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3B1" w:rsidRDefault="00C27752" w:rsidP="007175B4">
      <w:pPr>
        <w:pStyle w:val="Heading1"/>
      </w:pPr>
      <w:r>
        <w:t xml:space="preserve">Policy: </w:t>
      </w:r>
      <w:r w:rsidR="007175B4">
        <w:t xml:space="preserve">Information Act - </w:t>
      </w:r>
      <w:r w:rsidR="007553B1">
        <w:t>Internal Review</w:t>
      </w:r>
      <w:r w:rsidR="007175B4">
        <w:t xml:space="preserve"> Policy</w:t>
      </w:r>
    </w:p>
    <w:p w:rsidR="007553B1" w:rsidRDefault="007553B1" w:rsidP="00C27752">
      <w:pPr>
        <w:pStyle w:val="Heading1"/>
      </w:pPr>
      <w:r>
        <w:t>Introduction</w:t>
      </w:r>
    </w:p>
    <w:p w:rsidR="007175B4" w:rsidRDefault="007553B1" w:rsidP="007175B4">
      <w:r>
        <w:t xml:space="preserve">Subject to certain exceptions and fees in the legislation, the Northern Territory </w:t>
      </w:r>
      <w:r w:rsidRPr="007175B4">
        <w:rPr>
          <w:i/>
        </w:rPr>
        <w:t>Information Act</w:t>
      </w:r>
      <w:r>
        <w:t xml:space="preserve"> (the Act) gives any person:</w:t>
      </w:r>
      <w:r w:rsidR="007175B4">
        <w:t xml:space="preserve"> </w:t>
      </w:r>
    </w:p>
    <w:p w:rsidR="007553B1" w:rsidRDefault="007553B1" w:rsidP="007175B4">
      <w:pPr>
        <w:pStyle w:val="ListBullet"/>
      </w:pPr>
      <w:r>
        <w:t xml:space="preserve">the right to request access to government information (including personal information) held by the Department of Treasury and Finance (DTF); and </w:t>
      </w:r>
    </w:p>
    <w:p w:rsidR="007553B1" w:rsidRDefault="007553B1" w:rsidP="007175B4">
      <w:pPr>
        <w:pStyle w:val="ListBullet"/>
      </w:pPr>
      <w:proofErr w:type="gramStart"/>
      <w:r>
        <w:t>the</w:t>
      </w:r>
      <w:proofErr w:type="gramEnd"/>
      <w:r>
        <w:t xml:space="preserve"> right to request correction of their personal information, if the information is inaccurate, incomplete or out of date.</w:t>
      </w:r>
    </w:p>
    <w:p w:rsidR="007553B1" w:rsidRDefault="007553B1" w:rsidP="007175B4">
      <w:r>
        <w:t xml:space="preserve">When a person makes an application to access government information or correct their personal information, DTF must make a determination on the application within 30 days of accepting the application and advise the applicant in writing of that decision or it is deemed to have been refused. </w:t>
      </w:r>
    </w:p>
    <w:p w:rsidR="007553B1" w:rsidRDefault="007553B1" w:rsidP="007175B4">
      <w:r>
        <w:t>If the applicant is dissatisfied with the decision of the initial request, the applicant has a right to seek an internal review with DTF. If the applicant is still dissatisfied with the outcome of the internal review, further rights of review exist with the Information Commissioner.</w:t>
      </w:r>
    </w:p>
    <w:p w:rsidR="007553B1" w:rsidRDefault="007553B1" w:rsidP="00C27752">
      <w:pPr>
        <w:pStyle w:val="Heading1"/>
      </w:pPr>
      <w:r>
        <w:t>What is an internal review?</w:t>
      </w:r>
    </w:p>
    <w:p w:rsidR="007553B1" w:rsidRDefault="007553B1" w:rsidP="007175B4">
      <w:r>
        <w:t>Many issues can be resolved quickly by contacting DTF’s Information Policy Officer to discuss the concerns. If the matter is not resolved at this point, it may have to be resolved more formally.</w:t>
      </w:r>
    </w:p>
    <w:p w:rsidR="007553B1" w:rsidRDefault="007553B1" w:rsidP="007175B4">
      <w:r>
        <w:t>An internal review is when someone other than the person who made the first decision considers the request afresh. This person may make a different decision from that of the original decision maker.</w:t>
      </w:r>
    </w:p>
    <w:p w:rsidR="007553B1" w:rsidRDefault="007553B1" w:rsidP="00C27752">
      <w:pPr>
        <w:pStyle w:val="Heading1"/>
      </w:pPr>
      <w:r>
        <w:t>Which decisions can be reviewed?</w:t>
      </w:r>
    </w:p>
    <w:p w:rsidR="007553B1" w:rsidRDefault="007553B1" w:rsidP="007175B4">
      <w:r>
        <w:t>An applicant can ask for a review of any of the following decisions about the initial request:</w:t>
      </w:r>
    </w:p>
    <w:p w:rsidR="007553B1" w:rsidRDefault="007553B1" w:rsidP="007175B4">
      <w:pPr>
        <w:pStyle w:val="ListNumber"/>
      </w:pPr>
      <w:r>
        <w:t xml:space="preserve">refused access to all of the information; </w:t>
      </w:r>
    </w:p>
    <w:p w:rsidR="007553B1" w:rsidRDefault="007553B1" w:rsidP="007175B4">
      <w:pPr>
        <w:pStyle w:val="ListNumber"/>
      </w:pPr>
      <w:r>
        <w:t xml:space="preserve">refused access to part of the information; </w:t>
      </w:r>
    </w:p>
    <w:p w:rsidR="007553B1" w:rsidRDefault="007553B1" w:rsidP="007175B4">
      <w:pPr>
        <w:pStyle w:val="ListNumber"/>
      </w:pPr>
      <w:r>
        <w:t xml:space="preserve">information not located, identified or not in existence; </w:t>
      </w:r>
    </w:p>
    <w:p w:rsidR="007553B1" w:rsidRDefault="007553B1" w:rsidP="007175B4">
      <w:pPr>
        <w:pStyle w:val="ListNumber"/>
      </w:pPr>
      <w:r>
        <w:t xml:space="preserve">time taken by DTF to make a decision (if the applicant has not received a reply within 30 days of the initial application, it is deemed refusal of the request and allows the applicant to proceed to the internal review stage); </w:t>
      </w:r>
    </w:p>
    <w:p w:rsidR="007553B1" w:rsidRDefault="007553B1" w:rsidP="007175B4">
      <w:pPr>
        <w:pStyle w:val="ListNumber"/>
      </w:pPr>
      <w:r>
        <w:t xml:space="preserve">refused correction of personal information; </w:t>
      </w:r>
    </w:p>
    <w:p w:rsidR="007553B1" w:rsidRDefault="007553B1" w:rsidP="007175B4">
      <w:pPr>
        <w:pStyle w:val="ListNumber"/>
      </w:pPr>
      <w:r>
        <w:t>correction of personal information that is different from that specified; and</w:t>
      </w:r>
    </w:p>
    <w:p w:rsidR="007553B1" w:rsidRDefault="007553B1" w:rsidP="007175B4">
      <w:pPr>
        <w:pStyle w:val="ListNumber"/>
      </w:pPr>
      <w:proofErr w:type="gramStart"/>
      <w:r>
        <w:t>amount</w:t>
      </w:r>
      <w:proofErr w:type="gramEnd"/>
      <w:r>
        <w:t xml:space="preserve"> charged.</w:t>
      </w:r>
    </w:p>
    <w:p w:rsidR="007553B1" w:rsidRDefault="007553B1" w:rsidP="00C27752">
      <w:pPr>
        <w:pStyle w:val="Heading1"/>
      </w:pPr>
      <w:r>
        <w:t>How to apply for an internal review</w:t>
      </w:r>
    </w:p>
    <w:p w:rsidR="007553B1" w:rsidRDefault="007553B1" w:rsidP="007175B4">
      <w:r>
        <w:t>To request an internal review and avoid any delay the applicant must:</w:t>
      </w:r>
    </w:p>
    <w:p w:rsidR="007553B1" w:rsidRDefault="007553B1" w:rsidP="007175B4">
      <w:pPr>
        <w:pStyle w:val="ListBullet"/>
      </w:pPr>
      <w:r>
        <w:t xml:space="preserve">request for an internal review within 30 days of receiving notification of the first decision; </w:t>
      </w:r>
    </w:p>
    <w:p w:rsidR="007553B1" w:rsidRDefault="007553B1" w:rsidP="007175B4">
      <w:pPr>
        <w:pStyle w:val="ListBullet"/>
      </w:pPr>
      <w:proofErr w:type="gramStart"/>
      <w:r>
        <w:lastRenderedPageBreak/>
        <w:t>apply</w:t>
      </w:r>
      <w:proofErr w:type="gramEnd"/>
      <w:r>
        <w:t xml:space="preserve"> for an internal review in writing. </w:t>
      </w:r>
      <w:r w:rsidR="007175B4">
        <w:t xml:space="preserve">The </w:t>
      </w:r>
      <w:r>
        <w:t xml:space="preserve">Request for an Internal Review form is found here: </w:t>
      </w:r>
      <w:hyperlink r:id="rId8" w:history="1">
        <w:r w:rsidR="007175B4" w:rsidRPr="00FA12DA">
          <w:rPr>
            <w:rStyle w:val="Hyperlink"/>
          </w:rPr>
          <w:t>https://nt.gov.au/law/rights/freedom-of-information/review-of-decisions</w:t>
        </w:r>
      </w:hyperlink>
      <w:r w:rsidR="007175B4">
        <w:t xml:space="preserve"> </w:t>
      </w:r>
    </w:p>
    <w:p w:rsidR="007553B1" w:rsidRDefault="007553B1" w:rsidP="007175B4">
      <w:pPr>
        <w:pStyle w:val="ListBullet"/>
      </w:pPr>
      <w:r>
        <w:t>provide sufficient detail to identify the initial application;</w:t>
      </w:r>
    </w:p>
    <w:p w:rsidR="007553B1" w:rsidRDefault="007553B1" w:rsidP="007175B4">
      <w:pPr>
        <w:pStyle w:val="ListBullet"/>
      </w:pPr>
      <w:r>
        <w:t>provide sufficient detail to explain the reasons for seeking a review of the initial decision or identify particular aspects of the decision which are of concern;</w:t>
      </w:r>
    </w:p>
    <w:p w:rsidR="007553B1" w:rsidRDefault="007553B1" w:rsidP="007175B4">
      <w:pPr>
        <w:pStyle w:val="ListBullet"/>
      </w:pPr>
      <w:r>
        <w:t>specify the name of the applicant; and</w:t>
      </w:r>
    </w:p>
    <w:p w:rsidR="007553B1" w:rsidRDefault="007553B1" w:rsidP="007175B4">
      <w:pPr>
        <w:pStyle w:val="ListBullet"/>
      </w:pPr>
      <w:proofErr w:type="gramStart"/>
      <w:r>
        <w:t>specify</w:t>
      </w:r>
      <w:proofErr w:type="gramEnd"/>
      <w:r>
        <w:t xml:space="preserve"> a mailing addres</w:t>
      </w:r>
      <w:bookmarkStart w:id="0" w:name="_GoBack"/>
      <w:bookmarkEnd w:id="0"/>
      <w:r>
        <w:t>s to which correspondence regarding the outcome of the review may be forwarded. An email address must be accompanied by a postal or home address.</w:t>
      </w:r>
    </w:p>
    <w:p w:rsidR="007553B1" w:rsidRDefault="007553B1" w:rsidP="007175B4">
      <w:pPr>
        <w:pStyle w:val="ListBullet"/>
      </w:pPr>
      <w:r>
        <w:t>An internal review cannot commence if any of the above items are insufficiently addressed.</w:t>
      </w:r>
    </w:p>
    <w:p w:rsidR="007553B1" w:rsidRDefault="007553B1" w:rsidP="00C27752">
      <w:pPr>
        <w:pStyle w:val="Heading1"/>
      </w:pPr>
      <w:r>
        <w:t>DTF’s responsibilities</w:t>
      </w:r>
    </w:p>
    <w:p w:rsidR="007553B1" w:rsidRDefault="007553B1" w:rsidP="007175B4">
      <w:r>
        <w:t>When DTF receives a request for an internal review, the following processes apply:</w:t>
      </w:r>
    </w:p>
    <w:p w:rsidR="007553B1" w:rsidRDefault="007553B1" w:rsidP="007175B4">
      <w:pPr>
        <w:pStyle w:val="ListBullet"/>
      </w:pPr>
      <w:r>
        <w:t>DTF has a flexible internal review process, which reconsiders initial decisions with as little delay as possible;</w:t>
      </w:r>
    </w:p>
    <w:p w:rsidR="007553B1" w:rsidRDefault="007553B1" w:rsidP="007175B4">
      <w:pPr>
        <w:pStyle w:val="ListBullet"/>
      </w:pPr>
      <w:r>
        <w:t>once DTF receives a request for an internal review, it is forwarded directly to the Information Policy Officer;</w:t>
      </w:r>
    </w:p>
    <w:p w:rsidR="007553B1" w:rsidRDefault="007553B1" w:rsidP="007175B4">
      <w:pPr>
        <w:pStyle w:val="ListBullet"/>
      </w:pPr>
      <w:proofErr w:type="gramStart"/>
      <w:r>
        <w:t>the</w:t>
      </w:r>
      <w:proofErr w:type="gramEnd"/>
      <w:r>
        <w:t xml:space="preserve"> Information Policy Officer validates the application form and arranges the internal review. Contact will be made with the applicant if further information or clarification is required;</w:t>
      </w:r>
    </w:p>
    <w:p w:rsidR="007553B1" w:rsidRDefault="007553B1" w:rsidP="007175B4">
      <w:pPr>
        <w:pStyle w:val="ListBullet"/>
      </w:pPr>
      <w:r>
        <w:t xml:space="preserve">the applicant will receive a letter confirming receipt of the application for review; </w:t>
      </w:r>
    </w:p>
    <w:p w:rsidR="007553B1" w:rsidRDefault="007553B1" w:rsidP="007175B4">
      <w:pPr>
        <w:pStyle w:val="ListBullet"/>
      </w:pPr>
      <w:r>
        <w:t>DTF will notify the applicant of the outcome of the review within 30 calendar days;</w:t>
      </w:r>
    </w:p>
    <w:p w:rsidR="007553B1" w:rsidRDefault="007553B1" w:rsidP="007175B4">
      <w:pPr>
        <w:pStyle w:val="ListBullet"/>
      </w:pPr>
      <w:r>
        <w:t>DTF may decide to confirm or vary the initial decision in whole or in part; or revoke the initial decision in whole or in part and substitute another decision; and</w:t>
      </w:r>
    </w:p>
    <w:p w:rsidR="007553B1" w:rsidRDefault="007553B1" w:rsidP="007175B4">
      <w:pPr>
        <w:pStyle w:val="ListBullet"/>
      </w:pPr>
      <w:r>
        <w:t>DTF can refuse to review the decision if satisfied that the application for review was not made within 30 days after the applicant was notified of the initial decision.</w:t>
      </w:r>
    </w:p>
    <w:p w:rsidR="007553B1" w:rsidRDefault="007553B1" w:rsidP="00C27752">
      <w:pPr>
        <w:pStyle w:val="Heading1"/>
      </w:pPr>
      <w:r>
        <w:t>Costs involved</w:t>
      </w:r>
    </w:p>
    <w:p w:rsidR="007553B1" w:rsidRDefault="007553B1" w:rsidP="007175B4">
      <w:r>
        <w:t>Fees and charges will be tracked throughout the review process in terms of time taken and materials. Costs associated with the search and retrieval of relevant information will be assessed and could vary depending on the complexity of the applicant’s request. All costs are in accordance with the schedule outlined in the Information Act Regulations.</w:t>
      </w:r>
    </w:p>
    <w:p w:rsidR="007553B1" w:rsidRDefault="007553B1" w:rsidP="007175B4">
      <w:r>
        <w:t xml:space="preserve">Costs incurred by the agency for undertaking the review process may be passed onto the applicant; this is at the discretion of the Under Treasurer or relevant delegate. An estimate will be provided and applicants have the option to apply in writing to waive or reduce fees. There is a standard form found at </w:t>
      </w:r>
      <w:hyperlink r:id="rId9" w:history="1">
        <w:r w:rsidR="007175B4" w:rsidRPr="00FA12DA">
          <w:rPr>
            <w:rStyle w:val="Hyperlink"/>
          </w:rPr>
          <w:t>https://nt.gov.au/law/rights/freedom-of-information/fees</w:t>
        </w:r>
      </w:hyperlink>
      <w:r w:rsidR="007175B4">
        <w:t xml:space="preserve"> </w:t>
      </w:r>
    </w:p>
    <w:p w:rsidR="007553B1" w:rsidRDefault="007553B1" w:rsidP="00C27752">
      <w:pPr>
        <w:pStyle w:val="Heading1"/>
      </w:pPr>
      <w:r>
        <w:t>What is an external review?</w:t>
      </w:r>
    </w:p>
    <w:p w:rsidR="007553B1" w:rsidRDefault="007553B1" w:rsidP="007175B4">
      <w:r>
        <w:t>If you are dissatisfied with the outcome, you may seek an independent, external review from the Information Commissioner, although the internal review must be completed before referral to the Information Commissioner. However, there is no formal procedure for review of decisions to refuse access or correction made before 1 July 2004 or breaches of privacy that occurred before 1 July 2004.</w:t>
      </w:r>
    </w:p>
    <w:p w:rsidR="007553B1" w:rsidRDefault="007553B1" w:rsidP="007175B4">
      <w:r>
        <w:t xml:space="preserve">The Information Commissioner has the power to investigate and conduct a review of the decisions made by DTF under the Act. If the Information Commissioner considers that a different decision should have been made in the circumstances of the case, they can direct DTF to revise the </w:t>
      </w:r>
      <w:r>
        <w:lastRenderedPageBreak/>
        <w:t>decision. The Information Commissioner may also review the fees and charges levied by DTF for access to documents or correction of personal information under the Act.</w:t>
      </w:r>
    </w:p>
    <w:p w:rsidR="007553B1" w:rsidRDefault="007553B1" w:rsidP="007175B4">
      <w:r>
        <w:t>The focus of the Information Commissioner at every stage of a complaint is on attempting to reach an informal resolution that minimises the time and resources that participants are required to contribute to the complaint process.</w:t>
      </w:r>
      <w:r w:rsidR="007175B4">
        <w:t xml:space="preserve"> </w:t>
      </w:r>
      <w:r>
        <w:t>In some cases, this may simply involve providing sufficient information to a participant to allow them to realistically assess the strengths and weaknesses of</w:t>
      </w:r>
      <w:r w:rsidR="007175B4">
        <w:t xml:space="preserve"> the position they have taken. </w:t>
      </w:r>
      <w:r>
        <w:t>It may also involve considering solutions completely outside the Act.</w:t>
      </w:r>
    </w:p>
    <w:p w:rsidR="007553B1" w:rsidRDefault="007553B1" w:rsidP="007175B4">
      <w:r>
        <w:t>In any case, the approach taken will depend on the objectives and needs of the parties, any applicable legal restrictions or policies and consideration of implications for the future operations of DTF.</w:t>
      </w:r>
      <w:r w:rsidR="007175B4">
        <w:t xml:space="preserve"> </w:t>
      </w:r>
      <w:r>
        <w:t>In some cases, no obvious informal resolution will present itself, or one or more of the parties will want to proceed to a decision. At the time of making a decision, the Information Commissioner and decision-makers within DTF must not be concerned about or take into consideration, the reasons that access is being sought.</w:t>
      </w:r>
    </w:p>
    <w:p w:rsidR="007553B1" w:rsidRDefault="007553B1" w:rsidP="00C27752">
      <w:pPr>
        <w:pStyle w:val="Heading1"/>
      </w:pPr>
      <w:r>
        <w:t>Further rights of complaint</w:t>
      </w:r>
    </w:p>
    <w:p w:rsidR="007553B1" w:rsidRDefault="007553B1" w:rsidP="00C27752">
      <w:pPr>
        <w:pStyle w:val="Heading2"/>
      </w:pPr>
      <w:r>
        <w:t>External Review</w:t>
      </w:r>
    </w:p>
    <w:p w:rsidR="007553B1" w:rsidRDefault="007553B1" w:rsidP="0027204D">
      <w:r>
        <w:t>Requests for a review should be made in writing directly to the Information Commissioner on approved forms available from the Office of the Information Commissioner.</w:t>
      </w:r>
    </w:p>
    <w:p w:rsidR="007553B1" w:rsidRDefault="007553B1" w:rsidP="00C27752">
      <w:pPr>
        <w:pStyle w:val="Heading2"/>
      </w:pPr>
      <w:r>
        <w:t>Appeal to the Supreme Court</w:t>
      </w:r>
    </w:p>
    <w:p w:rsidR="007553B1" w:rsidRDefault="007553B1" w:rsidP="0027204D">
      <w:r>
        <w:t>The Act provides that if a person is aggrieved by a decision of the Information Commissioner, they may appeal to the Supreme Court on a question of law only. The Supreme Court may make orders and give directions that the court considers appropriate in dealing with an appeal.</w:t>
      </w:r>
    </w:p>
    <w:p w:rsidR="007553B1" w:rsidRDefault="007553B1" w:rsidP="00C27752">
      <w:pPr>
        <w:pStyle w:val="Heading1"/>
      </w:pPr>
      <w:r>
        <w:t>Contact details</w:t>
      </w:r>
    </w:p>
    <w:p w:rsidR="007553B1" w:rsidRDefault="007553B1" w:rsidP="0027204D">
      <w:r>
        <w:t>Information Policy Officer</w:t>
      </w:r>
    </w:p>
    <w:p w:rsidR="007553B1" w:rsidRDefault="007553B1" w:rsidP="0027204D">
      <w:r>
        <w:t>Department of Treasury and Finance</w:t>
      </w:r>
    </w:p>
    <w:p w:rsidR="007553B1" w:rsidRDefault="007553B1" w:rsidP="0027204D">
      <w:r>
        <w:t>GPO BOX 1974, DARWIN NT 0801</w:t>
      </w:r>
    </w:p>
    <w:p w:rsidR="007553B1" w:rsidRDefault="007553B1" w:rsidP="0027204D">
      <w:r>
        <w:t>P: (08) 899 96982</w:t>
      </w:r>
    </w:p>
    <w:p w:rsidR="007553B1" w:rsidRDefault="007553B1" w:rsidP="0027204D">
      <w:r>
        <w:t>F: (08) 899 96150</w:t>
      </w:r>
    </w:p>
    <w:p w:rsidR="007553B1" w:rsidRDefault="007553B1" w:rsidP="0027204D">
      <w:r>
        <w:t xml:space="preserve">E: </w:t>
      </w:r>
      <w:hyperlink r:id="rId10" w:history="1">
        <w:r w:rsidR="0027204D" w:rsidRPr="00FA12DA">
          <w:rPr>
            <w:rStyle w:val="Hyperlink"/>
          </w:rPr>
          <w:t>FOI.DTF@nt.gov.au</w:t>
        </w:r>
      </w:hyperlink>
      <w:r w:rsidR="0027204D">
        <w:t xml:space="preserve"> </w:t>
      </w:r>
    </w:p>
    <w:p w:rsidR="007553B1" w:rsidRPr="007553B1" w:rsidRDefault="007553B1" w:rsidP="0027204D">
      <w:r>
        <w:t xml:space="preserve">W: </w:t>
      </w:r>
      <w:hyperlink r:id="rId11" w:history="1">
        <w:r w:rsidR="0027204D" w:rsidRPr="00FA12DA">
          <w:rPr>
            <w:rStyle w:val="Hyperlink"/>
          </w:rPr>
          <w:t>http://www.treasury.nt.gov.au/InformationAct</w:t>
        </w:r>
      </w:hyperlink>
      <w:r w:rsidR="0027204D">
        <w:t xml:space="preserve"> </w:t>
      </w:r>
    </w:p>
    <w:sectPr w:rsidR="007553B1" w:rsidRPr="007553B1" w:rsidSect="00705C9D">
      <w:headerReference w:type="default" r:id="rId12"/>
      <w:footerReference w:type="default" r:id="rId13"/>
      <w:headerReference w:type="first" r:id="rId14"/>
      <w:footerReference w:type="first" r:id="rId15"/>
      <w:pgSz w:w="11906" w:h="16838" w:code="9"/>
      <w:pgMar w:top="1134" w:right="1134" w:bottom="1134" w:left="1134"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3B1" w:rsidRDefault="007553B1" w:rsidP="007332FF">
      <w:r>
        <w:separator/>
      </w:r>
    </w:p>
  </w:endnote>
  <w:endnote w:type="continuationSeparator" w:id="0">
    <w:p w:rsidR="007553B1" w:rsidRDefault="007553B1" w:rsidP="007332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Pr="00AE306C" w:rsidRDefault="00C27752" w:rsidP="002926BC">
    <w:pPr>
      <w:tabs>
        <w:tab w:val="right" w:pos="10206"/>
      </w:tabs>
      <w:spacing w:after="120"/>
      <w:ind w:left="-567" w:right="-568"/>
      <w:rPr>
        <w:sz w:val="16"/>
        <w:szCs w:val="16"/>
      </w:rPr>
    </w:pPr>
    <w:r>
      <w:rPr>
        <w:sz w:val="16"/>
        <w:szCs w:val="16"/>
      </w:rPr>
      <w:pict>
        <v:rect id="_x0000_i1025" style="width:481.9pt;height:.5pt;mso-position-vertical:absolute" o:hralign="center" o:hrstd="t" o:hrnoshade="t" o:hr="t" fillcolor="black [3213]" stroked="f"/>
      </w:pict>
    </w:r>
  </w:p>
  <w:p w:rsidR="00A07490" w:rsidRPr="004D1B76" w:rsidRDefault="00A07490" w:rsidP="002926BC">
    <w:pPr>
      <w:pStyle w:val="NTGFooter2deptpagenum"/>
      <w:tabs>
        <w:tab w:val="clear" w:pos="9639"/>
        <w:tab w:val="right" w:pos="10206"/>
      </w:tabs>
      <w:ind w:left="-567" w:right="-568"/>
    </w:pPr>
    <w:r w:rsidRPr="007B5DA2">
      <w:rPr>
        <w:rStyle w:val="NTGFooterDepartmentofChar"/>
      </w:rPr>
      <w:fldChar w:fldCharType="begin"/>
    </w:r>
    <w:r w:rsidRPr="007B5DA2">
      <w:rPr>
        <w:rStyle w:val="NTGFooterDepartmentofChar"/>
      </w:rPr>
      <w:instrText xml:space="preserve"> DOCPROPERTY  DepartmentOf  \* MERGEFORMAT </w:instrText>
    </w:r>
    <w:r w:rsidRPr="007B5DA2">
      <w:rPr>
        <w:rStyle w:val="NTGFooterDepartmentofChar"/>
      </w:rPr>
      <w:fldChar w:fldCharType="separate"/>
    </w:r>
    <w:r w:rsidR="007553B1">
      <w:rPr>
        <w:rStyle w:val="NTGFooterDepartmentofChar"/>
      </w:rPr>
      <w:t xml:space="preserve">Department of </w:t>
    </w:r>
    <w:r w:rsidRPr="007B5DA2">
      <w:rPr>
        <w:rStyle w:val="NTGFooterDepartmentofChar"/>
      </w:rPr>
      <w:fldChar w:fldCharType="end"/>
    </w:r>
    <w:r w:rsidRPr="007B5DA2">
      <w:rPr>
        <w:rStyle w:val="NTGFooterDepartmentNameChar"/>
      </w:rPr>
      <w:fldChar w:fldCharType="begin"/>
    </w:r>
    <w:r w:rsidRPr="007B5DA2">
      <w:rPr>
        <w:rStyle w:val="NTGFooterDepartmentNameChar"/>
      </w:rPr>
      <w:instrText xml:space="preserve"> DOCPROPERTY  DepartmentName  \* MERGEFORMAT </w:instrText>
    </w:r>
    <w:r w:rsidRPr="007B5DA2">
      <w:rPr>
        <w:rStyle w:val="NTGFooterDepartmentNameChar"/>
      </w:rPr>
      <w:fldChar w:fldCharType="separate"/>
    </w:r>
    <w:r w:rsidR="007553B1">
      <w:rPr>
        <w:rStyle w:val="NTGFooterDepartmentNameChar"/>
      </w:rPr>
      <w:t>Treasury and Finance</w:t>
    </w:r>
    <w:r w:rsidRPr="007B5DA2">
      <w:rPr>
        <w:rStyle w:val="NTGFooterDepartmentNameChar"/>
      </w:rPr>
      <w:fldChar w:fldCharType="end"/>
    </w:r>
    <w:r w:rsidRPr="004D1B76">
      <w:tab/>
    </w:r>
    <w:r w:rsidRPr="007B5DA2">
      <w:rPr>
        <w:rStyle w:val="NTGFooter2deptpagenumChar"/>
        <w:rFonts w:eastAsia="Calibri"/>
      </w:rPr>
      <w:t xml:space="preserve">Page </w:t>
    </w:r>
    <w:r w:rsidRPr="007B5DA2">
      <w:rPr>
        <w:rStyle w:val="NTGFooter2deptpagenumChar"/>
        <w:rFonts w:eastAsia="Calibri"/>
      </w:rPr>
      <w:fldChar w:fldCharType="begin"/>
    </w:r>
    <w:r w:rsidRPr="007B5DA2">
      <w:rPr>
        <w:rStyle w:val="NTGFooter2deptpagenumChar"/>
        <w:rFonts w:eastAsia="Calibri"/>
      </w:rPr>
      <w:instrText xml:space="preserve"> PAGE  \* Arabic  \* MERGEFORMAT </w:instrText>
    </w:r>
    <w:r w:rsidRPr="007B5DA2">
      <w:rPr>
        <w:rStyle w:val="NTGFooter2deptpagenumChar"/>
        <w:rFonts w:eastAsia="Calibri"/>
      </w:rPr>
      <w:fldChar w:fldCharType="separate"/>
    </w:r>
    <w:r w:rsidR="00C27752">
      <w:rPr>
        <w:rStyle w:val="NTGFooter2deptpagenumChar"/>
        <w:rFonts w:eastAsia="Calibri"/>
        <w:noProof/>
      </w:rPr>
      <w:t>3</w:t>
    </w:r>
    <w:r w:rsidRPr="007B5DA2">
      <w:rPr>
        <w:rStyle w:val="NTGFooter2deptpagenumChar"/>
        <w:rFonts w:eastAsia="Calibri"/>
      </w:rPr>
      <w:fldChar w:fldCharType="end"/>
    </w:r>
    <w:r w:rsidRPr="007B5DA2">
      <w:rPr>
        <w:rStyle w:val="NTGFooter2deptpagenumChar"/>
        <w:rFonts w:eastAsia="Calibri"/>
      </w:rPr>
      <w:t xml:space="preserve"> of </w:t>
    </w:r>
    <w:r w:rsidRPr="007B5DA2">
      <w:rPr>
        <w:rStyle w:val="NTGFooter2deptpagenumChar"/>
        <w:rFonts w:eastAsia="Calibri"/>
      </w:rPr>
      <w:fldChar w:fldCharType="begin"/>
    </w:r>
    <w:r w:rsidRPr="007B5DA2">
      <w:rPr>
        <w:rStyle w:val="NTGFooter2deptpagenumChar"/>
        <w:rFonts w:eastAsia="Calibri"/>
      </w:rPr>
      <w:instrText xml:space="preserve"> NUMPAGES  \* Arabic  \* MERGEFORMAT </w:instrText>
    </w:r>
    <w:r w:rsidRPr="007B5DA2">
      <w:rPr>
        <w:rStyle w:val="NTGFooter2deptpagenumChar"/>
        <w:rFonts w:eastAsia="Calibri"/>
      </w:rPr>
      <w:fldChar w:fldCharType="separate"/>
    </w:r>
    <w:r w:rsidR="00C27752">
      <w:rPr>
        <w:rStyle w:val="NTGFooter2deptpagenumChar"/>
        <w:rFonts w:eastAsia="Calibri"/>
        <w:noProof/>
      </w:rPr>
      <w:t>3</w:t>
    </w:r>
    <w:r w:rsidRPr="007B5DA2">
      <w:rPr>
        <w:rStyle w:val="NTGFooter2deptpagenumChar"/>
        <w:rFonts w:eastAsia="Calibri"/>
      </w:rPr>
      <w:fldChar w:fldCharType="end"/>
    </w:r>
  </w:p>
  <w:p w:rsidR="00A07490" w:rsidRPr="007B5DA2" w:rsidRDefault="00C27752" w:rsidP="002926BC">
    <w:pPr>
      <w:pStyle w:val="NTGFooter2DateVersion"/>
      <w:tabs>
        <w:tab w:val="clear" w:pos="9639"/>
        <w:tab w:val="right" w:pos="10206"/>
      </w:tabs>
      <w:ind w:left="-567" w:right="-568"/>
      <w:rPr>
        <w:rStyle w:val="NTGFooter2deptpagenumChar"/>
        <w:rFonts w:eastAsia="Calibri"/>
      </w:rPr>
    </w:pPr>
    <w:r>
      <w:fldChar w:fldCharType="begin"/>
    </w:r>
    <w:r>
      <w:instrText xml:space="preserve"> DOCPROPERTY  DocumentDate  \* MERGEFORMAT </w:instrText>
    </w:r>
    <w:r>
      <w:fldChar w:fldCharType="separate"/>
    </w:r>
    <w:r w:rsidR="007553B1">
      <w:t>March 2018</w:t>
    </w:r>
    <w:r>
      <w:fldChar w:fldCharType="end"/>
    </w:r>
    <w:r w:rsidR="00705F13">
      <w:fldChar w:fldCharType="begin"/>
    </w:r>
    <w:r w:rsidR="00705F13">
      <w:instrText xml:space="preserve"> DOCPROPERTY  VersionNo  \* MERGEFORMAT </w:instrText>
    </w:r>
    <w:r w:rsidR="00705F13">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10773" w:type="dxa"/>
      <w:tblInd w:w="-567" w:type="dxa"/>
      <w:tblBorders>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Description w:val="Footer area"/>
    </w:tblPr>
    <w:tblGrid>
      <w:gridCol w:w="8505"/>
      <w:gridCol w:w="2268"/>
    </w:tblGrid>
    <w:tr w:rsidR="00A07490" w:rsidRPr="00132658" w:rsidTr="007D4893">
      <w:trPr>
        <w:cantSplit/>
        <w:trHeight w:hRule="exact" w:val="1400"/>
        <w:tblHeader/>
      </w:trPr>
      <w:tc>
        <w:tcPr>
          <w:tcW w:w="8505" w:type="dxa"/>
          <w:vAlign w:val="center"/>
        </w:tcPr>
        <w:p w:rsidR="00A07490" w:rsidRPr="00705C9D" w:rsidRDefault="00A07490" w:rsidP="007B5DA2">
          <w:pPr>
            <w:pStyle w:val="NTGFooter1items"/>
            <w:rPr>
              <w:rStyle w:val="NTGFooterDepartmentNameChar"/>
            </w:rPr>
          </w:pPr>
          <w:r w:rsidRPr="00705C9D">
            <w:rPr>
              <w:rStyle w:val="NTGFooterDepartmentofChar"/>
            </w:rPr>
            <w:fldChar w:fldCharType="begin"/>
          </w:r>
          <w:r w:rsidRPr="00705C9D">
            <w:rPr>
              <w:rStyle w:val="NTGFooterDepartmentofChar"/>
            </w:rPr>
            <w:instrText xml:space="preserve"> DOCPROPERTY  DepartmentOf  \* MERGEFORMAT </w:instrText>
          </w:r>
          <w:r w:rsidRPr="00705C9D">
            <w:rPr>
              <w:rStyle w:val="NTGFooterDepartmentofChar"/>
            </w:rPr>
            <w:fldChar w:fldCharType="separate"/>
          </w:r>
          <w:r w:rsidR="007553B1">
            <w:rPr>
              <w:rStyle w:val="NTGFooterDepartmentofChar"/>
            </w:rPr>
            <w:t xml:space="preserve">Department of </w:t>
          </w:r>
          <w:r w:rsidRPr="00705C9D">
            <w:rPr>
              <w:rStyle w:val="NTGFooterDepartmentofChar"/>
            </w:rPr>
            <w:fldChar w:fldCharType="end"/>
          </w:r>
          <w:r w:rsidRPr="00705C9D">
            <w:rPr>
              <w:rStyle w:val="NTGFooterDepartmentNameChar"/>
            </w:rPr>
            <w:fldChar w:fldCharType="begin"/>
          </w:r>
          <w:r w:rsidRPr="00705C9D">
            <w:rPr>
              <w:rStyle w:val="NTGFooterDepartmentNameChar"/>
            </w:rPr>
            <w:instrText xml:space="preserve"> DOCPROPERTY  DepartmentName  \* MERGEFORMAT </w:instrText>
          </w:r>
          <w:r w:rsidRPr="00705C9D">
            <w:rPr>
              <w:rStyle w:val="NTGFooterDepartmentNameChar"/>
            </w:rPr>
            <w:fldChar w:fldCharType="separate"/>
          </w:r>
          <w:r w:rsidR="007553B1">
            <w:rPr>
              <w:rStyle w:val="NTGFooterDepartmentNameChar"/>
            </w:rPr>
            <w:t>Treasury and Finance</w:t>
          </w:r>
          <w:r w:rsidRPr="00705C9D">
            <w:rPr>
              <w:rStyle w:val="NTGFooterDepartmentNameChar"/>
            </w:rPr>
            <w:fldChar w:fldCharType="end"/>
          </w:r>
        </w:p>
        <w:p w:rsidR="00A07490" w:rsidRPr="007B5DA2" w:rsidRDefault="00A07490" w:rsidP="00F51695">
          <w:pPr>
            <w:pStyle w:val="NTGFooter1items"/>
          </w:pPr>
          <w:r w:rsidRPr="007B5DA2">
            <w:t xml:space="preserve">Page </w:t>
          </w:r>
          <w:r w:rsidRPr="007B5DA2">
            <w:fldChar w:fldCharType="begin"/>
          </w:r>
          <w:r w:rsidRPr="007B5DA2">
            <w:instrText xml:space="preserve"> PAGE  \* Arabic  \* MERGEFORMAT </w:instrText>
          </w:r>
          <w:r w:rsidRPr="007B5DA2">
            <w:fldChar w:fldCharType="separate"/>
          </w:r>
          <w:r w:rsidR="00C27752">
            <w:rPr>
              <w:noProof/>
            </w:rPr>
            <w:t>1</w:t>
          </w:r>
          <w:r w:rsidRPr="007B5DA2">
            <w:fldChar w:fldCharType="end"/>
          </w:r>
          <w:r w:rsidRPr="007B5DA2">
            <w:t xml:space="preserve"> of </w:t>
          </w:r>
          <w:r w:rsidR="00C27752">
            <w:fldChar w:fldCharType="begin"/>
          </w:r>
          <w:r w:rsidR="00C27752">
            <w:instrText xml:space="preserve"> NUMPAGES  \* Arabic  \* MERGEFORMAT </w:instrText>
          </w:r>
          <w:r w:rsidR="00C27752">
            <w:fldChar w:fldCharType="separate"/>
          </w:r>
          <w:r w:rsidR="00C27752">
            <w:rPr>
              <w:noProof/>
            </w:rPr>
            <w:t>3</w:t>
          </w:r>
          <w:r w:rsidR="00C27752">
            <w:rPr>
              <w:noProof/>
            </w:rPr>
            <w:fldChar w:fldCharType="end"/>
          </w:r>
          <w:r w:rsidRPr="007B5DA2">
            <w:tab/>
          </w:r>
          <w:r w:rsidRPr="007B5DA2">
            <w:rPr>
              <w:rStyle w:val="NTGFooter1itemsChar"/>
            </w:rPr>
            <w:fldChar w:fldCharType="begin"/>
          </w:r>
          <w:r w:rsidRPr="007B5DA2">
            <w:rPr>
              <w:rStyle w:val="NTGFooter1itemsChar"/>
            </w:rPr>
            <w:instrText xml:space="preserve"> DOCPROPERTY  DocumentDate  \* MERGEFORMAT </w:instrText>
          </w:r>
          <w:r w:rsidRPr="007B5DA2">
            <w:rPr>
              <w:rStyle w:val="NTGFooter1itemsChar"/>
            </w:rPr>
            <w:fldChar w:fldCharType="separate"/>
          </w:r>
          <w:r w:rsidR="007553B1">
            <w:rPr>
              <w:rStyle w:val="NTGFooter1itemsChar"/>
            </w:rPr>
            <w:t>March 2018</w:t>
          </w:r>
          <w:r w:rsidRPr="007B5DA2">
            <w:rPr>
              <w:rStyle w:val="NTGFooter1itemsChar"/>
            </w:rPr>
            <w:fldChar w:fldCharType="end"/>
          </w:r>
          <w:r w:rsidRPr="007B5DA2">
            <w:rPr>
              <w:rStyle w:val="NTGFooter1itemsChar"/>
            </w:rPr>
            <w:fldChar w:fldCharType="begin"/>
          </w:r>
          <w:r w:rsidRPr="007B5DA2">
            <w:rPr>
              <w:rStyle w:val="NTGFooter1itemsChar"/>
            </w:rPr>
            <w:instrText xml:space="preserve"> DOCPROPERTY  VersionNo  \* MERGEFORMAT </w:instrText>
          </w:r>
          <w:r w:rsidRPr="007B5DA2">
            <w:rPr>
              <w:rStyle w:val="NTGFooter1itemsChar"/>
            </w:rPr>
            <w:fldChar w:fldCharType="end"/>
          </w:r>
        </w:p>
      </w:tc>
      <w:tc>
        <w:tcPr>
          <w:tcW w:w="2268" w:type="dxa"/>
          <w:vAlign w:val="center"/>
        </w:tcPr>
        <w:p w:rsidR="00A07490" w:rsidRPr="001E14EB" w:rsidRDefault="00A07490" w:rsidP="00543BD1">
          <w:pPr>
            <w:spacing w:after="0"/>
            <w:jc w:val="right"/>
          </w:pPr>
          <w:r w:rsidRPr="00132658">
            <w:rPr>
              <w:noProof/>
              <w:lang w:eastAsia="en-AU"/>
            </w:rPr>
            <w:drawing>
              <wp:inline distT="0" distB="0" distL="0" distR="0" wp14:anchorId="239AB0B9" wp14:editId="007A7184">
                <wp:extent cx="1347470" cy="481330"/>
                <wp:effectExtent l="0" t="0" r="5080" b="0"/>
                <wp:docPr id="1" name="Picture 1" descr="Northern Territory Govern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7470" cy="481330"/>
                        </a:xfrm>
                        <a:prstGeom prst="rect">
                          <a:avLst/>
                        </a:prstGeom>
                        <a:noFill/>
                      </pic:spPr>
                    </pic:pic>
                  </a:graphicData>
                </a:graphic>
              </wp:inline>
            </w:drawing>
          </w:r>
        </w:p>
      </w:tc>
    </w:tr>
  </w:tbl>
  <w:p w:rsidR="00A07490" w:rsidRPr="00543BD1" w:rsidRDefault="00A07490" w:rsidP="00543BD1">
    <w:pPr>
      <w:pStyle w:val="NoSpacing"/>
      <w:rPr>
        <w:sz w:val="6"/>
        <w:szCs w:val="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3B1" w:rsidRDefault="007553B1" w:rsidP="007332FF">
      <w:r>
        <w:separator/>
      </w:r>
    </w:p>
  </w:footnote>
  <w:footnote w:type="continuationSeparator" w:id="0">
    <w:p w:rsidR="007553B1" w:rsidRDefault="007553B1" w:rsidP="007332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490" w:rsidRDefault="00F51695" w:rsidP="002926BC">
    <w:pPr>
      <w:pStyle w:val="Header"/>
      <w:tabs>
        <w:tab w:val="clear" w:pos="9026"/>
      </w:tabs>
      <w:ind w:right="-568"/>
    </w:pPr>
    <w:fldSimple w:instr=" TITLE   \* MERGEFORMAT ">
      <w:r w:rsidR="007553B1">
        <w:t>Internal Review Policy</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alias w:val="Title"/>
      <w:tag w:val=""/>
      <w:id w:val="1748683773"/>
      <w:dataBinding w:prefixMappings="xmlns:ns0='http://purl.org/dc/elements/1.1/' xmlns:ns1='http://schemas.openxmlformats.org/package/2006/metadata/core-properties' " w:xpath="/ns1:coreProperties[1]/ns0:title[1]" w:storeItemID="{6C3C8BC8-F283-45AE-878A-BAB7291924A1}"/>
      <w:text/>
    </w:sdtPr>
    <w:sdtEndPr/>
    <w:sdtContent>
      <w:p w:rsidR="00A07490" w:rsidRDefault="007553B1" w:rsidP="0050530C">
        <w:pPr>
          <w:pStyle w:val="Title"/>
        </w:pPr>
        <w:r>
          <w:t>Internal Review Policy</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F0990"/>
    <w:multiLevelType w:val="multilevel"/>
    <w:tmpl w:val="0C78A7AC"/>
    <w:name w:val="NTG Table Bullet List33222222222222222"/>
    <w:styleLink w:val="NTGTableList"/>
    <w:lvl w:ilvl="0">
      <w:start w:val="1"/>
      <w:numFmt w:val="bullet"/>
      <w:pStyle w:val="NTGTableBulletList1"/>
      <w:lvlText w:val=""/>
      <w:lvlJc w:val="left"/>
      <w:pPr>
        <w:ind w:left="284" w:hanging="284"/>
      </w:pPr>
      <w:rPr>
        <w:rFonts w:ascii="Symbol" w:hAnsi="Symbol" w:hint="default"/>
        <w:color w:val="auto"/>
      </w:rPr>
    </w:lvl>
    <w:lvl w:ilvl="1">
      <w:start w:val="1"/>
      <w:numFmt w:val="bullet"/>
      <w:pStyle w:val="NTGTableBulletList2"/>
      <w:lvlText w:val="o"/>
      <w:lvlJc w:val="left"/>
      <w:pPr>
        <w:ind w:left="567" w:hanging="283"/>
      </w:pPr>
      <w:rPr>
        <w:rFonts w:ascii="Courier New" w:hAnsi="Courier New" w:hint="default"/>
      </w:rPr>
    </w:lvl>
    <w:lvl w:ilvl="2">
      <w:start w:val="1"/>
      <w:numFmt w:val="bullet"/>
      <w:pStyle w:val="NTGTableBulletList3"/>
      <w:lvlText w:val=""/>
      <w:lvlJc w:val="left"/>
      <w:pPr>
        <w:ind w:left="851" w:hanging="284"/>
      </w:pPr>
      <w:rPr>
        <w:rFonts w:ascii="Wingdings" w:hAnsi="Wingdings" w:hint="default"/>
        <w:color w:val="auto"/>
      </w:rPr>
    </w:lvl>
    <w:lvl w:ilvl="3">
      <w:start w:val="1"/>
      <w:numFmt w:val="bullet"/>
      <w:pStyle w:val="NTGTableBulletList4"/>
      <w:lvlText w:val=""/>
      <w:lvlJc w:val="left"/>
      <w:pPr>
        <w:ind w:left="1134" w:hanging="283"/>
      </w:pPr>
      <w:rPr>
        <w:rFonts w:ascii="Wingdings" w:hAnsi="Wingdings" w:hint="default"/>
        <w:color w:val="auto"/>
      </w:rPr>
    </w:lvl>
    <w:lvl w:ilvl="4">
      <w:start w:val="1"/>
      <w:numFmt w:val="bullet"/>
      <w:pStyle w:val="NTGTableBulletList5"/>
      <w:lvlText w:val=""/>
      <w:lvlJc w:val="left"/>
      <w:pPr>
        <w:ind w:left="1418" w:hanging="284"/>
      </w:pPr>
      <w:rPr>
        <w:rFonts w:ascii="Symbol" w:hAnsi="Symbol" w:hint="default"/>
        <w:color w:val="auto"/>
      </w:rPr>
    </w:lvl>
    <w:lvl w:ilvl="5">
      <w:start w:val="1"/>
      <w:numFmt w:val="bullet"/>
      <w:pStyle w:val="NTGTableBulletList6"/>
      <w:lvlText w:val=""/>
      <w:lvlJc w:val="left"/>
      <w:pPr>
        <w:ind w:left="1701" w:hanging="283"/>
      </w:pPr>
      <w:rPr>
        <w:rFonts w:ascii="Symbol" w:hAnsi="Symbol" w:hint="default"/>
        <w:color w:val="auto"/>
      </w:rPr>
    </w:lvl>
    <w:lvl w:ilvl="6">
      <w:start w:val="1"/>
      <w:numFmt w:val="bullet"/>
      <w:pStyle w:val="NTGTableBulletList7"/>
      <w:lvlText w:val="o"/>
      <w:lvlJc w:val="left"/>
      <w:pPr>
        <w:ind w:left="1985" w:hanging="284"/>
      </w:pPr>
      <w:rPr>
        <w:rFonts w:ascii="Courier New" w:hAnsi="Courier New" w:hint="default"/>
        <w:color w:val="auto"/>
      </w:rPr>
    </w:lvl>
    <w:lvl w:ilvl="7">
      <w:start w:val="1"/>
      <w:numFmt w:val="bullet"/>
      <w:pStyle w:val="NTGTableBulletList8"/>
      <w:lvlText w:val=""/>
      <w:lvlJc w:val="left"/>
      <w:pPr>
        <w:ind w:left="2268" w:hanging="283"/>
      </w:pPr>
      <w:rPr>
        <w:rFonts w:ascii="Wingdings" w:hAnsi="Wingdings" w:hint="default"/>
        <w:color w:val="auto"/>
      </w:rPr>
    </w:lvl>
    <w:lvl w:ilvl="8">
      <w:start w:val="1"/>
      <w:numFmt w:val="bullet"/>
      <w:pStyle w:val="NTGTableBulletList9"/>
      <w:lvlText w:val=""/>
      <w:lvlJc w:val="left"/>
      <w:pPr>
        <w:ind w:left="2552" w:hanging="284"/>
      </w:pPr>
      <w:rPr>
        <w:rFonts w:ascii="Wingdings" w:hAnsi="Wingdings" w:hint="default"/>
        <w:color w:val="auto"/>
      </w:rPr>
    </w:lvl>
  </w:abstractNum>
  <w:abstractNum w:abstractNumId="1" w15:restartNumberingAfterBreak="0">
    <w:nsid w:val="05C03AEC"/>
    <w:multiLevelType w:val="multilevel"/>
    <w:tmpl w:val="BD7A8414"/>
    <w:name w:val="NTG Table Bullet List3322222"/>
    <w:numStyleLink w:val="NTGStandardList"/>
  </w:abstractNum>
  <w:abstractNum w:abstractNumId="2" w15:restartNumberingAfterBreak="0">
    <w:nsid w:val="068B22E4"/>
    <w:multiLevelType w:val="multilevel"/>
    <w:tmpl w:val="4E6AC8F6"/>
    <w:name w:val="NTG Table Bullet List33222222"/>
    <w:numStyleLink w:val="NTGStandardNumList"/>
  </w:abstractNum>
  <w:abstractNum w:abstractNumId="3" w15:restartNumberingAfterBreak="0">
    <w:nsid w:val="06DB268B"/>
    <w:multiLevelType w:val="multilevel"/>
    <w:tmpl w:val="BD7A8414"/>
    <w:name w:val="NTG Table Bullet List32223"/>
    <w:numStyleLink w:val="NTGStandardList"/>
  </w:abstractNum>
  <w:abstractNum w:abstractNumId="4" w15:restartNumberingAfterBreak="0">
    <w:nsid w:val="09CD3ABE"/>
    <w:multiLevelType w:val="multilevel"/>
    <w:tmpl w:val="0C78A7AC"/>
    <w:name w:val="NTG Table Bullet List332222"/>
    <w:numStyleLink w:val="NTGTableList"/>
  </w:abstractNum>
  <w:abstractNum w:abstractNumId="5" w15:restartNumberingAfterBreak="0">
    <w:nsid w:val="10111492"/>
    <w:multiLevelType w:val="multilevel"/>
    <w:tmpl w:val="0C78A7AC"/>
    <w:name w:val="NTG Table Bullet List332"/>
    <w:numStyleLink w:val="NTGTableList"/>
  </w:abstractNum>
  <w:abstractNum w:abstractNumId="6" w15:restartNumberingAfterBreak="0">
    <w:nsid w:val="15C55E97"/>
    <w:multiLevelType w:val="multilevel"/>
    <w:tmpl w:val="BD7A8414"/>
    <w:name w:val="NTG Table Bullet List332222222222222222"/>
    <w:numStyleLink w:val="NTGStandardList"/>
  </w:abstractNum>
  <w:abstractNum w:abstractNumId="7" w15:restartNumberingAfterBreak="0">
    <w:nsid w:val="176B0CE3"/>
    <w:multiLevelType w:val="multilevel"/>
    <w:tmpl w:val="39746A98"/>
    <w:name w:val="NTG Table Bullet List332222222222222"/>
    <w:numStyleLink w:val="NTGTableNumList"/>
  </w:abstractNum>
  <w:abstractNum w:abstractNumId="8" w15:restartNumberingAfterBreak="0">
    <w:nsid w:val="18AE0D72"/>
    <w:multiLevelType w:val="multilevel"/>
    <w:tmpl w:val="0C78A7AC"/>
    <w:name w:val="NTG Table Bullet List322"/>
    <w:numStyleLink w:val="NTGTableList"/>
  </w:abstractNum>
  <w:abstractNum w:abstractNumId="9" w15:restartNumberingAfterBreak="0">
    <w:nsid w:val="1BB400DD"/>
    <w:multiLevelType w:val="multilevel"/>
    <w:tmpl w:val="39746A98"/>
    <w:name w:val="NTG Table Bullet List33"/>
    <w:numStyleLink w:val="NTGTableNumList"/>
  </w:abstractNum>
  <w:abstractNum w:abstractNumId="10" w15:restartNumberingAfterBreak="0">
    <w:nsid w:val="1CFF291F"/>
    <w:multiLevelType w:val="multilevel"/>
    <w:tmpl w:val="39746A98"/>
    <w:name w:val="NTG Table Bullet List3222323"/>
    <w:numStyleLink w:val="NTGTableNumList"/>
  </w:abstractNum>
  <w:abstractNum w:abstractNumId="11" w15:restartNumberingAfterBreak="0">
    <w:nsid w:val="241D1D87"/>
    <w:multiLevelType w:val="multilevel"/>
    <w:tmpl w:val="0C78A7AC"/>
    <w:name w:val="NTG Table Bullet List32"/>
    <w:numStyleLink w:val="NTGTableList"/>
  </w:abstractNum>
  <w:abstractNum w:abstractNumId="12" w15:restartNumberingAfterBreak="0">
    <w:nsid w:val="24E93944"/>
    <w:multiLevelType w:val="multilevel"/>
    <w:tmpl w:val="BD7A8414"/>
    <w:styleLink w:val="NTGStandardList"/>
    <w:lvl w:ilvl="0">
      <w:start w:val="1"/>
      <w:numFmt w:val="bullet"/>
      <w:pStyle w:val="ListBullet"/>
      <w:lvlText w:val=""/>
      <w:lvlJc w:val="left"/>
      <w:pPr>
        <w:ind w:left="357" w:hanging="357"/>
      </w:pPr>
      <w:rPr>
        <w:rFonts w:ascii="Symbol" w:hAnsi="Symbol" w:hint="default"/>
      </w:rPr>
    </w:lvl>
    <w:lvl w:ilvl="1">
      <w:start w:val="1"/>
      <w:numFmt w:val="bullet"/>
      <w:pStyle w:val="ListBullet2"/>
      <w:lvlText w:val="o"/>
      <w:lvlJc w:val="left"/>
      <w:pPr>
        <w:ind w:left="714" w:hanging="357"/>
      </w:pPr>
      <w:rPr>
        <w:rFonts w:ascii="Courier New" w:hAnsi="Courier New" w:hint="default"/>
      </w:rPr>
    </w:lvl>
    <w:lvl w:ilvl="2">
      <w:start w:val="1"/>
      <w:numFmt w:val="bullet"/>
      <w:pStyle w:val="ListBullet3"/>
      <w:lvlText w:val=""/>
      <w:lvlJc w:val="left"/>
      <w:pPr>
        <w:ind w:left="1071" w:hanging="357"/>
      </w:pPr>
      <w:rPr>
        <w:rFonts w:ascii="Wingdings" w:hAnsi="Wingdings" w:hint="default"/>
      </w:rPr>
    </w:lvl>
    <w:lvl w:ilvl="3">
      <w:start w:val="1"/>
      <w:numFmt w:val="bullet"/>
      <w:pStyle w:val="ListBullet4"/>
      <w:lvlText w:val=""/>
      <w:lvlJc w:val="left"/>
      <w:pPr>
        <w:ind w:left="1428" w:hanging="357"/>
      </w:pPr>
      <w:rPr>
        <w:rFonts w:ascii="Symbol" w:hAnsi="Symbol" w:hint="default"/>
      </w:rPr>
    </w:lvl>
    <w:lvl w:ilvl="4">
      <w:start w:val="1"/>
      <w:numFmt w:val="bullet"/>
      <w:pStyle w:val="ListBullet5"/>
      <w:lvlText w:val="o"/>
      <w:lvlJc w:val="left"/>
      <w:pPr>
        <w:ind w:left="1785" w:hanging="357"/>
      </w:pPr>
      <w:rPr>
        <w:rFonts w:ascii="Courier New" w:hAnsi="Courier New"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3" w15:restartNumberingAfterBreak="0">
    <w:nsid w:val="26345893"/>
    <w:multiLevelType w:val="multilevel"/>
    <w:tmpl w:val="4E6AC8F6"/>
    <w:name w:val="NTG Table Bullet List3322222222"/>
    <w:numStyleLink w:val="NTGStandardNumList"/>
  </w:abstractNum>
  <w:abstractNum w:abstractNumId="14" w15:restartNumberingAfterBreak="0">
    <w:nsid w:val="2EF077BC"/>
    <w:multiLevelType w:val="multilevel"/>
    <w:tmpl w:val="0C78A7AC"/>
    <w:name w:val="NTG Table Bullet List33222222222222222222"/>
    <w:numStyleLink w:val="NTGTableList"/>
  </w:abstractNum>
  <w:abstractNum w:abstractNumId="15" w15:restartNumberingAfterBreak="0">
    <w:nsid w:val="33AC0BD5"/>
    <w:multiLevelType w:val="multilevel"/>
    <w:tmpl w:val="39746A98"/>
    <w:name w:val="NTG Table Bullet List322232"/>
    <w:styleLink w:val="NTGTableNumList"/>
    <w:lvl w:ilvl="0">
      <w:start w:val="1"/>
      <w:numFmt w:val="decimal"/>
      <w:pStyle w:val="NTGTableNumList1"/>
      <w:lvlText w:val="%1."/>
      <w:lvlJc w:val="left"/>
      <w:pPr>
        <w:ind w:left="284" w:hanging="284"/>
      </w:pPr>
      <w:rPr>
        <w:rFonts w:hint="default"/>
      </w:rPr>
    </w:lvl>
    <w:lvl w:ilvl="1">
      <w:start w:val="1"/>
      <w:numFmt w:val="lowerLetter"/>
      <w:pStyle w:val="NTGTableNumList2"/>
      <w:lvlText w:val="%2."/>
      <w:lvlJc w:val="left"/>
      <w:pPr>
        <w:ind w:left="567" w:hanging="283"/>
      </w:pPr>
      <w:rPr>
        <w:rFonts w:hint="default"/>
      </w:rPr>
    </w:lvl>
    <w:lvl w:ilvl="2">
      <w:start w:val="1"/>
      <w:numFmt w:val="lowerRoman"/>
      <w:pStyle w:val="NTGTableNumList3"/>
      <w:lvlText w:val="%3."/>
      <w:lvlJc w:val="left"/>
      <w:pPr>
        <w:ind w:left="851" w:hanging="284"/>
      </w:pPr>
      <w:rPr>
        <w:rFonts w:hint="default"/>
      </w:rPr>
    </w:lvl>
    <w:lvl w:ilvl="3">
      <w:start w:val="1"/>
      <w:numFmt w:val="decimal"/>
      <w:pStyle w:val="NTGTableNumList4"/>
      <w:lvlText w:val="(%4)"/>
      <w:lvlJc w:val="left"/>
      <w:pPr>
        <w:ind w:left="1134" w:hanging="283"/>
      </w:pPr>
      <w:rPr>
        <w:rFonts w:hint="default"/>
      </w:rPr>
    </w:lvl>
    <w:lvl w:ilvl="4">
      <w:start w:val="1"/>
      <w:numFmt w:val="lowerLetter"/>
      <w:pStyle w:val="NTGTableNumList5"/>
      <w:lvlText w:val="(%5)"/>
      <w:lvlJc w:val="left"/>
      <w:pPr>
        <w:ind w:left="1418" w:hanging="284"/>
      </w:pPr>
      <w:rPr>
        <w:rFonts w:hint="default"/>
      </w:rPr>
    </w:lvl>
    <w:lvl w:ilvl="5">
      <w:start w:val="1"/>
      <w:numFmt w:val="lowerRoman"/>
      <w:pStyle w:val="NTGTableNumList6"/>
      <w:lvlText w:val="(%6)"/>
      <w:lvlJc w:val="left"/>
      <w:pPr>
        <w:ind w:left="1701" w:hanging="283"/>
      </w:pPr>
      <w:rPr>
        <w:rFonts w:hint="default"/>
      </w:rPr>
    </w:lvl>
    <w:lvl w:ilvl="6">
      <w:start w:val="1"/>
      <w:numFmt w:val="decimal"/>
      <w:pStyle w:val="NTGTableNumList7"/>
      <w:lvlText w:val="%7."/>
      <w:lvlJc w:val="left"/>
      <w:pPr>
        <w:ind w:left="1985" w:hanging="284"/>
      </w:pPr>
      <w:rPr>
        <w:rFonts w:hint="default"/>
      </w:rPr>
    </w:lvl>
    <w:lvl w:ilvl="7">
      <w:start w:val="1"/>
      <w:numFmt w:val="lowerLetter"/>
      <w:pStyle w:val="NTGTableNumList8"/>
      <w:lvlText w:val="%8."/>
      <w:lvlJc w:val="left"/>
      <w:pPr>
        <w:ind w:left="2268" w:hanging="283"/>
      </w:pPr>
      <w:rPr>
        <w:rFonts w:hint="default"/>
      </w:rPr>
    </w:lvl>
    <w:lvl w:ilvl="8">
      <w:start w:val="1"/>
      <w:numFmt w:val="lowerRoman"/>
      <w:pStyle w:val="NTGTableNumList9"/>
      <w:lvlText w:val="%9."/>
      <w:lvlJc w:val="left"/>
      <w:pPr>
        <w:ind w:left="2552" w:hanging="284"/>
      </w:pPr>
      <w:rPr>
        <w:rFonts w:hint="default"/>
      </w:rPr>
    </w:lvl>
  </w:abstractNum>
  <w:abstractNum w:abstractNumId="16" w15:restartNumberingAfterBreak="0">
    <w:nsid w:val="418B29E3"/>
    <w:multiLevelType w:val="multilevel"/>
    <w:tmpl w:val="0C78A7AC"/>
    <w:name w:val="NTG Table Bullet List33222222222222"/>
    <w:numStyleLink w:val="NTGTableList"/>
  </w:abstractNum>
  <w:abstractNum w:abstractNumId="17" w15:restartNumberingAfterBreak="0">
    <w:nsid w:val="426F70CC"/>
    <w:multiLevelType w:val="multilevel"/>
    <w:tmpl w:val="39746A98"/>
    <w:name w:val="NTG Table Bullet List33222222222222222"/>
    <w:numStyleLink w:val="NTGTableNumList"/>
  </w:abstractNum>
  <w:abstractNum w:abstractNumId="18" w15:restartNumberingAfterBreak="0">
    <w:nsid w:val="4B8F005A"/>
    <w:multiLevelType w:val="multilevel"/>
    <w:tmpl w:val="4E6AC8F6"/>
    <w:numStyleLink w:val="NTGStandardNumList"/>
  </w:abstractNum>
  <w:abstractNum w:abstractNumId="19" w15:restartNumberingAfterBreak="0">
    <w:nsid w:val="4B9C702E"/>
    <w:multiLevelType w:val="multilevel"/>
    <w:tmpl w:val="BD7A8414"/>
    <w:name w:val="NTG Table Bullet List3222"/>
    <w:numStyleLink w:val="NTGStandardList"/>
  </w:abstractNum>
  <w:abstractNum w:abstractNumId="20" w15:restartNumberingAfterBreak="0">
    <w:nsid w:val="4D435BB4"/>
    <w:multiLevelType w:val="multilevel"/>
    <w:tmpl w:val="39746A98"/>
    <w:name w:val="NTG Table Bullet List3322"/>
    <w:numStyleLink w:val="NTGTableNumList"/>
  </w:abstractNum>
  <w:abstractNum w:abstractNumId="21" w15:restartNumberingAfterBreak="0">
    <w:nsid w:val="4D5634AF"/>
    <w:multiLevelType w:val="multilevel"/>
    <w:tmpl w:val="2BBEA3BA"/>
    <w:name w:val="NTG Table Bullet List"/>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2" w15:restartNumberingAfterBreak="0">
    <w:nsid w:val="4D90555D"/>
    <w:multiLevelType w:val="multilevel"/>
    <w:tmpl w:val="4E6AC8F6"/>
    <w:styleLink w:val="NTGStandardNumList"/>
    <w:lvl w:ilvl="0">
      <w:start w:val="1"/>
      <w:numFmt w:val="decimal"/>
      <w:pStyle w:val="ListNumber"/>
      <w:lvlText w:val="%1."/>
      <w:lvlJc w:val="left"/>
      <w:pPr>
        <w:ind w:left="357" w:hanging="357"/>
      </w:pPr>
      <w:rPr>
        <w:rFonts w:hint="default"/>
      </w:rPr>
    </w:lvl>
    <w:lvl w:ilvl="1">
      <w:start w:val="1"/>
      <w:numFmt w:val="lowerLetter"/>
      <w:pStyle w:val="ListNumber2"/>
      <w:lvlText w:val="%2."/>
      <w:lvlJc w:val="left"/>
      <w:pPr>
        <w:ind w:left="714" w:hanging="357"/>
      </w:pPr>
      <w:rPr>
        <w:rFonts w:hint="default"/>
      </w:rPr>
    </w:lvl>
    <w:lvl w:ilvl="2">
      <w:start w:val="1"/>
      <w:numFmt w:val="lowerRoman"/>
      <w:pStyle w:val="ListNumber3"/>
      <w:lvlText w:val="%3."/>
      <w:lvlJc w:val="left"/>
      <w:pPr>
        <w:tabs>
          <w:tab w:val="num" w:pos="714"/>
        </w:tabs>
        <w:ind w:left="1071" w:hanging="357"/>
      </w:pPr>
      <w:rPr>
        <w:rFonts w:hint="default"/>
      </w:rPr>
    </w:lvl>
    <w:lvl w:ilvl="3">
      <w:start w:val="1"/>
      <w:numFmt w:val="decimal"/>
      <w:pStyle w:val="ListNumber4"/>
      <w:lvlText w:val="(%4)"/>
      <w:lvlJc w:val="left"/>
      <w:pPr>
        <w:tabs>
          <w:tab w:val="num" w:pos="1072"/>
        </w:tabs>
        <w:ind w:left="1428" w:hanging="357"/>
      </w:pPr>
      <w:rPr>
        <w:rFonts w:hint="default"/>
      </w:rPr>
    </w:lvl>
    <w:lvl w:ilvl="4">
      <w:start w:val="1"/>
      <w:numFmt w:val="lowerLetter"/>
      <w:pStyle w:val="ListNumber5"/>
      <w:lvlText w:val="(%5)"/>
      <w:lvlJc w:val="left"/>
      <w:pPr>
        <w:tabs>
          <w:tab w:val="num" w:pos="1435"/>
        </w:tabs>
        <w:ind w:left="1785" w:hanging="357"/>
      </w:pPr>
      <w:rPr>
        <w:rFonts w:hint="default"/>
      </w:rPr>
    </w:lvl>
    <w:lvl w:ilvl="5">
      <w:start w:val="1"/>
      <w:numFmt w:val="lowerRoman"/>
      <w:lvlText w:val="(%6)"/>
      <w:lvlJc w:val="left"/>
      <w:pPr>
        <w:tabs>
          <w:tab w:val="num" w:pos="1786"/>
        </w:tabs>
        <w:ind w:left="2142" w:hanging="357"/>
      </w:pPr>
      <w:rPr>
        <w:rFonts w:hint="default"/>
      </w:rPr>
    </w:lvl>
    <w:lvl w:ilvl="6">
      <w:start w:val="1"/>
      <w:numFmt w:val="decimal"/>
      <w:lvlText w:val="%7."/>
      <w:lvlJc w:val="left"/>
      <w:pPr>
        <w:tabs>
          <w:tab w:val="num" w:pos="2143"/>
        </w:tabs>
        <w:ind w:left="2499" w:hanging="357"/>
      </w:pPr>
      <w:rPr>
        <w:rFonts w:hint="default"/>
      </w:rPr>
    </w:lvl>
    <w:lvl w:ilvl="7">
      <w:start w:val="1"/>
      <w:numFmt w:val="lowerLetter"/>
      <w:lvlText w:val="%8."/>
      <w:lvlJc w:val="left"/>
      <w:pPr>
        <w:tabs>
          <w:tab w:val="num" w:pos="2500"/>
        </w:tabs>
        <w:ind w:left="2856" w:hanging="357"/>
      </w:pPr>
      <w:rPr>
        <w:rFonts w:hint="default"/>
      </w:rPr>
    </w:lvl>
    <w:lvl w:ilvl="8">
      <w:start w:val="1"/>
      <w:numFmt w:val="lowerRoman"/>
      <w:lvlText w:val="%9."/>
      <w:lvlJc w:val="left"/>
      <w:pPr>
        <w:tabs>
          <w:tab w:val="num" w:pos="2858"/>
        </w:tabs>
        <w:ind w:left="3213" w:hanging="357"/>
      </w:pPr>
      <w:rPr>
        <w:rFonts w:hint="default"/>
      </w:rPr>
    </w:lvl>
  </w:abstractNum>
  <w:abstractNum w:abstractNumId="23" w15:restartNumberingAfterBreak="0">
    <w:nsid w:val="4E002A10"/>
    <w:multiLevelType w:val="multilevel"/>
    <w:tmpl w:val="39746A98"/>
    <w:name w:val="NTG Table Bullet List332222222"/>
    <w:numStyleLink w:val="NTGTableNumList"/>
  </w:abstractNum>
  <w:abstractNum w:abstractNumId="24" w15:restartNumberingAfterBreak="0">
    <w:nsid w:val="4E597CFE"/>
    <w:multiLevelType w:val="multilevel"/>
    <w:tmpl w:val="39746A98"/>
    <w:name w:val="NTG Table Bullet List33222222222"/>
    <w:numStyleLink w:val="NTGTableNumList"/>
  </w:abstractNum>
  <w:abstractNum w:abstractNumId="25" w15:restartNumberingAfterBreak="0">
    <w:nsid w:val="54D23F9E"/>
    <w:multiLevelType w:val="multilevel"/>
    <w:tmpl w:val="2BBEA3BA"/>
    <w:name w:val="NTG Table Bullet List3222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abstractNum w:abstractNumId="26" w15:restartNumberingAfterBreak="0">
    <w:nsid w:val="573B315C"/>
    <w:multiLevelType w:val="multilevel"/>
    <w:tmpl w:val="39746A98"/>
    <w:name w:val="NTG Table Bullet List3222322"/>
    <w:numStyleLink w:val="NTGTableNumList"/>
  </w:abstractNum>
  <w:abstractNum w:abstractNumId="27" w15:restartNumberingAfterBreak="0">
    <w:nsid w:val="5B713B90"/>
    <w:multiLevelType w:val="multilevel"/>
    <w:tmpl w:val="4E6AC8F6"/>
    <w:numStyleLink w:val="NTGStandardNumList"/>
  </w:abstractNum>
  <w:abstractNum w:abstractNumId="28" w15:restartNumberingAfterBreak="0">
    <w:nsid w:val="5BCE2A25"/>
    <w:multiLevelType w:val="multilevel"/>
    <w:tmpl w:val="0C78A7AC"/>
    <w:name w:val="NTG Table Bullet List332222222222"/>
    <w:numStyleLink w:val="NTGTableList"/>
  </w:abstractNum>
  <w:abstractNum w:abstractNumId="29" w15:restartNumberingAfterBreak="0">
    <w:nsid w:val="5D042DCE"/>
    <w:multiLevelType w:val="multilevel"/>
    <w:tmpl w:val="4E6AC8F6"/>
    <w:numStyleLink w:val="NTGStandardNumList"/>
  </w:abstractNum>
  <w:abstractNum w:abstractNumId="30" w15:restartNumberingAfterBreak="0">
    <w:nsid w:val="606D0AB2"/>
    <w:multiLevelType w:val="multilevel"/>
    <w:tmpl w:val="4E6AC8F6"/>
    <w:numStyleLink w:val="NTGStandardNumList"/>
  </w:abstractNum>
  <w:abstractNum w:abstractNumId="31" w15:restartNumberingAfterBreak="0">
    <w:nsid w:val="61AD07BD"/>
    <w:multiLevelType w:val="multilevel"/>
    <w:tmpl w:val="4E6AC8F6"/>
    <w:numStyleLink w:val="NTGStandardNumList"/>
  </w:abstractNum>
  <w:abstractNum w:abstractNumId="32" w15:restartNumberingAfterBreak="0">
    <w:nsid w:val="65D566F7"/>
    <w:multiLevelType w:val="multilevel"/>
    <w:tmpl w:val="39746A98"/>
    <w:name w:val="NTG Table Bullet List3322222222222222"/>
    <w:numStyleLink w:val="NTGTableNumList"/>
  </w:abstractNum>
  <w:abstractNum w:abstractNumId="33" w15:restartNumberingAfterBreak="0">
    <w:nsid w:val="6CC62A3C"/>
    <w:multiLevelType w:val="multilevel"/>
    <w:tmpl w:val="39746A98"/>
    <w:name w:val="NTG Table Bullet List33222"/>
    <w:numStyleLink w:val="NTGTableNumList"/>
  </w:abstractNum>
  <w:abstractNum w:abstractNumId="34" w15:restartNumberingAfterBreak="0">
    <w:nsid w:val="70105C45"/>
    <w:multiLevelType w:val="multilevel"/>
    <w:tmpl w:val="39746A98"/>
    <w:name w:val="NTG Table Bullet List3322222222222"/>
    <w:numStyleLink w:val="NTGTableNumList"/>
  </w:abstractNum>
  <w:abstractNum w:abstractNumId="35" w15:restartNumberingAfterBreak="0">
    <w:nsid w:val="7453664D"/>
    <w:multiLevelType w:val="multilevel"/>
    <w:tmpl w:val="0C78A7AC"/>
    <w:name w:val="NTG Table Bullet List3322222222222222222"/>
    <w:numStyleLink w:val="NTGTableList"/>
  </w:abstractNum>
  <w:abstractNum w:abstractNumId="36" w15:restartNumberingAfterBreak="0">
    <w:nsid w:val="79CC6470"/>
    <w:multiLevelType w:val="multilevel"/>
    <w:tmpl w:val="0D62A852"/>
    <w:lvl w:ilvl="0">
      <w:start w:val="1"/>
      <w:numFmt w:val="decimal"/>
      <w:pStyle w:val="Heading1"/>
      <w:lvlText w:val="%1"/>
      <w:lvlJc w:val="left"/>
      <w:pPr>
        <w:ind w:left="432" w:hanging="432"/>
      </w:pPr>
      <w:rPr>
        <w:rFonts w:hint="default"/>
        <w:b/>
        <w:i w: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7EB377EB"/>
    <w:multiLevelType w:val="multilevel"/>
    <w:tmpl w:val="2BBEA3BA"/>
    <w:name w:val="NTG Table Bullet List2"/>
    <w:lvl w:ilvl="0">
      <w:start w:val="1"/>
      <w:numFmt w:val="bullet"/>
      <w:lvlText w:val=""/>
      <w:lvlJc w:val="left"/>
      <w:pPr>
        <w:ind w:left="360" w:hanging="360"/>
      </w:pPr>
      <w:rPr>
        <w:rFonts w:ascii="Symbol" w:hAnsi="Symbol" w:hint="default"/>
        <w:color w:val="auto"/>
        <w:sz w:val="22"/>
      </w:rPr>
    </w:lvl>
    <w:lvl w:ilvl="1">
      <w:start w:val="1"/>
      <w:numFmt w:val="bullet"/>
      <w:lvlText w:val="o"/>
      <w:lvlJc w:val="left"/>
      <w:pPr>
        <w:ind w:left="720" w:hanging="360"/>
      </w:pPr>
      <w:rPr>
        <w:rFonts w:ascii="Courier New" w:hAnsi="Courier New"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Wingdings" w:hAnsi="Wingdings"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color w:val="auto"/>
      </w:rPr>
    </w:lvl>
    <w:lvl w:ilvl="6">
      <w:start w:val="1"/>
      <w:numFmt w:val="bullet"/>
      <w:lvlText w:val="o"/>
      <w:lvlJc w:val="left"/>
      <w:pPr>
        <w:ind w:left="2520" w:hanging="360"/>
      </w:pPr>
      <w:rPr>
        <w:rFonts w:ascii="Courier New" w:hAnsi="Courier New" w:hint="default"/>
        <w:color w:val="auto"/>
      </w:rPr>
    </w:lvl>
    <w:lvl w:ilvl="7">
      <w:start w:val="1"/>
      <w:numFmt w:val="bullet"/>
      <w:lvlText w:val=""/>
      <w:lvlJc w:val="left"/>
      <w:pPr>
        <w:ind w:left="2880" w:hanging="360"/>
      </w:pPr>
      <w:rPr>
        <w:rFonts w:ascii="Wingdings" w:hAnsi="Wingdings" w:hint="default"/>
        <w:color w:val="auto"/>
      </w:rPr>
    </w:lvl>
    <w:lvl w:ilvl="8">
      <w:start w:val="1"/>
      <w:numFmt w:val="bullet"/>
      <w:lvlText w:val=""/>
      <w:lvlJc w:val="left"/>
      <w:pPr>
        <w:ind w:left="3240" w:hanging="360"/>
      </w:pPr>
      <w:rPr>
        <w:rFonts w:ascii="Wingdings" w:hAnsi="Wingdings" w:hint="default"/>
        <w:color w:val="auto"/>
      </w:rPr>
    </w:lvl>
  </w:abstractNum>
  <w:num w:numId="1">
    <w:abstractNumId w:val="12"/>
  </w:num>
  <w:num w:numId="2">
    <w:abstractNumId w:val="22"/>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30"/>
  </w:num>
  <w:num w:numId="8">
    <w:abstractNumId w:val="36"/>
  </w:num>
  <w:num w:numId="9">
    <w:abstractNumId w:val="0"/>
  </w:num>
  <w:num w:numId="10">
    <w:abstractNumId w:val="15"/>
  </w:num>
  <w:num w:numId="11">
    <w:abstractNumId w:val="13"/>
  </w:num>
  <w:num w:numId="12">
    <w:abstractNumId w:val="17"/>
  </w:num>
  <w:num w:numId="13">
    <w:abstractNumId w:val="6"/>
  </w:num>
  <w:num w:numId="14">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DF04" w:allStyles="0" w:customStyles="0" w:latentStyles="1" w:stylesInUse="0" w:headingStyles="0" w:numberingStyles="0" w:tableStyles="0" w:directFormattingOnRuns="1" w:directFormattingOnParagraphs="1" w:directFormattingOnNumbering="1" w:directFormattingOnTables="1" w:clearFormatting="1" w:top3HeadingStyles="0" w:visibleStyles="1" w:alternateStyleNames="1"/>
  <w:defaultTabStop w:val="284"/>
  <w:drawingGridHorizontalSpacing w:val="110"/>
  <w:displayHorizontalDrawingGridEvery w:val="2"/>
  <w:displayVerticalDrawingGridEvery w:val="2"/>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53B1"/>
    <w:rsid w:val="00001DDF"/>
    <w:rsid w:val="0000322D"/>
    <w:rsid w:val="00010665"/>
    <w:rsid w:val="00027DB8"/>
    <w:rsid w:val="00031A96"/>
    <w:rsid w:val="00040BF3"/>
    <w:rsid w:val="00046C59"/>
    <w:rsid w:val="00051362"/>
    <w:rsid w:val="00051F45"/>
    <w:rsid w:val="00056DEF"/>
    <w:rsid w:val="000720BE"/>
    <w:rsid w:val="0007259C"/>
    <w:rsid w:val="00080202"/>
    <w:rsid w:val="00080DCD"/>
    <w:rsid w:val="00080E22"/>
    <w:rsid w:val="000840A3"/>
    <w:rsid w:val="00086A5F"/>
    <w:rsid w:val="000911EF"/>
    <w:rsid w:val="000962C5"/>
    <w:rsid w:val="000A559C"/>
    <w:rsid w:val="000B2CA1"/>
    <w:rsid w:val="000D1F29"/>
    <w:rsid w:val="000F2958"/>
    <w:rsid w:val="00104E7F"/>
    <w:rsid w:val="001137EC"/>
    <w:rsid w:val="001152F5"/>
    <w:rsid w:val="00117743"/>
    <w:rsid w:val="00117F5B"/>
    <w:rsid w:val="00132658"/>
    <w:rsid w:val="00150DC0"/>
    <w:rsid w:val="00156CD4"/>
    <w:rsid w:val="00164A3E"/>
    <w:rsid w:val="00181620"/>
    <w:rsid w:val="001957AD"/>
    <w:rsid w:val="001A2B7F"/>
    <w:rsid w:val="001A3AFD"/>
    <w:rsid w:val="001A496C"/>
    <w:rsid w:val="001B2B6C"/>
    <w:rsid w:val="001D01C4"/>
    <w:rsid w:val="001D52B0"/>
    <w:rsid w:val="001D7CA4"/>
    <w:rsid w:val="001E057F"/>
    <w:rsid w:val="001E14EB"/>
    <w:rsid w:val="001F59E6"/>
    <w:rsid w:val="00206936"/>
    <w:rsid w:val="00206C6F"/>
    <w:rsid w:val="00206FBD"/>
    <w:rsid w:val="00207746"/>
    <w:rsid w:val="00230031"/>
    <w:rsid w:val="00247343"/>
    <w:rsid w:val="00265C56"/>
    <w:rsid w:val="002716CD"/>
    <w:rsid w:val="0027204D"/>
    <w:rsid w:val="00274D4B"/>
    <w:rsid w:val="002806F5"/>
    <w:rsid w:val="00281577"/>
    <w:rsid w:val="002926BC"/>
    <w:rsid w:val="00293A72"/>
    <w:rsid w:val="002A30C3"/>
    <w:rsid w:val="002A7712"/>
    <w:rsid w:val="002B38F7"/>
    <w:rsid w:val="002B5591"/>
    <w:rsid w:val="002C1FE9"/>
    <w:rsid w:val="002D3A57"/>
    <w:rsid w:val="002D7D05"/>
    <w:rsid w:val="002E20C8"/>
    <w:rsid w:val="002E4290"/>
    <w:rsid w:val="002E66A6"/>
    <w:rsid w:val="002F0DB1"/>
    <w:rsid w:val="002F2885"/>
    <w:rsid w:val="003037F9"/>
    <w:rsid w:val="0030583E"/>
    <w:rsid w:val="00307FE1"/>
    <w:rsid w:val="003258E6"/>
    <w:rsid w:val="00342283"/>
    <w:rsid w:val="00343A87"/>
    <w:rsid w:val="00347FB6"/>
    <w:rsid w:val="003504FD"/>
    <w:rsid w:val="00350881"/>
    <w:rsid w:val="00357D55"/>
    <w:rsid w:val="00363513"/>
    <w:rsid w:val="003657E5"/>
    <w:rsid w:val="0036589C"/>
    <w:rsid w:val="00371312"/>
    <w:rsid w:val="00371DC7"/>
    <w:rsid w:val="00377B21"/>
    <w:rsid w:val="00394876"/>
    <w:rsid w:val="00394AAF"/>
    <w:rsid w:val="00394CE5"/>
    <w:rsid w:val="003B67FD"/>
    <w:rsid w:val="003B6A61"/>
    <w:rsid w:val="003D42C0"/>
    <w:rsid w:val="003D5B29"/>
    <w:rsid w:val="003D7818"/>
    <w:rsid w:val="003E2445"/>
    <w:rsid w:val="003E3BB2"/>
    <w:rsid w:val="003F5B58"/>
    <w:rsid w:val="0040222A"/>
    <w:rsid w:val="004047BC"/>
    <w:rsid w:val="004100F7"/>
    <w:rsid w:val="00414CB3"/>
    <w:rsid w:val="0041563D"/>
    <w:rsid w:val="00426E25"/>
    <w:rsid w:val="00427D9C"/>
    <w:rsid w:val="00443B6E"/>
    <w:rsid w:val="0045420A"/>
    <w:rsid w:val="004554D4"/>
    <w:rsid w:val="00461744"/>
    <w:rsid w:val="00466D96"/>
    <w:rsid w:val="00467747"/>
    <w:rsid w:val="00473C98"/>
    <w:rsid w:val="00482DF8"/>
    <w:rsid w:val="004864DE"/>
    <w:rsid w:val="00494BE5"/>
    <w:rsid w:val="004A2538"/>
    <w:rsid w:val="004B0C15"/>
    <w:rsid w:val="004B35EA"/>
    <w:rsid w:val="004B69E4"/>
    <w:rsid w:val="004C6C39"/>
    <w:rsid w:val="004D075F"/>
    <w:rsid w:val="004D1B76"/>
    <w:rsid w:val="004D344E"/>
    <w:rsid w:val="004E019E"/>
    <w:rsid w:val="004E06EC"/>
    <w:rsid w:val="004E2CB7"/>
    <w:rsid w:val="004F016A"/>
    <w:rsid w:val="00500F94"/>
    <w:rsid w:val="00502FB3"/>
    <w:rsid w:val="00503DE9"/>
    <w:rsid w:val="0050530C"/>
    <w:rsid w:val="00505DEA"/>
    <w:rsid w:val="00507782"/>
    <w:rsid w:val="00512A04"/>
    <w:rsid w:val="005249F5"/>
    <w:rsid w:val="005260F7"/>
    <w:rsid w:val="00543BD1"/>
    <w:rsid w:val="00556113"/>
    <w:rsid w:val="00564C12"/>
    <w:rsid w:val="005654B8"/>
    <w:rsid w:val="005762CC"/>
    <w:rsid w:val="00582D3D"/>
    <w:rsid w:val="00595386"/>
    <w:rsid w:val="005A4AC0"/>
    <w:rsid w:val="005A5FDF"/>
    <w:rsid w:val="005B0FB7"/>
    <w:rsid w:val="005B122A"/>
    <w:rsid w:val="005B5AC2"/>
    <w:rsid w:val="005C2833"/>
    <w:rsid w:val="005E144D"/>
    <w:rsid w:val="005E1500"/>
    <w:rsid w:val="005E3A43"/>
    <w:rsid w:val="00620675"/>
    <w:rsid w:val="006433C3"/>
    <w:rsid w:val="00650F5B"/>
    <w:rsid w:val="006670D7"/>
    <w:rsid w:val="006719EA"/>
    <w:rsid w:val="00671F13"/>
    <w:rsid w:val="0067400A"/>
    <w:rsid w:val="006847AD"/>
    <w:rsid w:val="0069114B"/>
    <w:rsid w:val="006D66F7"/>
    <w:rsid w:val="00705C9D"/>
    <w:rsid w:val="00705F13"/>
    <w:rsid w:val="00714F1D"/>
    <w:rsid w:val="007175B4"/>
    <w:rsid w:val="00722DDB"/>
    <w:rsid w:val="00724728"/>
    <w:rsid w:val="00724F98"/>
    <w:rsid w:val="00730B9B"/>
    <w:rsid w:val="007332FF"/>
    <w:rsid w:val="007408F5"/>
    <w:rsid w:val="00741EAE"/>
    <w:rsid w:val="007553B1"/>
    <w:rsid w:val="0076190B"/>
    <w:rsid w:val="0076355D"/>
    <w:rsid w:val="00763A2D"/>
    <w:rsid w:val="00777795"/>
    <w:rsid w:val="00783A57"/>
    <w:rsid w:val="00784C92"/>
    <w:rsid w:val="007859CD"/>
    <w:rsid w:val="007907E4"/>
    <w:rsid w:val="00796461"/>
    <w:rsid w:val="007A6A4F"/>
    <w:rsid w:val="007B03F5"/>
    <w:rsid w:val="007B5C09"/>
    <w:rsid w:val="007B5DA2"/>
    <w:rsid w:val="007C0966"/>
    <w:rsid w:val="007C19E7"/>
    <w:rsid w:val="007C5CFD"/>
    <w:rsid w:val="007C6D9F"/>
    <w:rsid w:val="007D4893"/>
    <w:rsid w:val="007E70CF"/>
    <w:rsid w:val="007E74A4"/>
    <w:rsid w:val="007F263F"/>
    <w:rsid w:val="0080766E"/>
    <w:rsid w:val="00811169"/>
    <w:rsid w:val="00815297"/>
    <w:rsid w:val="00817BA1"/>
    <w:rsid w:val="00823022"/>
    <w:rsid w:val="0082634E"/>
    <w:rsid w:val="008313C4"/>
    <w:rsid w:val="00835434"/>
    <w:rsid w:val="008358C0"/>
    <w:rsid w:val="00842838"/>
    <w:rsid w:val="00854EC1"/>
    <w:rsid w:val="0085797F"/>
    <w:rsid w:val="00861DC3"/>
    <w:rsid w:val="00867019"/>
    <w:rsid w:val="008735A9"/>
    <w:rsid w:val="00877D20"/>
    <w:rsid w:val="00881C48"/>
    <w:rsid w:val="00885B80"/>
    <w:rsid w:val="00885C30"/>
    <w:rsid w:val="00885E9B"/>
    <w:rsid w:val="00893C96"/>
    <w:rsid w:val="008A7C12"/>
    <w:rsid w:val="008B529E"/>
    <w:rsid w:val="008C17FB"/>
    <w:rsid w:val="008D57B8"/>
    <w:rsid w:val="008E03FC"/>
    <w:rsid w:val="008E510B"/>
    <w:rsid w:val="00902B13"/>
    <w:rsid w:val="00911941"/>
    <w:rsid w:val="00925F0F"/>
    <w:rsid w:val="00932F6B"/>
    <w:rsid w:val="009468BC"/>
    <w:rsid w:val="009616DF"/>
    <w:rsid w:val="0096542F"/>
    <w:rsid w:val="00967FA7"/>
    <w:rsid w:val="00971645"/>
    <w:rsid w:val="00977919"/>
    <w:rsid w:val="009870FA"/>
    <w:rsid w:val="0099551D"/>
    <w:rsid w:val="009A5897"/>
    <w:rsid w:val="009A5F24"/>
    <w:rsid w:val="009B0B3E"/>
    <w:rsid w:val="009B1913"/>
    <w:rsid w:val="009B6657"/>
    <w:rsid w:val="009D0EB5"/>
    <w:rsid w:val="009D14F9"/>
    <w:rsid w:val="009D2B74"/>
    <w:rsid w:val="009E175D"/>
    <w:rsid w:val="009E3CC2"/>
    <w:rsid w:val="009F06BD"/>
    <w:rsid w:val="009F2A4D"/>
    <w:rsid w:val="00A00828"/>
    <w:rsid w:val="00A03290"/>
    <w:rsid w:val="00A07490"/>
    <w:rsid w:val="00A10655"/>
    <w:rsid w:val="00A22C38"/>
    <w:rsid w:val="00A25193"/>
    <w:rsid w:val="00A31AE8"/>
    <w:rsid w:val="00A3739D"/>
    <w:rsid w:val="00A37DDA"/>
    <w:rsid w:val="00A925EC"/>
    <w:rsid w:val="00A929AA"/>
    <w:rsid w:val="00A92B6B"/>
    <w:rsid w:val="00AA541E"/>
    <w:rsid w:val="00AD0DA4"/>
    <w:rsid w:val="00AD4169"/>
    <w:rsid w:val="00AE25C6"/>
    <w:rsid w:val="00AE306C"/>
    <w:rsid w:val="00B02EF1"/>
    <w:rsid w:val="00B07C97"/>
    <w:rsid w:val="00B15754"/>
    <w:rsid w:val="00B2046E"/>
    <w:rsid w:val="00B20E8B"/>
    <w:rsid w:val="00B257E1"/>
    <w:rsid w:val="00B343CC"/>
    <w:rsid w:val="00B5084A"/>
    <w:rsid w:val="00B614F7"/>
    <w:rsid w:val="00B61B26"/>
    <w:rsid w:val="00B675B2"/>
    <w:rsid w:val="00B81261"/>
    <w:rsid w:val="00B8223E"/>
    <w:rsid w:val="00B832AE"/>
    <w:rsid w:val="00B86678"/>
    <w:rsid w:val="00B92F9B"/>
    <w:rsid w:val="00B941B3"/>
    <w:rsid w:val="00B96513"/>
    <w:rsid w:val="00BA1D47"/>
    <w:rsid w:val="00BA66F0"/>
    <w:rsid w:val="00BB2239"/>
    <w:rsid w:val="00BB2AE7"/>
    <w:rsid w:val="00BB6464"/>
    <w:rsid w:val="00BC1BB8"/>
    <w:rsid w:val="00BD7FE1"/>
    <w:rsid w:val="00BE37CA"/>
    <w:rsid w:val="00BE6144"/>
    <w:rsid w:val="00BE635A"/>
    <w:rsid w:val="00BF2ABB"/>
    <w:rsid w:val="00BF5099"/>
    <w:rsid w:val="00C10F10"/>
    <w:rsid w:val="00C15D4D"/>
    <w:rsid w:val="00C175DC"/>
    <w:rsid w:val="00C27752"/>
    <w:rsid w:val="00C30171"/>
    <w:rsid w:val="00C309D8"/>
    <w:rsid w:val="00C61AFA"/>
    <w:rsid w:val="00C62099"/>
    <w:rsid w:val="00C64EA3"/>
    <w:rsid w:val="00C72867"/>
    <w:rsid w:val="00C75E81"/>
    <w:rsid w:val="00C86609"/>
    <w:rsid w:val="00C92B4C"/>
    <w:rsid w:val="00C954F6"/>
    <w:rsid w:val="00CA6BC5"/>
    <w:rsid w:val="00CC61CD"/>
    <w:rsid w:val="00CD5011"/>
    <w:rsid w:val="00CE640F"/>
    <w:rsid w:val="00CF540E"/>
    <w:rsid w:val="00D02F07"/>
    <w:rsid w:val="00D36A49"/>
    <w:rsid w:val="00D517C6"/>
    <w:rsid w:val="00D71D84"/>
    <w:rsid w:val="00D72464"/>
    <w:rsid w:val="00D768EB"/>
    <w:rsid w:val="00D82D1E"/>
    <w:rsid w:val="00D832D9"/>
    <w:rsid w:val="00D90F00"/>
    <w:rsid w:val="00D975C0"/>
    <w:rsid w:val="00DA5285"/>
    <w:rsid w:val="00DB191D"/>
    <w:rsid w:val="00DB4F91"/>
    <w:rsid w:val="00DC3117"/>
    <w:rsid w:val="00DC5DD9"/>
    <w:rsid w:val="00DC6D2D"/>
    <w:rsid w:val="00DE33B5"/>
    <w:rsid w:val="00DE5E18"/>
    <w:rsid w:val="00DF0487"/>
    <w:rsid w:val="00DF5EA4"/>
    <w:rsid w:val="00E02681"/>
    <w:rsid w:val="00E02792"/>
    <w:rsid w:val="00E034D8"/>
    <w:rsid w:val="00E04CC0"/>
    <w:rsid w:val="00E15816"/>
    <w:rsid w:val="00E160D5"/>
    <w:rsid w:val="00E30556"/>
    <w:rsid w:val="00E30981"/>
    <w:rsid w:val="00E33136"/>
    <w:rsid w:val="00E34D7C"/>
    <w:rsid w:val="00E3723D"/>
    <w:rsid w:val="00E44C89"/>
    <w:rsid w:val="00E61BA2"/>
    <w:rsid w:val="00E6403F"/>
    <w:rsid w:val="00E84C5A"/>
    <w:rsid w:val="00E861DB"/>
    <w:rsid w:val="00E93406"/>
    <w:rsid w:val="00E956C5"/>
    <w:rsid w:val="00E95C39"/>
    <w:rsid w:val="00EA2C39"/>
    <w:rsid w:val="00EB0A96"/>
    <w:rsid w:val="00EB77F9"/>
    <w:rsid w:val="00EC5769"/>
    <w:rsid w:val="00EC7D00"/>
    <w:rsid w:val="00ED0304"/>
    <w:rsid w:val="00EE38FA"/>
    <w:rsid w:val="00EE3E2C"/>
    <w:rsid w:val="00EE5D23"/>
    <w:rsid w:val="00EF3CA4"/>
    <w:rsid w:val="00F014DA"/>
    <w:rsid w:val="00F51695"/>
    <w:rsid w:val="00F60EFF"/>
    <w:rsid w:val="00F94398"/>
    <w:rsid w:val="00FB2B56"/>
    <w:rsid w:val="00FC12BF"/>
    <w:rsid w:val="00FD3E6F"/>
    <w:rsid w:val="00FD51B9"/>
    <w:rsid w:val="00FE2A39"/>
    <w:rsid w:val="00FF79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5:docId w15:val="{25E55E83-D904-4CD9-94AC-A92E94B36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sz w:val="22"/>
        <w:szCs w:val="22"/>
        <w:lang w:val="en-AU"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5EA4"/>
  </w:style>
  <w:style w:type="paragraph" w:styleId="Heading1">
    <w:name w:val="heading 1"/>
    <w:basedOn w:val="Normal"/>
    <w:next w:val="Normal"/>
    <w:link w:val="Heading1Char"/>
    <w:uiPriority w:val="1"/>
    <w:qFormat/>
    <w:rsid w:val="009A5F24"/>
    <w:pPr>
      <w:keepNext/>
      <w:keepLines/>
      <w:numPr>
        <w:numId w:val="8"/>
      </w:numPr>
      <w:spacing w:before="240"/>
      <w:outlineLvl w:val="0"/>
    </w:pPr>
    <w:rPr>
      <w:rFonts w:eastAsiaTheme="majorEastAsia" w:cstheme="majorBidi"/>
      <w:b/>
      <w:bCs/>
      <w:kern w:val="32"/>
      <w:sz w:val="32"/>
      <w:szCs w:val="32"/>
    </w:rPr>
  </w:style>
  <w:style w:type="paragraph" w:styleId="Heading2">
    <w:name w:val="heading 2"/>
    <w:basedOn w:val="Normal"/>
    <w:next w:val="Normal"/>
    <w:link w:val="Heading2Char"/>
    <w:uiPriority w:val="1"/>
    <w:qFormat/>
    <w:rsid w:val="009A5F24"/>
    <w:pPr>
      <w:keepNext/>
      <w:keepLines/>
      <w:numPr>
        <w:ilvl w:val="1"/>
        <w:numId w:val="8"/>
      </w:numPr>
      <w:spacing w:before="240"/>
      <w:outlineLvl w:val="1"/>
    </w:pPr>
    <w:rPr>
      <w:rFonts w:eastAsiaTheme="majorEastAsia" w:cstheme="majorBidi"/>
      <w:b/>
      <w:bCs/>
      <w:iCs/>
      <w:color w:val="606060"/>
      <w:sz w:val="28"/>
      <w:szCs w:val="28"/>
    </w:rPr>
  </w:style>
  <w:style w:type="paragraph" w:styleId="Heading3">
    <w:name w:val="heading 3"/>
    <w:basedOn w:val="Normal"/>
    <w:next w:val="Normal"/>
    <w:link w:val="Heading3Char"/>
    <w:uiPriority w:val="1"/>
    <w:qFormat/>
    <w:rsid w:val="009A5F24"/>
    <w:pPr>
      <w:keepNext/>
      <w:keepLines/>
      <w:numPr>
        <w:ilvl w:val="2"/>
        <w:numId w:val="8"/>
      </w:numPr>
      <w:spacing w:before="240"/>
      <w:outlineLvl w:val="2"/>
    </w:pPr>
    <w:rPr>
      <w:rFonts w:cs="Arial"/>
      <w:b/>
      <w:bCs/>
      <w:sz w:val="24"/>
      <w:szCs w:val="26"/>
    </w:rPr>
  </w:style>
  <w:style w:type="paragraph" w:styleId="Heading4">
    <w:name w:val="heading 4"/>
    <w:basedOn w:val="Normal"/>
    <w:next w:val="Normal"/>
    <w:link w:val="Heading4Char"/>
    <w:uiPriority w:val="1"/>
    <w:qFormat/>
    <w:rsid w:val="009A5F24"/>
    <w:pPr>
      <w:keepNext/>
      <w:keepLines/>
      <w:numPr>
        <w:ilvl w:val="3"/>
        <w:numId w:val="8"/>
      </w:numPr>
      <w:spacing w:before="240"/>
      <w:outlineLvl w:val="3"/>
    </w:pPr>
    <w:rPr>
      <w:rFonts w:eastAsiaTheme="majorEastAsia" w:cstheme="majorBidi"/>
      <w:b/>
      <w:bCs/>
      <w:iCs/>
      <w:color w:val="606060"/>
    </w:rPr>
  </w:style>
  <w:style w:type="paragraph" w:styleId="Heading5">
    <w:name w:val="heading 5"/>
    <w:basedOn w:val="Normal"/>
    <w:next w:val="Normal"/>
    <w:link w:val="Heading5Char"/>
    <w:uiPriority w:val="9"/>
    <w:rsid w:val="009A5F24"/>
    <w:pPr>
      <w:keepNext/>
      <w:keepLines/>
      <w:numPr>
        <w:ilvl w:val="4"/>
        <w:numId w:val="8"/>
      </w:numPr>
      <w:outlineLvl w:val="4"/>
    </w:pPr>
    <w:rPr>
      <w:b/>
      <w:color w:val="000000" w:themeColor="text1"/>
    </w:rPr>
  </w:style>
  <w:style w:type="paragraph" w:styleId="Heading6">
    <w:name w:val="heading 6"/>
    <w:basedOn w:val="Normal"/>
    <w:next w:val="Normal"/>
    <w:link w:val="Heading6Char"/>
    <w:uiPriority w:val="9"/>
    <w:rsid w:val="009A5F24"/>
    <w:pPr>
      <w:keepNext/>
      <w:keepLines/>
      <w:numPr>
        <w:ilvl w:val="5"/>
        <w:numId w:val="8"/>
      </w:numPr>
      <w:outlineLvl w:val="5"/>
    </w:pPr>
    <w:rPr>
      <w:b/>
      <w:color w:val="606060"/>
    </w:rPr>
  </w:style>
  <w:style w:type="paragraph" w:styleId="Heading7">
    <w:name w:val="heading 7"/>
    <w:basedOn w:val="Normal"/>
    <w:next w:val="Normal"/>
    <w:link w:val="Heading7Char"/>
    <w:uiPriority w:val="9"/>
    <w:rsid w:val="009A5F24"/>
    <w:pPr>
      <w:keepNext/>
      <w:keepLines/>
      <w:numPr>
        <w:ilvl w:val="6"/>
        <w:numId w:val="8"/>
      </w:numPr>
      <w:outlineLvl w:val="6"/>
    </w:pPr>
    <w:rPr>
      <w:b/>
      <w:color w:val="000000" w:themeColor="text1"/>
    </w:rPr>
  </w:style>
  <w:style w:type="paragraph" w:styleId="Heading8">
    <w:name w:val="heading 8"/>
    <w:basedOn w:val="Normal"/>
    <w:next w:val="Normal"/>
    <w:link w:val="Heading8Char"/>
    <w:uiPriority w:val="9"/>
    <w:rsid w:val="009A5F24"/>
    <w:pPr>
      <w:keepNext/>
      <w:keepLines/>
      <w:numPr>
        <w:ilvl w:val="7"/>
        <w:numId w:val="8"/>
      </w:numPr>
      <w:outlineLvl w:val="7"/>
    </w:pPr>
    <w:rPr>
      <w:b/>
      <w:color w:val="606060"/>
    </w:rPr>
  </w:style>
  <w:style w:type="paragraph" w:styleId="Heading9">
    <w:name w:val="heading 9"/>
    <w:basedOn w:val="Normal"/>
    <w:next w:val="Normal"/>
    <w:link w:val="Heading9Char"/>
    <w:uiPriority w:val="9"/>
    <w:rsid w:val="009A5F24"/>
    <w:pPr>
      <w:keepNext/>
      <w:keepLines/>
      <w:numPr>
        <w:ilvl w:val="8"/>
        <w:numId w:val="8"/>
      </w:numPr>
      <w:outlineLvl w:val="8"/>
    </w:pPr>
    <w:rPr>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5"/>
    <w:rsid w:val="003504FD"/>
  </w:style>
  <w:style w:type="character" w:customStyle="1" w:styleId="Heading1Char">
    <w:name w:val="Heading 1 Char"/>
    <w:basedOn w:val="DefaultParagraphFont"/>
    <w:link w:val="Heading1"/>
    <w:uiPriority w:val="1"/>
    <w:rsid w:val="009A5F24"/>
    <w:rPr>
      <w:rFonts w:eastAsiaTheme="majorEastAsia" w:cstheme="majorBidi"/>
      <w:b/>
      <w:bCs/>
      <w:kern w:val="32"/>
      <w:sz w:val="32"/>
      <w:szCs w:val="32"/>
    </w:rPr>
  </w:style>
  <w:style w:type="character" w:customStyle="1" w:styleId="Heading2Char">
    <w:name w:val="Heading 2 Char"/>
    <w:basedOn w:val="DefaultParagraphFont"/>
    <w:link w:val="Heading2"/>
    <w:uiPriority w:val="1"/>
    <w:rsid w:val="009A5F24"/>
    <w:rPr>
      <w:rFonts w:eastAsiaTheme="majorEastAsia" w:cstheme="majorBidi"/>
      <w:b/>
      <w:bCs/>
      <w:iCs/>
      <w:color w:val="606060"/>
      <w:sz w:val="28"/>
      <w:szCs w:val="28"/>
    </w:rPr>
  </w:style>
  <w:style w:type="paragraph" w:styleId="Title">
    <w:name w:val="Title"/>
    <w:next w:val="Normal"/>
    <w:link w:val="TitleChar"/>
    <w:uiPriority w:val="10"/>
    <w:rsid w:val="00BF5099"/>
    <w:pPr>
      <w:spacing w:after="240"/>
    </w:pPr>
    <w:rPr>
      <w:rFonts w:ascii="Arial Black" w:eastAsia="Times New Roman" w:hAnsi="Arial Black" w:cs="Arial"/>
      <w:b/>
      <w:color w:val="CB6015"/>
      <w:sz w:val="36"/>
      <w:szCs w:val="36"/>
      <w:lang w:eastAsia="en-AU"/>
    </w:rPr>
  </w:style>
  <w:style w:type="character" w:customStyle="1" w:styleId="TitleChar">
    <w:name w:val="Title Char"/>
    <w:basedOn w:val="DefaultParagraphFont"/>
    <w:link w:val="Title"/>
    <w:uiPriority w:val="10"/>
    <w:rsid w:val="00BF5099"/>
    <w:rPr>
      <w:rFonts w:ascii="Arial Black" w:eastAsia="Times New Roman" w:hAnsi="Arial Black" w:cs="Arial"/>
      <w:b/>
      <w:color w:val="CB6015"/>
      <w:sz w:val="36"/>
      <w:szCs w:val="36"/>
      <w:lang w:eastAsia="en-AU"/>
    </w:rPr>
  </w:style>
  <w:style w:type="paragraph" w:styleId="Subtitle">
    <w:name w:val="Subtitle"/>
    <w:basedOn w:val="Normal"/>
    <w:next w:val="Normal"/>
    <w:link w:val="SubtitleChar"/>
    <w:uiPriority w:val="11"/>
    <w:semiHidden/>
    <w:rsid w:val="005654B8"/>
    <w:pPr>
      <w:spacing w:after="60"/>
      <w:jc w:val="center"/>
      <w:outlineLvl w:val="1"/>
    </w:pPr>
    <w:rPr>
      <w:rFonts w:eastAsiaTheme="majorEastAsia" w:cstheme="majorBidi"/>
      <w:sz w:val="24"/>
      <w:szCs w:val="24"/>
    </w:rPr>
  </w:style>
  <w:style w:type="character" w:customStyle="1" w:styleId="SubtitleChar">
    <w:name w:val="Subtitle Char"/>
    <w:basedOn w:val="DefaultParagraphFont"/>
    <w:link w:val="Subtitle"/>
    <w:uiPriority w:val="11"/>
    <w:semiHidden/>
    <w:rsid w:val="00EE3E2C"/>
    <w:rPr>
      <w:rFonts w:ascii="Arial" w:eastAsiaTheme="majorEastAsia" w:hAnsi="Arial" w:cstheme="majorBidi"/>
      <w:sz w:val="24"/>
      <w:szCs w:val="24"/>
      <w:lang w:eastAsia="en-AU"/>
    </w:rPr>
  </w:style>
  <w:style w:type="character" w:customStyle="1" w:styleId="Heading3Char">
    <w:name w:val="Heading 3 Char"/>
    <w:basedOn w:val="DefaultParagraphFont"/>
    <w:link w:val="Heading3"/>
    <w:uiPriority w:val="1"/>
    <w:rsid w:val="009A5F24"/>
    <w:rPr>
      <w:rFonts w:cs="Arial"/>
      <w:b/>
      <w:bCs/>
      <w:sz w:val="24"/>
      <w:szCs w:val="26"/>
    </w:rPr>
  </w:style>
  <w:style w:type="paragraph" w:styleId="BlockText">
    <w:name w:val="Block Text"/>
    <w:basedOn w:val="Normal"/>
    <w:semiHidden/>
    <w:rsid w:val="00414CB3"/>
    <w:rPr>
      <w:rFonts w:eastAsiaTheme="minorEastAsia"/>
      <w:iCs/>
    </w:rPr>
  </w:style>
  <w:style w:type="paragraph" w:styleId="Header">
    <w:name w:val="header"/>
    <w:aliases w:val="NTG Page Header"/>
    <w:basedOn w:val="Normal"/>
    <w:next w:val="Normal"/>
    <w:link w:val="HeaderChar"/>
    <w:uiPriority w:val="11"/>
    <w:rsid w:val="005A4AC0"/>
    <w:pPr>
      <w:tabs>
        <w:tab w:val="center" w:pos="4513"/>
        <w:tab w:val="right" w:pos="9026"/>
      </w:tabs>
      <w:jc w:val="right"/>
    </w:pPr>
    <w:rPr>
      <w:b/>
    </w:rPr>
  </w:style>
  <w:style w:type="character" w:customStyle="1" w:styleId="HeaderChar">
    <w:name w:val="Header Char"/>
    <w:aliases w:val="NTG Page Header Char"/>
    <w:basedOn w:val="DefaultParagraphFont"/>
    <w:link w:val="Header"/>
    <w:uiPriority w:val="11"/>
    <w:rsid w:val="00595386"/>
    <w:rPr>
      <w:rFonts w:ascii="Arial" w:eastAsia="Times New Roman" w:hAnsi="Arial"/>
      <w:b/>
      <w:sz w:val="22"/>
      <w:lang w:eastAsia="en-AU"/>
    </w:rPr>
  </w:style>
  <w:style w:type="paragraph" w:styleId="Footer">
    <w:name w:val="footer"/>
    <w:basedOn w:val="Normal"/>
    <w:link w:val="FooterChar"/>
    <w:uiPriority w:val="99"/>
    <w:semiHidden/>
    <w:rsid w:val="00B02EF1"/>
    <w:pPr>
      <w:tabs>
        <w:tab w:val="center" w:pos="4513"/>
        <w:tab w:val="right" w:pos="9026"/>
      </w:tabs>
      <w:spacing w:after="0"/>
    </w:pPr>
  </w:style>
  <w:style w:type="character" w:customStyle="1" w:styleId="FooterChar">
    <w:name w:val="Footer Char"/>
    <w:basedOn w:val="DefaultParagraphFont"/>
    <w:link w:val="Footer"/>
    <w:uiPriority w:val="99"/>
    <w:semiHidden/>
    <w:rsid w:val="00595386"/>
    <w:rPr>
      <w:rFonts w:ascii="Arial" w:eastAsia="Times New Roman" w:hAnsi="Arial"/>
      <w:sz w:val="22"/>
      <w:lang w:eastAsia="en-AU"/>
    </w:rPr>
  </w:style>
  <w:style w:type="paragraph" w:customStyle="1" w:styleId="SubTitle0">
    <w:name w:val="Sub Title"/>
    <w:basedOn w:val="Normal"/>
    <w:rsid w:val="004864DE"/>
    <w:pPr>
      <w:spacing w:after="0"/>
    </w:pPr>
    <w:rPr>
      <w:b/>
      <w:sz w:val="32"/>
      <w:szCs w:val="24"/>
      <w:lang w:val="en-US"/>
    </w:rPr>
  </w:style>
  <w:style w:type="character" w:customStyle="1" w:styleId="Heading4Char">
    <w:name w:val="Heading 4 Char"/>
    <w:basedOn w:val="DefaultParagraphFont"/>
    <w:link w:val="Heading4"/>
    <w:uiPriority w:val="1"/>
    <w:rsid w:val="009A5F24"/>
    <w:rPr>
      <w:rFonts w:eastAsiaTheme="majorEastAsia" w:cstheme="majorBidi"/>
      <w:b/>
      <w:bCs/>
      <w:iCs/>
      <w:color w:val="606060"/>
    </w:rPr>
  </w:style>
  <w:style w:type="paragraph" w:styleId="NormalWeb">
    <w:name w:val="Normal (Web)"/>
    <w:basedOn w:val="Normal"/>
    <w:uiPriority w:val="99"/>
    <w:semiHidden/>
    <w:unhideWhenUsed/>
    <w:rsid w:val="00342283"/>
    <w:rPr>
      <w:rFonts w:ascii="Times New Roman" w:hAnsi="Times New Roman"/>
      <w:sz w:val="24"/>
      <w:szCs w:val="24"/>
    </w:rPr>
  </w:style>
  <w:style w:type="character" w:styleId="PlaceholderText">
    <w:name w:val="Placeholder Text"/>
    <w:basedOn w:val="DefaultParagraphFont"/>
    <w:uiPriority w:val="99"/>
    <w:semiHidden/>
    <w:rsid w:val="005762CC"/>
    <w:rPr>
      <w:color w:val="808080"/>
    </w:rPr>
  </w:style>
  <w:style w:type="paragraph" w:styleId="ListParagraph">
    <w:name w:val="List Paragraph"/>
    <w:basedOn w:val="BlockText"/>
    <w:uiPriority w:val="34"/>
    <w:rsid w:val="003B6A61"/>
    <w:pPr>
      <w:spacing w:after="120"/>
    </w:pPr>
  </w:style>
  <w:style w:type="table" w:styleId="TableGrid">
    <w:name w:val="Table Grid"/>
    <w:basedOn w:val="TableNormal"/>
    <w:uiPriority w:val="59"/>
    <w:rsid w:val="001326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TGFooter1items">
    <w:name w:val="NTG Footer 1 items"/>
    <w:basedOn w:val="Normal"/>
    <w:link w:val="NTGFooter1itemsChar"/>
    <w:uiPriority w:val="7"/>
    <w:rsid w:val="00705C9D"/>
    <w:pPr>
      <w:widowControl w:val="0"/>
      <w:tabs>
        <w:tab w:val="left" w:pos="1778"/>
        <w:tab w:val="right" w:pos="9026"/>
      </w:tabs>
      <w:spacing w:after="0"/>
    </w:pPr>
    <w:rPr>
      <w:rFonts w:cs="Arial"/>
      <w:sz w:val="20"/>
      <w:szCs w:val="16"/>
    </w:rPr>
  </w:style>
  <w:style w:type="paragraph" w:customStyle="1" w:styleId="NTGFooterDepartmentof">
    <w:name w:val="NTG Footer Department of"/>
    <w:link w:val="NTGFooterDepartmentofChar"/>
    <w:uiPriority w:val="7"/>
    <w:rsid w:val="00705C9D"/>
    <w:pPr>
      <w:widowControl w:val="0"/>
      <w:tabs>
        <w:tab w:val="right" w:pos="9026"/>
      </w:tabs>
    </w:pPr>
    <w:rPr>
      <w:rFonts w:cs="Arial"/>
      <w:caps/>
      <w:szCs w:val="16"/>
    </w:rPr>
  </w:style>
  <w:style w:type="paragraph" w:customStyle="1" w:styleId="NTGFooterDepartmentName">
    <w:name w:val="NTG Footer Department Name"/>
    <w:link w:val="NTGFooterDepartmentNameChar"/>
    <w:uiPriority w:val="7"/>
    <w:rsid w:val="00705C9D"/>
    <w:pPr>
      <w:widowControl w:val="0"/>
      <w:tabs>
        <w:tab w:val="right" w:pos="9026"/>
      </w:tabs>
    </w:pPr>
    <w:rPr>
      <w:rFonts w:ascii="Arial Black" w:hAnsi="Arial Black" w:cs="Arial"/>
      <w:caps/>
      <w:szCs w:val="16"/>
    </w:rPr>
  </w:style>
  <w:style w:type="character" w:customStyle="1" w:styleId="NTGFooter1itemsChar">
    <w:name w:val="NTG Footer 1 items Char"/>
    <w:basedOn w:val="DefaultParagraphFont"/>
    <w:link w:val="NTGFooter1items"/>
    <w:uiPriority w:val="7"/>
    <w:rsid w:val="00705C9D"/>
    <w:rPr>
      <w:rFonts w:ascii="Arial" w:hAnsi="Arial" w:cs="Arial"/>
      <w:szCs w:val="16"/>
    </w:rPr>
  </w:style>
  <w:style w:type="character" w:customStyle="1" w:styleId="NTGFooterDepartmentofChar">
    <w:name w:val="NTG Footer Department of Char"/>
    <w:basedOn w:val="DefaultParagraphFont"/>
    <w:link w:val="NTGFooterDepartmentof"/>
    <w:uiPriority w:val="7"/>
    <w:rsid w:val="00705C9D"/>
    <w:rPr>
      <w:rFonts w:ascii="Arial" w:hAnsi="Arial" w:cs="Arial"/>
      <w:caps/>
      <w:szCs w:val="16"/>
    </w:rPr>
  </w:style>
  <w:style w:type="character" w:customStyle="1" w:styleId="NTGFooterDepartmentNameChar">
    <w:name w:val="NTG Footer Department Name Char"/>
    <w:basedOn w:val="NTGFooterDepartmentofChar"/>
    <w:link w:val="NTGFooterDepartmentName"/>
    <w:uiPriority w:val="7"/>
    <w:rsid w:val="00595386"/>
    <w:rPr>
      <w:rFonts w:ascii="Arial Black" w:hAnsi="Arial Black" w:cs="Arial"/>
      <w:caps/>
      <w:szCs w:val="16"/>
    </w:rPr>
  </w:style>
  <w:style w:type="paragraph" w:customStyle="1" w:styleId="Appendix">
    <w:name w:val="Appendix"/>
    <w:basedOn w:val="Heading1"/>
    <w:next w:val="Normal"/>
    <w:uiPriority w:val="11"/>
    <w:qFormat/>
    <w:rsid w:val="00414CB3"/>
  </w:style>
  <w:style w:type="paragraph" w:styleId="BodyText">
    <w:name w:val="Body Text"/>
    <w:basedOn w:val="Normal"/>
    <w:link w:val="BodyTextChar"/>
    <w:uiPriority w:val="99"/>
    <w:semiHidden/>
    <w:rsid w:val="00414CB3"/>
    <w:pPr>
      <w:spacing w:after="120"/>
    </w:pPr>
  </w:style>
  <w:style w:type="character" w:customStyle="1" w:styleId="BodyTextChar">
    <w:name w:val="Body Text Char"/>
    <w:basedOn w:val="DefaultParagraphFont"/>
    <w:link w:val="BodyText"/>
    <w:uiPriority w:val="99"/>
    <w:semiHidden/>
    <w:rsid w:val="00414CB3"/>
    <w:rPr>
      <w:rFonts w:ascii="Arial" w:hAnsi="Arial"/>
      <w:sz w:val="22"/>
      <w:szCs w:val="22"/>
    </w:rPr>
  </w:style>
  <w:style w:type="paragraph" w:customStyle="1" w:styleId="NTGFooter2DateVersion">
    <w:name w:val="NTG Footer 2 Date &amp; Version"/>
    <w:basedOn w:val="NTGFooter2deptpagenum"/>
    <w:link w:val="NTGFooter2DateVersionChar"/>
    <w:uiPriority w:val="7"/>
    <w:rsid w:val="002926BC"/>
    <w:pPr>
      <w:spacing w:after="480"/>
    </w:pPr>
  </w:style>
  <w:style w:type="numbering" w:customStyle="1" w:styleId="NTGStandardList">
    <w:name w:val="NTG Standard List"/>
    <w:basedOn w:val="NoList"/>
    <w:rsid w:val="009F2A4D"/>
    <w:pPr>
      <w:numPr>
        <w:numId w:val="1"/>
      </w:numPr>
    </w:pPr>
  </w:style>
  <w:style w:type="table" w:customStyle="1" w:styleId="NTGTable">
    <w:name w:val="NTG Table"/>
    <w:basedOn w:val="TableGrid"/>
    <w:uiPriority w:val="99"/>
    <w:rsid w:val="0099551D"/>
    <w:pPr>
      <w:spacing w:after="40"/>
    </w:pPr>
    <w:rPr>
      <w:szCs w:val="20"/>
      <w:lang w:eastAsia="en-AU"/>
    </w:rPr>
    <w:tblPr>
      <w:tblStyleRowBandSize w:val="1"/>
      <w:tblStyleColBandSize w:val="1"/>
    </w:tblPr>
    <w:trPr>
      <w:cantSplit/>
    </w:trPr>
    <w:tcPr>
      <w:shd w:val="clear" w:color="auto" w:fill="auto"/>
    </w:tcPr>
    <w:tblStylePr w:type="firstRow">
      <w:pPr>
        <w:wordWrap/>
        <w:spacing w:beforeLines="0" w:before="60" w:beforeAutospacing="0" w:afterLines="0" w:after="60" w:afterAutospacing="0" w:line="240" w:lineRule="auto"/>
        <w:ind w:leftChars="0" w:left="0" w:rightChars="0" w:right="0" w:firstLineChars="0" w:firstLine="0"/>
        <w:contextualSpacing w:val="0"/>
        <w:mirrorIndents w:val="0"/>
        <w:jc w:val="left"/>
        <w:outlineLvl w:val="9"/>
      </w:pPr>
      <w:rPr>
        <w:rFonts w:ascii="Arial" w:hAnsi="Arial"/>
        <w:b/>
        <w:sz w:val="22"/>
      </w:rPr>
      <w:tblPr/>
      <w:trPr>
        <w:cantSplit/>
        <w:tblHeader/>
      </w:tr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BFBFBF" w:themeFill="background1" w:themeFillShade="BF"/>
        <w:vAlign w:val="center"/>
      </w:tcPr>
    </w:tblStylePr>
    <w:tblStylePr w:type="lastRow">
      <w:rPr>
        <w:rFonts w:ascii="Arial" w:hAnsi="Arial"/>
        <w:sz w:val="22"/>
      </w:rPr>
    </w:tblStylePr>
    <w:tblStylePr w:type="firstCol">
      <w:rPr>
        <w:rFonts w:ascii="Arial" w:hAnsi="Arial"/>
        <w:sz w:val="22"/>
      </w:rPr>
    </w:tblStylePr>
    <w:tblStylePr w:type="lastCol">
      <w:rPr>
        <w:rFonts w:ascii="Arial" w:hAnsi="Arial"/>
        <w:sz w:val="22"/>
      </w:rPr>
    </w:tblStylePr>
    <w:tblStylePr w:type="band1Vert">
      <w:rPr>
        <w:rFonts w:ascii="Arial" w:hAnsi="Arial"/>
        <w:sz w:val="22"/>
      </w:rPr>
    </w:tblStylePr>
    <w:tblStylePr w:type="band2Vert">
      <w:rPr>
        <w:rFonts w:ascii="Arial" w:hAnsi="Arial"/>
        <w:sz w:val="22"/>
      </w:rPr>
    </w:tblStylePr>
    <w:tblStylePr w:type="band1Horz">
      <w:rPr>
        <w:rFonts w:ascii="Arial" w:hAnsi="Arial"/>
        <w:sz w:val="22"/>
      </w:rPr>
    </w:tblStylePr>
    <w:tblStylePr w:type="band2Horz">
      <w:rPr>
        <w:rFonts w:ascii="Arial" w:hAnsi="Arial"/>
        <w:sz w:val="22"/>
      </w:rPr>
    </w:tblStylePr>
    <w:tblStylePr w:type="neCell">
      <w:rPr>
        <w:rFonts w:ascii="Arial" w:hAnsi="Arial"/>
        <w:sz w:val="22"/>
      </w:rPr>
    </w:tblStylePr>
    <w:tblStylePr w:type="nwCell">
      <w:rPr>
        <w:rFonts w:ascii="Arial" w:hAnsi="Arial"/>
        <w:sz w:val="22"/>
      </w:rPr>
    </w:tblStylePr>
    <w:tblStylePr w:type="seCell">
      <w:rPr>
        <w:rFonts w:ascii="Arial" w:hAnsi="Arial"/>
        <w:sz w:val="22"/>
      </w:rPr>
    </w:tblStylePr>
    <w:tblStylePr w:type="swCell">
      <w:rPr>
        <w:rFonts w:ascii="Arial" w:hAnsi="Arial"/>
        <w:sz w:val="22"/>
      </w:rPr>
    </w:tblStylePr>
  </w:style>
  <w:style w:type="table" w:styleId="TableTheme">
    <w:name w:val="Table Theme"/>
    <w:basedOn w:val="TableNormal"/>
    <w:uiPriority w:val="99"/>
    <w:semiHidden/>
    <w:unhideWhenUsed/>
    <w:rsid w:val="00414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9A5F24"/>
    <w:rPr>
      <w:b/>
      <w:color w:val="000000" w:themeColor="text1"/>
    </w:rPr>
  </w:style>
  <w:style w:type="character" w:customStyle="1" w:styleId="Heading6Char">
    <w:name w:val="Heading 6 Char"/>
    <w:basedOn w:val="DefaultParagraphFont"/>
    <w:link w:val="Heading6"/>
    <w:uiPriority w:val="9"/>
    <w:rsid w:val="009A5F24"/>
    <w:rPr>
      <w:b/>
      <w:color w:val="606060"/>
    </w:rPr>
  </w:style>
  <w:style w:type="character" w:customStyle="1" w:styleId="Heading7Char">
    <w:name w:val="Heading 7 Char"/>
    <w:basedOn w:val="DefaultParagraphFont"/>
    <w:link w:val="Heading7"/>
    <w:uiPriority w:val="9"/>
    <w:rsid w:val="009A5F24"/>
    <w:rPr>
      <w:b/>
      <w:color w:val="000000" w:themeColor="text1"/>
    </w:rPr>
  </w:style>
  <w:style w:type="character" w:customStyle="1" w:styleId="Heading8Char">
    <w:name w:val="Heading 8 Char"/>
    <w:basedOn w:val="DefaultParagraphFont"/>
    <w:link w:val="Heading8"/>
    <w:uiPriority w:val="9"/>
    <w:rsid w:val="009A5F24"/>
    <w:rPr>
      <w:b/>
      <w:color w:val="606060"/>
    </w:rPr>
  </w:style>
  <w:style w:type="character" w:customStyle="1" w:styleId="Heading9Char">
    <w:name w:val="Heading 9 Char"/>
    <w:basedOn w:val="DefaultParagraphFont"/>
    <w:link w:val="Heading9"/>
    <w:uiPriority w:val="9"/>
    <w:rsid w:val="009A5F24"/>
    <w:rPr>
      <w:b/>
      <w:color w:val="000000" w:themeColor="text1"/>
    </w:rPr>
  </w:style>
  <w:style w:type="paragraph" w:customStyle="1" w:styleId="NTGFooter2deptpagenum">
    <w:name w:val="NTG Footer 2 dept &amp; page num"/>
    <w:basedOn w:val="Normal"/>
    <w:link w:val="NTGFooter2deptpagenumChar"/>
    <w:uiPriority w:val="7"/>
    <w:rsid w:val="002926BC"/>
    <w:pPr>
      <w:tabs>
        <w:tab w:val="right" w:pos="9639"/>
      </w:tabs>
      <w:spacing w:after="0"/>
    </w:pPr>
    <w:rPr>
      <w:sz w:val="20"/>
    </w:rPr>
  </w:style>
  <w:style w:type="character" w:customStyle="1" w:styleId="NTGFooter2deptpagenumChar">
    <w:name w:val="NTG Footer 2 dept &amp; page num Char"/>
    <w:basedOn w:val="DefaultParagraphFont"/>
    <w:link w:val="NTGFooter2deptpagenum"/>
    <w:uiPriority w:val="7"/>
    <w:rsid w:val="002926BC"/>
    <w:rPr>
      <w:rFonts w:ascii="Arial" w:eastAsia="Times New Roman" w:hAnsi="Arial"/>
      <w:lang w:eastAsia="en-AU"/>
    </w:rPr>
  </w:style>
  <w:style w:type="character" w:customStyle="1" w:styleId="NTGFooter2DateVersionChar">
    <w:name w:val="NTG Footer 2 Date &amp; Version Char"/>
    <w:basedOn w:val="NTGFooter2deptpagenumChar"/>
    <w:link w:val="NTGFooter2DateVersion"/>
    <w:uiPriority w:val="7"/>
    <w:rsid w:val="002926BC"/>
    <w:rPr>
      <w:rFonts w:ascii="Arial" w:eastAsia="Times New Roman" w:hAnsi="Arial"/>
      <w:lang w:eastAsia="en-AU"/>
    </w:rPr>
  </w:style>
  <w:style w:type="numbering" w:customStyle="1" w:styleId="NTGStandardNumList">
    <w:name w:val="NTG Standard Num List"/>
    <w:uiPriority w:val="99"/>
    <w:rsid w:val="007C6D9F"/>
    <w:pPr>
      <w:numPr>
        <w:numId w:val="2"/>
      </w:numPr>
    </w:pPr>
  </w:style>
  <w:style w:type="paragraph" w:styleId="ListNumber">
    <w:name w:val="List Number"/>
    <w:basedOn w:val="Normal"/>
    <w:uiPriority w:val="99"/>
    <w:qFormat/>
    <w:rsid w:val="00A22C38"/>
    <w:pPr>
      <w:numPr>
        <w:numId w:val="11"/>
      </w:numPr>
      <w:spacing w:after="120"/>
    </w:pPr>
  </w:style>
  <w:style w:type="paragraph" w:styleId="ListNumber2">
    <w:name w:val="List Number 2"/>
    <w:basedOn w:val="Normal"/>
    <w:uiPriority w:val="99"/>
    <w:rsid w:val="00A22C38"/>
    <w:pPr>
      <w:numPr>
        <w:ilvl w:val="1"/>
        <w:numId w:val="11"/>
      </w:numPr>
      <w:spacing w:after="120"/>
    </w:pPr>
  </w:style>
  <w:style w:type="paragraph" w:styleId="ListNumber3">
    <w:name w:val="List Number 3"/>
    <w:basedOn w:val="Normal"/>
    <w:uiPriority w:val="99"/>
    <w:rsid w:val="00A22C38"/>
    <w:pPr>
      <w:numPr>
        <w:ilvl w:val="2"/>
        <w:numId w:val="11"/>
      </w:numPr>
      <w:spacing w:after="120"/>
    </w:pPr>
  </w:style>
  <w:style w:type="paragraph" w:styleId="ListNumber4">
    <w:name w:val="List Number 4"/>
    <w:basedOn w:val="Normal"/>
    <w:uiPriority w:val="99"/>
    <w:rsid w:val="00A22C38"/>
    <w:pPr>
      <w:numPr>
        <w:ilvl w:val="3"/>
        <w:numId w:val="11"/>
      </w:numPr>
      <w:spacing w:after="120"/>
    </w:pPr>
  </w:style>
  <w:style w:type="paragraph" w:styleId="ListNumber5">
    <w:name w:val="List Number 5"/>
    <w:basedOn w:val="Normal"/>
    <w:uiPriority w:val="99"/>
    <w:rsid w:val="00A22C38"/>
    <w:pPr>
      <w:numPr>
        <w:ilvl w:val="4"/>
        <w:numId w:val="11"/>
      </w:numPr>
      <w:spacing w:after="120"/>
    </w:pPr>
  </w:style>
  <w:style w:type="paragraph" w:styleId="ListBullet">
    <w:name w:val="List Bullet"/>
    <w:basedOn w:val="Normal"/>
    <w:uiPriority w:val="99"/>
    <w:rsid w:val="003B6A61"/>
    <w:pPr>
      <w:numPr>
        <w:numId w:val="13"/>
      </w:numPr>
      <w:spacing w:after="120"/>
    </w:pPr>
  </w:style>
  <w:style w:type="paragraph" w:styleId="ListBullet2">
    <w:name w:val="List Bullet 2"/>
    <w:basedOn w:val="Normal"/>
    <w:uiPriority w:val="99"/>
    <w:rsid w:val="006847AD"/>
    <w:pPr>
      <w:numPr>
        <w:ilvl w:val="1"/>
        <w:numId w:val="13"/>
      </w:numPr>
      <w:spacing w:after="120"/>
    </w:pPr>
  </w:style>
  <w:style w:type="paragraph" w:styleId="ListBullet3">
    <w:name w:val="List Bullet 3"/>
    <w:basedOn w:val="Normal"/>
    <w:uiPriority w:val="99"/>
    <w:rsid w:val="006847AD"/>
    <w:pPr>
      <w:numPr>
        <w:ilvl w:val="2"/>
        <w:numId w:val="13"/>
      </w:numPr>
      <w:spacing w:after="120"/>
    </w:pPr>
  </w:style>
  <w:style w:type="paragraph" w:styleId="ListBullet4">
    <w:name w:val="List Bullet 4"/>
    <w:basedOn w:val="Normal"/>
    <w:uiPriority w:val="99"/>
    <w:rsid w:val="006847AD"/>
    <w:pPr>
      <w:numPr>
        <w:ilvl w:val="3"/>
        <w:numId w:val="13"/>
      </w:numPr>
      <w:spacing w:after="120"/>
    </w:pPr>
  </w:style>
  <w:style w:type="paragraph" w:styleId="ListBullet5">
    <w:name w:val="List Bullet 5"/>
    <w:basedOn w:val="Normal"/>
    <w:uiPriority w:val="99"/>
    <w:rsid w:val="004E2CB7"/>
    <w:pPr>
      <w:numPr>
        <w:ilvl w:val="4"/>
        <w:numId w:val="13"/>
      </w:numPr>
    </w:pPr>
  </w:style>
  <w:style w:type="character" w:styleId="Hyperlink">
    <w:name w:val="Hyperlink"/>
    <w:basedOn w:val="DefaultParagraphFont"/>
    <w:uiPriority w:val="99"/>
    <w:unhideWhenUsed/>
    <w:rsid w:val="002F0DB1"/>
    <w:rPr>
      <w:color w:val="0000FF" w:themeColor="hyperlink"/>
      <w:u w:val="single"/>
    </w:rPr>
  </w:style>
  <w:style w:type="paragraph" w:styleId="TOCHeading">
    <w:name w:val="TOC Heading"/>
    <w:basedOn w:val="Heading1"/>
    <w:next w:val="Normal"/>
    <w:uiPriority w:val="39"/>
    <w:unhideWhenUsed/>
    <w:qFormat/>
    <w:rsid w:val="003B67FD"/>
    <w:pPr>
      <w:spacing w:before="480" w:after="0"/>
      <w:outlineLvl w:val="9"/>
    </w:pPr>
    <w:rPr>
      <w:kern w:val="0"/>
      <w:szCs w:val="28"/>
    </w:rPr>
  </w:style>
  <w:style w:type="paragraph" w:styleId="TOC1">
    <w:name w:val="toc 1"/>
    <w:basedOn w:val="Normal"/>
    <w:next w:val="Normal"/>
    <w:autoRedefine/>
    <w:uiPriority w:val="39"/>
    <w:unhideWhenUsed/>
    <w:rsid w:val="007859CD"/>
    <w:pPr>
      <w:spacing w:after="100"/>
    </w:pPr>
  </w:style>
  <w:style w:type="paragraph" w:styleId="TOC2">
    <w:name w:val="toc 2"/>
    <w:basedOn w:val="Normal"/>
    <w:next w:val="Normal"/>
    <w:autoRedefine/>
    <w:uiPriority w:val="39"/>
    <w:unhideWhenUsed/>
    <w:rsid w:val="007859CD"/>
    <w:pPr>
      <w:spacing w:after="100"/>
      <w:ind w:left="220"/>
    </w:pPr>
  </w:style>
  <w:style w:type="paragraph" w:styleId="TOC3">
    <w:name w:val="toc 3"/>
    <w:basedOn w:val="Normal"/>
    <w:next w:val="Normal"/>
    <w:autoRedefine/>
    <w:uiPriority w:val="39"/>
    <w:unhideWhenUsed/>
    <w:rsid w:val="007859CD"/>
    <w:pPr>
      <w:spacing w:after="100"/>
      <w:ind w:left="440"/>
    </w:pPr>
  </w:style>
  <w:style w:type="paragraph" w:customStyle="1" w:styleId="NTGTableBulletList1">
    <w:name w:val="NTG Table Bullet List 1"/>
    <w:semiHidden/>
    <w:qFormat/>
    <w:rsid w:val="002716CD"/>
    <w:pPr>
      <w:numPr>
        <w:numId w:val="14"/>
      </w:numPr>
      <w:spacing w:after="20"/>
    </w:pPr>
  </w:style>
  <w:style w:type="paragraph" w:customStyle="1" w:styleId="NTGTableBulletList2">
    <w:name w:val="NTG Table Bullet List 2"/>
    <w:basedOn w:val="NTGTableBulletList1"/>
    <w:semiHidden/>
    <w:qFormat/>
    <w:rsid w:val="002716CD"/>
    <w:pPr>
      <w:numPr>
        <w:ilvl w:val="1"/>
      </w:numPr>
    </w:pPr>
  </w:style>
  <w:style w:type="paragraph" w:customStyle="1" w:styleId="NTGTableBulletList3">
    <w:name w:val="NTG Table Bullet List 3"/>
    <w:basedOn w:val="NTGTableBulletList2"/>
    <w:semiHidden/>
    <w:qFormat/>
    <w:rsid w:val="002716CD"/>
    <w:pPr>
      <w:numPr>
        <w:ilvl w:val="2"/>
      </w:numPr>
    </w:pPr>
  </w:style>
  <w:style w:type="paragraph" w:customStyle="1" w:styleId="NTGTableBulletList4">
    <w:name w:val="NTG Table Bullet List 4"/>
    <w:basedOn w:val="NTGTableBulletList3"/>
    <w:semiHidden/>
    <w:qFormat/>
    <w:rsid w:val="002716CD"/>
    <w:pPr>
      <w:numPr>
        <w:ilvl w:val="3"/>
      </w:numPr>
    </w:pPr>
  </w:style>
  <w:style w:type="paragraph" w:customStyle="1" w:styleId="NTGTableBulletList5">
    <w:name w:val="NTG Table Bullet List 5"/>
    <w:basedOn w:val="NTGTableBulletList4"/>
    <w:semiHidden/>
    <w:qFormat/>
    <w:rsid w:val="002716CD"/>
    <w:pPr>
      <w:numPr>
        <w:ilvl w:val="4"/>
      </w:numPr>
    </w:pPr>
  </w:style>
  <w:style w:type="paragraph" w:customStyle="1" w:styleId="NTGTableBulletList6">
    <w:name w:val="NTG Table Bullet List 6"/>
    <w:basedOn w:val="NTGTableBulletList5"/>
    <w:semiHidden/>
    <w:qFormat/>
    <w:rsid w:val="001D7CA4"/>
    <w:pPr>
      <w:numPr>
        <w:ilvl w:val="5"/>
      </w:numPr>
    </w:pPr>
  </w:style>
  <w:style w:type="paragraph" w:customStyle="1" w:styleId="NTGTableBulletList7">
    <w:name w:val="NTG Table Bullet List 7"/>
    <w:basedOn w:val="NTGTableBulletList6"/>
    <w:semiHidden/>
    <w:qFormat/>
    <w:rsid w:val="002716CD"/>
    <w:pPr>
      <w:numPr>
        <w:ilvl w:val="6"/>
      </w:numPr>
    </w:pPr>
  </w:style>
  <w:style w:type="paragraph" w:customStyle="1" w:styleId="NTGTableBulletList8">
    <w:name w:val="NTG Table Bullet List 8"/>
    <w:basedOn w:val="NTGTableBulletList7"/>
    <w:semiHidden/>
    <w:qFormat/>
    <w:rsid w:val="002716CD"/>
    <w:pPr>
      <w:numPr>
        <w:ilvl w:val="7"/>
      </w:numPr>
    </w:pPr>
  </w:style>
  <w:style w:type="paragraph" w:customStyle="1" w:styleId="NTGTableBulletList9">
    <w:name w:val="NTG Table Bullet List 9"/>
    <w:basedOn w:val="NTGTableBulletList8"/>
    <w:semiHidden/>
    <w:qFormat/>
    <w:rsid w:val="002716CD"/>
    <w:pPr>
      <w:numPr>
        <w:ilvl w:val="8"/>
      </w:numPr>
    </w:pPr>
  </w:style>
  <w:style w:type="numbering" w:customStyle="1" w:styleId="NTGTableList">
    <w:name w:val="NTG Table List"/>
    <w:uiPriority w:val="99"/>
    <w:rsid w:val="002716CD"/>
    <w:pPr>
      <w:numPr>
        <w:numId w:val="9"/>
      </w:numPr>
    </w:pPr>
  </w:style>
  <w:style w:type="paragraph" w:customStyle="1" w:styleId="NTGTableNumList1">
    <w:name w:val="NTG Table Num List 1"/>
    <w:semiHidden/>
    <w:qFormat/>
    <w:rsid w:val="002716CD"/>
    <w:pPr>
      <w:numPr>
        <w:numId w:val="12"/>
      </w:numPr>
      <w:spacing w:after="20"/>
    </w:pPr>
  </w:style>
  <w:style w:type="paragraph" w:customStyle="1" w:styleId="NTGTableNumList2">
    <w:name w:val="NTG Table Num List 2"/>
    <w:basedOn w:val="NTGTableNumList1"/>
    <w:semiHidden/>
    <w:qFormat/>
    <w:rsid w:val="002716CD"/>
    <w:pPr>
      <w:numPr>
        <w:ilvl w:val="1"/>
      </w:numPr>
    </w:pPr>
  </w:style>
  <w:style w:type="paragraph" w:customStyle="1" w:styleId="NTGTableNumList3">
    <w:name w:val="NTG Table Num List 3"/>
    <w:basedOn w:val="NTGTableNumList2"/>
    <w:semiHidden/>
    <w:qFormat/>
    <w:rsid w:val="002716CD"/>
    <w:pPr>
      <w:numPr>
        <w:ilvl w:val="2"/>
      </w:numPr>
    </w:pPr>
  </w:style>
  <w:style w:type="paragraph" w:customStyle="1" w:styleId="NTGTableNumList4">
    <w:name w:val="NTG Table Num List 4"/>
    <w:basedOn w:val="NTGTableNumList3"/>
    <w:semiHidden/>
    <w:qFormat/>
    <w:rsid w:val="002716CD"/>
    <w:pPr>
      <w:numPr>
        <w:ilvl w:val="3"/>
      </w:numPr>
    </w:pPr>
  </w:style>
  <w:style w:type="paragraph" w:customStyle="1" w:styleId="NTGTableNumList5">
    <w:name w:val="NTG Table Num List 5"/>
    <w:basedOn w:val="NTGTableNumList4"/>
    <w:semiHidden/>
    <w:qFormat/>
    <w:rsid w:val="002716CD"/>
    <w:pPr>
      <w:numPr>
        <w:ilvl w:val="4"/>
      </w:numPr>
    </w:pPr>
  </w:style>
  <w:style w:type="paragraph" w:customStyle="1" w:styleId="NTGTableNumList6">
    <w:name w:val="NTG Table Num List 6"/>
    <w:basedOn w:val="NTGTableNumList5"/>
    <w:semiHidden/>
    <w:qFormat/>
    <w:rsid w:val="002716CD"/>
    <w:pPr>
      <w:numPr>
        <w:ilvl w:val="5"/>
      </w:numPr>
    </w:pPr>
  </w:style>
  <w:style w:type="paragraph" w:customStyle="1" w:styleId="NTGTableNumList7">
    <w:name w:val="NTG Table Num List 7"/>
    <w:basedOn w:val="NTGTableNumList6"/>
    <w:semiHidden/>
    <w:qFormat/>
    <w:rsid w:val="002716CD"/>
    <w:pPr>
      <w:numPr>
        <w:ilvl w:val="6"/>
      </w:numPr>
    </w:pPr>
  </w:style>
  <w:style w:type="paragraph" w:customStyle="1" w:styleId="NTGTableNumList8">
    <w:name w:val="NTG Table Num List 8"/>
    <w:basedOn w:val="NTGTableNumList7"/>
    <w:semiHidden/>
    <w:qFormat/>
    <w:rsid w:val="002716CD"/>
    <w:pPr>
      <w:numPr>
        <w:ilvl w:val="7"/>
      </w:numPr>
    </w:pPr>
  </w:style>
  <w:style w:type="paragraph" w:customStyle="1" w:styleId="NTGTableNumList9">
    <w:name w:val="NTG Table Num List 9"/>
    <w:basedOn w:val="NTGTableNumList8"/>
    <w:semiHidden/>
    <w:qFormat/>
    <w:rsid w:val="002716CD"/>
    <w:pPr>
      <w:numPr>
        <w:ilvl w:val="8"/>
      </w:numPr>
    </w:pPr>
  </w:style>
  <w:style w:type="numbering" w:customStyle="1" w:styleId="NTGTableNumList">
    <w:name w:val="NTG Table Num List"/>
    <w:uiPriority w:val="99"/>
    <w:rsid w:val="002716CD"/>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27222">
      <w:bodyDiv w:val="1"/>
      <w:marLeft w:val="0"/>
      <w:marRight w:val="0"/>
      <w:marTop w:val="0"/>
      <w:marBottom w:val="0"/>
      <w:divBdr>
        <w:top w:val="none" w:sz="0" w:space="0" w:color="auto"/>
        <w:left w:val="none" w:sz="0" w:space="0" w:color="auto"/>
        <w:bottom w:val="none" w:sz="0" w:space="0" w:color="auto"/>
        <w:right w:val="none" w:sz="0" w:space="0" w:color="auto"/>
      </w:divBdr>
    </w:div>
    <w:div w:id="172086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t.gov.au/law/rights/freedom-of-information/review-of-decision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reasury.nt.gov.au/InformationAc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FOI.DTF@nt.gov.au" TargetMode="External"/><Relationship Id="rId4" Type="http://schemas.openxmlformats.org/officeDocument/2006/relationships/settings" Target="settings.xml"/><Relationship Id="rId9" Type="http://schemas.openxmlformats.org/officeDocument/2006/relationships/hyperlink" Target="https://nt.gov.au/law/rights/freedom-of-information/fees"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Information%20Policy\Internet%20Documents\blank-word-portrait-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797DB-570D-4BF4-86BB-01BA8CFB10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blank-word-portrait-template</Template>
  <TotalTime>36</TotalTime>
  <Pages>3</Pages>
  <Words>1363</Words>
  <Characters>6261</Characters>
  <Application>Microsoft Office Word</Application>
  <DocSecurity>0</DocSecurity>
  <Lines>195</Lines>
  <Paragraphs>169</Paragraphs>
  <ScaleCrop>false</ScaleCrop>
  <HeadingPairs>
    <vt:vector size="2" baseType="variant">
      <vt:variant>
        <vt:lpstr>Title</vt:lpstr>
      </vt:variant>
      <vt:variant>
        <vt:i4>1</vt:i4>
      </vt:variant>
    </vt:vector>
  </HeadingPairs>
  <TitlesOfParts>
    <vt:vector size="1" baseType="lpstr">
      <vt:lpstr>Internal Review Policy</vt:lpstr>
    </vt:vector>
  </TitlesOfParts>
  <Company>Northern Territory Government</Company>
  <LinksUpToDate>false</LinksUpToDate>
  <CharactersWithSpaces>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Review Policy</dc:title>
  <dc:creator>Christina Bailey</dc:creator>
  <cp:lastModifiedBy>Christina Bailey</cp:lastModifiedBy>
  <cp:revision>3</cp:revision>
  <cp:lastPrinted>2016-02-04T04:37:00Z</cp:lastPrinted>
  <dcterms:created xsi:type="dcterms:W3CDTF">2018-03-12T04:36:00Z</dcterms:created>
  <dcterms:modified xsi:type="dcterms:W3CDTF">2018-03-12T22:59:00Z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partmentOf">
    <vt:lpwstr>Department of </vt:lpwstr>
  </property>
  <property fmtid="{D5CDD505-2E9C-101B-9397-08002B2CF9AE}" pid="3" name="DepartmentName">
    <vt:lpwstr>Treasury and Finance</vt:lpwstr>
  </property>
  <property fmtid="{D5CDD505-2E9C-101B-9397-08002B2CF9AE}" pid="4" name="DocumentAuthor">
    <vt:lpwstr>&lt;Firstname Lastname&gt;</vt:lpwstr>
  </property>
  <property fmtid="{D5CDD505-2E9C-101B-9397-08002B2CF9AE}" pid="5" name="VersionNo">
    <vt:lpwstr/>
  </property>
  <property fmtid="{D5CDD505-2E9C-101B-9397-08002B2CF9AE}" pid="6" name="DocumentDate">
    <vt:lpwstr>12 March 2018</vt:lpwstr>
  </property>
</Properties>
</file>