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6752B5" w:rsidRDefault="00985FEB" w:rsidP="006752B5">
      <w:pPr>
        <w:pStyle w:val="SubTitle0"/>
      </w:pPr>
      <w:sdt>
        <w:sdtPr>
          <w:rPr>
            <w:rFonts w:ascii="Arial Black" w:hAnsi="Arial Black" w:cs="Arial"/>
            <w:color w:val="CB6015"/>
            <w:sz w:val="36"/>
            <w:szCs w:val="36"/>
            <w:lang w:val="en-AU"/>
          </w:rPr>
          <w:alias w:val="Title"/>
          <w:tag w:val=""/>
          <w:id w:val="-297068607"/>
          <w:placeholder>
            <w:docPart w:val="44969EA3DCC440D598129F8F86EF3276"/>
          </w:placeholder>
          <w:dataBinding w:prefixMappings="xmlns:ns0='http://purl.org/dc/elements/1.1/' xmlns:ns1='http://schemas.openxmlformats.org/package/2006/metadata/core-properties' " w:xpath="/ns1:coreProperties[1]/ns0:title[1]" w:storeItemID="{6C3C8BC8-F283-45AE-878A-BAB7291924A1}"/>
          <w:text/>
        </w:sdtPr>
        <w:sdtEndPr/>
        <w:sdtContent>
          <w:r w:rsidR="00ED5D65" w:rsidRPr="00DF725E">
            <w:rPr>
              <w:rFonts w:ascii="Arial Black" w:hAnsi="Arial Black" w:cs="Arial"/>
              <w:color w:val="CB6015"/>
              <w:sz w:val="36"/>
              <w:szCs w:val="36"/>
              <w:lang w:val="en-AU"/>
            </w:rPr>
            <w:t>Household Goods Grant Scheme (HGGS)</w:t>
          </w:r>
          <w:r w:rsidR="000B6A80" w:rsidRPr="00DF725E">
            <w:rPr>
              <w:rFonts w:ascii="Arial Black" w:hAnsi="Arial Black" w:cs="Arial"/>
              <w:color w:val="CB6015"/>
              <w:sz w:val="36"/>
              <w:szCs w:val="36"/>
              <w:lang w:val="en-AU"/>
            </w:rPr>
            <w:t xml:space="preserve"> – New Homes</w:t>
          </w:r>
        </w:sdtContent>
      </w:sdt>
    </w:p>
    <w:p w:rsidR="00550C1B" w:rsidRDefault="00550C1B" w:rsidP="00550C1B">
      <w:pPr>
        <w:pStyle w:val="Heading1"/>
      </w:pPr>
      <w:bookmarkStart w:id="1" w:name="_Toc451762773"/>
      <w:bookmarkStart w:id="2" w:name="_Toc451762879"/>
      <w:bookmarkStart w:id="3" w:name="_Toc451785241"/>
      <w:bookmarkStart w:id="4" w:name="_Toc451842891"/>
      <w:bookmarkStart w:id="5" w:name="_Toc451842991"/>
      <w:bookmarkStart w:id="6" w:name="_Toc462407717"/>
      <w:r>
        <w:t>Guide to the application</w:t>
      </w:r>
      <w:bookmarkEnd w:id="1"/>
      <w:bookmarkEnd w:id="2"/>
      <w:bookmarkEnd w:id="3"/>
      <w:bookmarkEnd w:id="4"/>
      <w:bookmarkEnd w:id="5"/>
      <w:bookmarkEnd w:id="6"/>
    </w:p>
    <w:p w:rsidR="003400F2" w:rsidRDefault="003400F2" w:rsidP="003400F2">
      <w:pPr>
        <w:pStyle w:val="Heading2"/>
      </w:pPr>
      <w:bookmarkStart w:id="7" w:name="_Toc451268705"/>
      <w:bookmarkStart w:id="8" w:name="_Toc451762170"/>
      <w:bookmarkStart w:id="9" w:name="_Toc451762774"/>
      <w:bookmarkStart w:id="10" w:name="_Toc451762880"/>
      <w:bookmarkStart w:id="11" w:name="_Toc451785242"/>
      <w:bookmarkStart w:id="12" w:name="_Toc451842892"/>
      <w:bookmarkStart w:id="13" w:name="_Toc451842992"/>
      <w:bookmarkStart w:id="14" w:name="_Toc462407718"/>
      <w:r>
        <w:t>Contents</w:t>
      </w:r>
      <w:bookmarkEnd w:id="7"/>
      <w:bookmarkEnd w:id="8"/>
      <w:bookmarkEnd w:id="9"/>
      <w:bookmarkEnd w:id="10"/>
      <w:bookmarkEnd w:id="11"/>
      <w:bookmarkEnd w:id="12"/>
      <w:bookmarkEnd w:id="13"/>
      <w:bookmarkEnd w:id="14"/>
    </w:p>
    <w:p w:rsidR="007009EC" w:rsidRDefault="00AA29AF">
      <w:pPr>
        <w:pStyle w:val="TOC1"/>
        <w:rPr>
          <w:rFonts w:asciiTheme="minorHAnsi" w:eastAsiaTheme="minorEastAsia" w:hAnsiTheme="minorHAnsi" w:cstheme="minorBidi"/>
          <w:szCs w:val="22"/>
        </w:rPr>
      </w:pPr>
      <w:r>
        <w:fldChar w:fldCharType="begin"/>
      </w:r>
      <w:r>
        <w:instrText xml:space="preserve"> TOC \o "1-2" \h \z \u </w:instrText>
      </w:r>
      <w:r>
        <w:fldChar w:fldCharType="separate"/>
      </w:r>
      <w:hyperlink w:anchor="_Toc462407717" w:history="1">
        <w:r w:rsidR="007009EC" w:rsidRPr="00D9233E">
          <w:rPr>
            <w:rStyle w:val="Hyperlink"/>
          </w:rPr>
          <w:t>Guide to the application</w:t>
        </w:r>
        <w:r w:rsidR="007009EC">
          <w:rPr>
            <w:webHidden/>
          </w:rPr>
          <w:tab/>
        </w:r>
        <w:r w:rsidR="007009EC">
          <w:rPr>
            <w:webHidden/>
          </w:rPr>
          <w:fldChar w:fldCharType="begin"/>
        </w:r>
        <w:r w:rsidR="007009EC">
          <w:rPr>
            <w:webHidden/>
          </w:rPr>
          <w:instrText xml:space="preserve"> PAGEREF _Toc462407717 \h </w:instrText>
        </w:r>
        <w:r w:rsidR="007009EC">
          <w:rPr>
            <w:webHidden/>
          </w:rPr>
        </w:r>
        <w:r w:rsidR="007009EC">
          <w:rPr>
            <w:webHidden/>
          </w:rPr>
          <w:fldChar w:fldCharType="separate"/>
        </w:r>
        <w:r w:rsidR="000D29A6">
          <w:rPr>
            <w:webHidden/>
          </w:rPr>
          <w:t>1</w:t>
        </w:r>
        <w:r w:rsidR="007009EC">
          <w:rPr>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18" w:history="1">
        <w:r w:rsidR="007009EC" w:rsidRPr="00D9233E">
          <w:rPr>
            <w:rStyle w:val="Hyperlink"/>
            <w:noProof/>
          </w:rPr>
          <w:t>Contents</w:t>
        </w:r>
        <w:r w:rsidR="007009EC">
          <w:rPr>
            <w:noProof/>
            <w:webHidden/>
          </w:rPr>
          <w:tab/>
        </w:r>
        <w:r w:rsidR="007009EC">
          <w:rPr>
            <w:noProof/>
            <w:webHidden/>
          </w:rPr>
          <w:fldChar w:fldCharType="begin"/>
        </w:r>
        <w:r w:rsidR="007009EC">
          <w:rPr>
            <w:noProof/>
            <w:webHidden/>
          </w:rPr>
          <w:instrText xml:space="preserve"> PAGEREF _Toc462407718 \h </w:instrText>
        </w:r>
        <w:r w:rsidR="007009EC">
          <w:rPr>
            <w:noProof/>
            <w:webHidden/>
          </w:rPr>
        </w:r>
        <w:r w:rsidR="007009EC">
          <w:rPr>
            <w:noProof/>
            <w:webHidden/>
          </w:rPr>
          <w:fldChar w:fldCharType="separate"/>
        </w:r>
        <w:r w:rsidR="000D29A6">
          <w:rPr>
            <w:noProof/>
            <w:webHidden/>
          </w:rPr>
          <w:t>1</w:t>
        </w:r>
        <w:r w:rsidR="007009EC">
          <w:rPr>
            <w:noProof/>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19" w:history="1">
        <w:r w:rsidR="007009EC" w:rsidRPr="00D9233E">
          <w:rPr>
            <w:rStyle w:val="Hyperlink"/>
            <w:noProof/>
          </w:rPr>
          <w:t>1. Introduction</w:t>
        </w:r>
        <w:r w:rsidR="007009EC">
          <w:rPr>
            <w:noProof/>
            <w:webHidden/>
          </w:rPr>
          <w:tab/>
        </w:r>
        <w:r w:rsidR="007009EC">
          <w:rPr>
            <w:noProof/>
            <w:webHidden/>
          </w:rPr>
          <w:fldChar w:fldCharType="begin"/>
        </w:r>
        <w:r w:rsidR="007009EC">
          <w:rPr>
            <w:noProof/>
            <w:webHidden/>
          </w:rPr>
          <w:instrText xml:space="preserve"> PAGEREF _Toc462407719 \h </w:instrText>
        </w:r>
        <w:r w:rsidR="007009EC">
          <w:rPr>
            <w:noProof/>
            <w:webHidden/>
          </w:rPr>
        </w:r>
        <w:r w:rsidR="007009EC">
          <w:rPr>
            <w:noProof/>
            <w:webHidden/>
          </w:rPr>
          <w:fldChar w:fldCharType="separate"/>
        </w:r>
        <w:r w:rsidR="000D29A6">
          <w:rPr>
            <w:noProof/>
            <w:webHidden/>
          </w:rPr>
          <w:t>2</w:t>
        </w:r>
        <w:r w:rsidR="007009EC">
          <w:rPr>
            <w:noProof/>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20" w:history="1">
        <w:r w:rsidR="007009EC" w:rsidRPr="00D9233E">
          <w:rPr>
            <w:rStyle w:val="Hyperlink"/>
            <w:noProof/>
          </w:rPr>
          <w:t>2. Purpose of the HGGS</w:t>
        </w:r>
        <w:r w:rsidR="007009EC">
          <w:rPr>
            <w:noProof/>
            <w:webHidden/>
          </w:rPr>
          <w:tab/>
        </w:r>
        <w:r w:rsidR="007009EC">
          <w:rPr>
            <w:noProof/>
            <w:webHidden/>
          </w:rPr>
          <w:fldChar w:fldCharType="begin"/>
        </w:r>
        <w:r w:rsidR="007009EC">
          <w:rPr>
            <w:noProof/>
            <w:webHidden/>
          </w:rPr>
          <w:instrText xml:space="preserve"> PAGEREF _Toc462407720 \h </w:instrText>
        </w:r>
        <w:r w:rsidR="007009EC">
          <w:rPr>
            <w:noProof/>
            <w:webHidden/>
          </w:rPr>
        </w:r>
        <w:r w:rsidR="007009EC">
          <w:rPr>
            <w:noProof/>
            <w:webHidden/>
          </w:rPr>
          <w:fldChar w:fldCharType="separate"/>
        </w:r>
        <w:r w:rsidR="000D29A6">
          <w:rPr>
            <w:noProof/>
            <w:webHidden/>
          </w:rPr>
          <w:t>2</w:t>
        </w:r>
        <w:r w:rsidR="007009EC">
          <w:rPr>
            <w:noProof/>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21" w:history="1">
        <w:r w:rsidR="007009EC" w:rsidRPr="00D9233E">
          <w:rPr>
            <w:rStyle w:val="Hyperlink"/>
            <w:noProof/>
          </w:rPr>
          <w:t>3. Key terms</w:t>
        </w:r>
        <w:r w:rsidR="007009EC">
          <w:rPr>
            <w:noProof/>
            <w:webHidden/>
          </w:rPr>
          <w:tab/>
        </w:r>
        <w:r w:rsidR="007009EC">
          <w:rPr>
            <w:noProof/>
            <w:webHidden/>
          </w:rPr>
          <w:fldChar w:fldCharType="begin"/>
        </w:r>
        <w:r w:rsidR="007009EC">
          <w:rPr>
            <w:noProof/>
            <w:webHidden/>
          </w:rPr>
          <w:instrText xml:space="preserve"> PAGEREF _Toc462407721 \h </w:instrText>
        </w:r>
        <w:r w:rsidR="007009EC">
          <w:rPr>
            <w:noProof/>
            <w:webHidden/>
          </w:rPr>
        </w:r>
        <w:r w:rsidR="007009EC">
          <w:rPr>
            <w:noProof/>
            <w:webHidden/>
          </w:rPr>
          <w:fldChar w:fldCharType="separate"/>
        </w:r>
        <w:r w:rsidR="000D29A6">
          <w:rPr>
            <w:noProof/>
            <w:webHidden/>
          </w:rPr>
          <w:t>2</w:t>
        </w:r>
        <w:r w:rsidR="007009EC">
          <w:rPr>
            <w:noProof/>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22" w:history="1">
        <w:r w:rsidR="007009EC" w:rsidRPr="00D9233E">
          <w:rPr>
            <w:rStyle w:val="Hyperlink"/>
            <w:noProof/>
          </w:rPr>
          <w:t>4. Eligibility criteria</w:t>
        </w:r>
        <w:r w:rsidR="007009EC">
          <w:rPr>
            <w:noProof/>
            <w:webHidden/>
          </w:rPr>
          <w:tab/>
        </w:r>
        <w:r w:rsidR="007009EC">
          <w:rPr>
            <w:noProof/>
            <w:webHidden/>
          </w:rPr>
          <w:fldChar w:fldCharType="begin"/>
        </w:r>
        <w:r w:rsidR="007009EC">
          <w:rPr>
            <w:noProof/>
            <w:webHidden/>
          </w:rPr>
          <w:instrText xml:space="preserve"> PAGEREF _Toc462407722 \h </w:instrText>
        </w:r>
        <w:r w:rsidR="007009EC">
          <w:rPr>
            <w:noProof/>
            <w:webHidden/>
          </w:rPr>
        </w:r>
        <w:r w:rsidR="007009EC">
          <w:rPr>
            <w:noProof/>
            <w:webHidden/>
          </w:rPr>
          <w:fldChar w:fldCharType="separate"/>
        </w:r>
        <w:r w:rsidR="000D29A6">
          <w:rPr>
            <w:noProof/>
            <w:webHidden/>
          </w:rPr>
          <w:t>3</w:t>
        </w:r>
        <w:r w:rsidR="007009EC">
          <w:rPr>
            <w:noProof/>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23" w:history="1">
        <w:r w:rsidR="007009EC" w:rsidRPr="00D9233E">
          <w:rPr>
            <w:rStyle w:val="Hyperlink"/>
            <w:noProof/>
          </w:rPr>
          <w:t>5. Applying for the HGGS and receiving payment</w:t>
        </w:r>
        <w:r w:rsidR="007009EC">
          <w:rPr>
            <w:noProof/>
            <w:webHidden/>
          </w:rPr>
          <w:tab/>
        </w:r>
        <w:r w:rsidR="007009EC">
          <w:rPr>
            <w:noProof/>
            <w:webHidden/>
          </w:rPr>
          <w:fldChar w:fldCharType="begin"/>
        </w:r>
        <w:r w:rsidR="007009EC">
          <w:rPr>
            <w:noProof/>
            <w:webHidden/>
          </w:rPr>
          <w:instrText xml:space="preserve"> PAGEREF _Toc462407723 \h </w:instrText>
        </w:r>
        <w:r w:rsidR="007009EC">
          <w:rPr>
            <w:noProof/>
            <w:webHidden/>
          </w:rPr>
        </w:r>
        <w:r w:rsidR="007009EC">
          <w:rPr>
            <w:noProof/>
            <w:webHidden/>
          </w:rPr>
          <w:fldChar w:fldCharType="separate"/>
        </w:r>
        <w:r w:rsidR="000D29A6">
          <w:rPr>
            <w:noProof/>
            <w:webHidden/>
          </w:rPr>
          <w:t>3</w:t>
        </w:r>
        <w:r w:rsidR="007009EC">
          <w:rPr>
            <w:noProof/>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24" w:history="1">
        <w:r w:rsidR="007009EC" w:rsidRPr="00D9233E">
          <w:rPr>
            <w:rStyle w:val="Hyperlink"/>
            <w:noProof/>
          </w:rPr>
          <w:t>6. Applicant obligations</w:t>
        </w:r>
        <w:r w:rsidR="007009EC">
          <w:rPr>
            <w:noProof/>
            <w:webHidden/>
          </w:rPr>
          <w:tab/>
        </w:r>
        <w:r w:rsidR="007009EC">
          <w:rPr>
            <w:noProof/>
            <w:webHidden/>
          </w:rPr>
          <w:fldChar w:fldCharType="begin"/>
        </w:r>
        <w:r w:rsidR="007009EC">
          <w:rPr>
            <w:noProof/>
            <w:webHidden/>
          </w:rPr>
          <w:instrText xml:space="preserve"> PAGEREF _Toc462407724 \h </w:instrText>
        </w:r>
        <w:r w:rsidR="007009EC">
          <w:rPr>
            <w:noProof/>
            <w:webHidden/>
          </w:rPr>
        </w:r>
        <w:r w:rsidR="007009EC">
          <w:rPr>
            <w:noProof/>
            <w:webHidden/>
          </w:rPr>
          <w:fldChar w:fldCharType="separate"/>
        </w:r>
        <w:r w:rsidR="000D29A6">
          <w:rPr>
            <w:noProof/>
            <w:webHidden/>
          </w:rPr>
          <w:t>4</w:t>
        </w:r>
        <w:r w:rsidR="007009EC">
          <w:rPr>
            <w:noProof/>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25" w:history="1">
        <w:r w:rsidR="007009EC" w:rsidRPr="00D9233E">
          <w:rPr>
            <w:rStyle w:val="Hyperlink"/>
            <w:noProof/>
          </w:rPr>
          <w:t>7. Reimbursement</w:t>
        </w:r>
        <w:r w:rsidR="007009EC">
          <w:rPr>
            <w:noProof/>
            <w:webHidden/>
          </w:rPr>
          <w:tab/>
        </w:r>
        <w:r w:rsidR="007009EC">
          <w:rPr>
            <w:noProof/>
            <w:webHidden/>
          </w:rPr>
          <w:fldChar w:fldCharType="begin"/>
        </w:r>
        <w:r w:rsidR="007009EC">
          <w:rPr>
            <w:noProof/>
            <w:webHidden/>
          </w:rPr>
          <w:instrText xml:space="preserve"> PAGEREF _Toc462407725 \h </w:instrText>
        </w:r>
        <w:r w:rsidR="007009EC">
          <w:rPr>
            <w:noProof/>
            <w:webHidden/>
          </w:rPr>
        </w:r>
        <w:r w:rsidR="007009EC">
          <w:rPr>
            <w:noProof/>
            <w:webHidden/>
          </w:rPr>
          <w:fldChar w:fldCharType="separate"/>
        </w:r>
        <w:r w:rsidR="000D29A6">
          <w:rPr>
            <w:noProof/>
            <w:webHidden/>
          </w:rPr>
          <w:t>4</w:t>
        </w:r>
        <w:r w:rsidR="007009EC">
          <w:rPr>
            <w:noProof/>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26" w:history="1">
        <w:r w:rsidR="007009EC" w:rsidRPr="00D9233E">
          <w:rPr>
            <w:rStyle w:val="Hyperlink"/>
            <w:noProof/>
          </w:rPr>
          <w:t>8. Compliance activity</w:t>
        </w:r>
        <w:r w:rsidR="007009EC">
          <w:rPr>
            <w:noProof/>
            <w:webHidden/>
          </w:rPr>
          <w:tab/>
        </w:r>
        <w:r w:rsidR="007009EC">
          <w:rPr>
            <w:noProof/>
            <w:webHidden/>
          </w:rPr>
          <w:fldChar w:fldCharType="begin"/>
        </w:r>
        <w:r w:rsidR="007009EC">
          <w:rPr>
            <w:noProof/>
            <w:webHidden/>
          </w:rPr>
          <w:instrText xml:space="preserve"> PAGEREF _Toc462407726 \h </w:instrText>
        </w:r>
        <w:r w:rsidR="007009EC">
          <w:rPr>
            <w:noProof/>
            <w:webHidden/>
          </w:rPr>
        </w:r>
        <w:r w:rsidR="007009EC">
          <w:rPr>
            <w:noProof/>
            <w:webHidden/>
          </w:rPr>
          <w:fldChar w:fldCharType="separate"/>
        </w:r>
        <w:r w:rsidR="000D29A6">
          <w:rPr>
            <w:noProof/>
            <w:webHidden/>
          </w:rPr>
          <w:t>4</w:t>
        </w:r>
        <w:r w:rsidR="007009EC">
          <w:rPr>
            <w:noProof/>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27" w:history="1">
        <w:r w:rsidR="007009EC" w:rsidRPr="00D9233E">
          <w:rPr>
            <w:rStyle w:val="Hyperlink"/>
            <w:noProof/>
          </w:rPr>
          <w:t>9. Other home incentive schemes</w:t>
        </w:r>
        <w:r w:rsidR="007009EC">
          <w:rPr>
            <w:noProof/>
            <w:webHidden/>
          </w:rPr>
          <w:tab/>
        </w:r>
        <w:r w:rsidR="007009EC">
          <w:rPr>
            <w:noProof/>
            <w:webHidden/>
          </w:rPr>
          <w:fldChar w:fldCharType="begin"/>
        </w:r>
        <w:r w:rsidR="007009EC">
          <w:rPr>
            <w:noProof/>
            <w:webHidden/>
          </w:rPr>
          <w:instrText xml:space="preserve"> PAGEREF _Toc462407727 \h </w:instrText>
        </w:r>
        <w:r w:rsidR="007009EC">
          <w:rPr>
            <w:noProof/>
            <w:webHidden/>
          </w:rPr>
        </w:r>
        <w:r w:rsidR="007009EC">
          <w:rPr>
            <w:noProof/>
            <w:webHidden/>
          </w:rPr>
          <w:fldChar w:fldCharType="separate"/>
        </w:r>
        <w:r w:rsidR="000D29A6">
          <w:rPr>
            <w:noProof/>
            <w:webHidden/>
          </w:rPr>
          <w:t>4</w:t>
        </w:r>
        <w:r w:rsidR="007009EC">
          <w:rPr>
            <w:noProof/>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28" w:history="1">
        <w:r w:rsidR="007009EC" w:rsidRPr="00D9233E">
          <w:rPr>
            <w:rStyle w:val="Hyperlink"/>
            <w:noProof/>
          </w:rPr>
          <w:t>10. Contact details</w:t>
        </w:r>
        <w:r w:rsidR="007009EC">
          <w:rPr>
            <w:noProof/>
            <w:webHidden/>
          </w:rPr>
          <w:tab/>
        </w:r>
        <w:r w:rsidR="007009EC">
          <w:rPr>
            <w:noProof/>
            <w:webHidden/>
          </w:rPr>
          <w:fldChar w:fldCharType="begin"/>
        </w:r>
        <w:r w:rsidR="007009EC">
          <w:rPr>
            <w:noProof/>
            <w:webHidden/>
          </w:rPr>
          <w:instrText xml:space="preserve"> PAGEREF _Toc462407728 \h </w:instrText>
        </w:r>
        <w:r w:rsidR="007009EC">
          <w:rPr>
            <w:noProof/>
            <w:webHidden/>
          </w:rPr>
        </w:r>
        <w:r w:rsidR="007009EC">
          <w:rPr>
            <w:noProof/>
            <w:webHidden/>
          </w:rPr>
          <w:fldChar w:fldCharType="separate"/>
        </w:r>
        <w:r w:rsidR="000D29A6">
          <w:rPr>
            <w:noProof/>
            <w:webHidden/>
          </w:rPr>
          <w:t>4</w:t>
        </w:r>
        <w:r w:rsidR="007009EC">
          <w:rPr>
            <w:noProof/>
            <w:webHidden/>
          </w:rPr>
          <w:fldChar w:fldCharType="end"/>
        </w:r>
      </w:hyperlink>
    </w:p>
    <w:p w:rsidR="007009EC" w:rsidRDefault="00985FEB">
      <w:pPr>
        <w:pStyle w:val="TOC1"/>
        <w:rPr>
          <w:rFonts w:asciiTheme="minorHAnsi" w:eastAsiaTheme="minorEastAsia" w:hAnsiTheme="minorHAnsi" w:cstheme="minorBidi"/>
          <w:szCs w:val="22"/>
        </w:rPr>
      </w:pPr>
      <w:hyperlink w:anchor="_Toc462407729" w:history="1">
        <w:r w:rsidR="007009EC" w:rsidRPr="00D9233E">
          <w:rPr>
            <w:rStyle w:val="Hyperlink"/>
          </w:rPr>
          <w:t>Application Form</w:t>
        </w:r>
        <w:r w:rsidR="007009EC">
          <w:rPr>
            <w:webHidden/>
          </w:rPr>
          <w:tab/>
        </w:r>
        <w:r w:rsidR="007009EC">
          <w:rPr>
            <w:webHidden/>
          </w:rPr>
          <w:fldChar w:fldCharType="begin"/>
        </w:r>
        <w:r w:rsidR="007009EC">
          <w:rPr>
            <w:webHidden/>
          </w:rPr>
          <w:instrText xml:space="preserve"> PAGEREF _Toc462407729 \h </w:instrText>
        </w:r>
        <w:r w:rsidR="007009EC">
          <w:rPr>
            <w:webHidden/>
          </w:rPr>
        </w:r>
        <w:r w:rsidR="007009EC">
          <w:rPr>
            <w:webHidden/>
          </w:rPr>
          <w:fldChar w:fldCharType="separate"/>
        </w:r>
        <w:r w:rsidR="000D29A6">
          <w:rPr>
            <w:webHidden/>
          </w:rPr>
          <w:t>5</w:t>
        </w:r>
        <w:r w:rsidR="007009EC">
          <w:rPr>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30" w:history="1">
        <w:r w:rsidR="007009EC" w:rsidRPr="00D9233E">
          <w:rPr>
            <w:rStyle w:val="Hyperlink"/>
            <w:noProof/>
          </w:rPr>
          <w:t>Section 1 Eligibility criteria</w:t>
        </w:r>
        <w:r w:rsidR="007009EC">
          <w:rPr>
            <w:noProof/>
            <w:webHidden/>
          </w:rPr>
          <w:tab/>
        </w:r>
        <w:r w:rsidR="007009EC">
          <w:rPr>
            <w:noProof/>
            <w:webHidden/>
          </w:rPr>
          <w:fldChar w:fldCharType="begin"/>
        </w:r>
        <w:r w:rsidR="007009EC">
          <w:rPr>
            <w:noProof/>
            <w:webHidden/>
          </w:rPr>
          <w:instrText xml:space="preserve"> PAGEREF _Toc462407730 \h </w:instrText>
        </w:r>
        <w:r w:rsidR="007009EC">
          <w:rPr>
            <w:noProof/>
            <w:webHidden/>
          </w:rPr>
        </w:r>
        <w:r w:rsidR="007009EC">
          <w:rPr>
            <w:noProof/>
            <w:webHidden/>
          </w:rPr>
          <w:fldChar w:fldCharType="separate"/>
        </w:r>
        <w:r w:rsidR="000D29A6">
          <w:rPr>
            <w:noProof/>
            <w:webHidden/>
          </w:rPr>
          <w:t>5</w:t>
        </w:r>
        <w:r w:rsidR="007009EC">
          <w:rPr>
            <w:noProof/>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31" w:history="1">
        <w:r w:rsidR="007009EC" w:rsidRPr="00D9233E">
          <w:rPr>
            <w:rStyle w:val="Hyperlink"/>
            <w:noProof/>
          </w:rPr>
          <w:t>Section 2 Applicant details</w:t>
        </w:r>
        <w:r w:rsidR="007009EC">
          <w:rPr>
            <w:noProof/>
            <w:webHidden/>
          </w:rPr>
          <w:tab/>
        </w:r>
        <w:r w:rsidR="007009EC">
          <w:rPr>
            <w:noProof/>
            <w:webHidden/>
          </w:rPr>
          <w:fldChar w:fldCharType="begin"/>
        </w:r>
        <w:r w:rsidR="007009EC">
          <w:rPr>
            <w:noProof/>
            <w:webHidden/>
          </w:rPr>
          <w:instrText xml:space="preserve"> PAGEREF _Toc462407731 \h </w:instrText>
        </w:r>
        <w:r w:rsidR="007009EC">
          <w:rPr>
            <w:noProof/>
            <w:webHidden/>
          </w:rPr>
        </w:r>
        <w:r w:rsidR="007009EC">
          <w:rPr>
            <w:noProof/>
            <w:webHidden/>
          </w:rPr>
          <w:fldChar w:fldCharType="separate"/>
        </w:r>
        <w:r w:rsidR="000D29A6">
          <w:rPr>
            <w:noProof/>
            <w:webHidden/>
          </w:rPr>
          <w:t>6</w:t>
        </w:r>
        <w:r w:rsidR="007009EC">
          <w:rPr>
            <w:noProof/>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32" w:history="1">
        <w:r w:rsidR="007009EC" w:rsidRPr="00D9233E">
          <w:rPr>
            <w:rStyle w:val="Hyperlink"/>
            <w:noProof/>
          </w:rPr>
          <w:t>Section 3 Transaction details</w:t>
        </w:r>
        <w:r w:rsidR="007009EC">
          <w:rPr>
            <w:noProof/>
            <w:webHidden/>
          </w:rPr>
          <w:tab/>
        </w:r>
        <w:r w:rsidR="007009EC">
          <w:rPr>
            <w:noProof/>
            <w:webHidden/>
          </w:rPr>
          <w:fldChar w:fldCharType="begin"/>
        </w:r>
        <w:r w:rsidR="007009EC">
          <w:rPr>
            <w:noProof/>
            <w:webHidden/>
          </w:rPr>
          <w:instrText xml:space="preserve"> PAGEREF _Toc462407732 \h </w:instrText>
        </w:r>
        <w:r w:rsidR="007009EC">
          <w:rPr>
            <w:noProof/>
            <w:webHidden/>
          </w:rPr>
        </w:r>
        <w:r w:rsidR="007009EC">
          <w:rPr>
            <w:noProof/>
            <w:webHidden/>
          </w:rPr>
          <w:fldChar w:fldCharType="separate"/>
        </w:r>
        <w:r w:rsidR="000D29A6">
          <w:rPr>
            <w:noProof/>
            <w:webHidden/>
          </w:rPr>
          <w:t>6</w:t>
        </w:r>
        <w:r w:rsidR="007009EC">
          <w:rPr>
            <w:noProof/>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33" w:history="1">
        <w:r w:rsidR="007009EC" w:rsidRPr="00D9233E">
          <w:rPr>
            <w:rStyle w:val="Hyperlink"/>
            <w:noProof/>
          </w:rPr>
          <w:t>Section 4 Payment details</w:t>
        </w:r>
        <w:r w:rsidR="007009EC">
          <w:rPr>
            <w:noProof/>
            <w:webHidden/>
          </w:rPr>
          <w:tab/>
        </w:r>
        <w:r w:rsidR="007009EC">
          <w:rPr>
            <w:noProof/>
            <w:webHidden/>
          </w:rPr>
          <w:fldChar w:fldCharType="begin"/>
        </w:r>
        <w:r w:rsidR="007009EC">
          <w:rPr>
            <w:noProof/>
            <w:webHidden/>
          </w:rPr>
          <w:instrText xml:space="preserve"> PAGEREF _Toc462407733 \h </w:instrText>
        </w:r>
        <w:r w:rsidR="007009EC">
          <w:rPr>
            <w:noProof/>
            <w:webHidden/>
          </w:rPr>
        </w:r>
        <w:r w:rsidR="007009EC">
          <w:rPr>
            <w:noProof/>
            <w:webHidden/>
          </w:rPr>
          <w:fldChar w:fldCharType="separate"/>
        </w:r>
        <w:r w:rsidR="000D29A6">
          <w:rPr>
            <w:noProof/>
            <w:webHidden/>
          </w:rPr>
          <w:t>7</w:t>
        </w:r>
        <w:r w:rsidR="007009EC">
          <w:rPr>
            <w:noProof/>
            <w:webHidden/>
          </w:rPr>
          <w:fldChar w:fldCharType="end"/>
        </w:r>
      </w:hyperlink>
    </w:p>
    <w:p w:rsidR="007009EC" w:rsidRDefault="00985FEB">
      <w:pPr>
        <w:pStyle w:val="TOC2"/>
        <w:tabs>
          <w:tab w:val="right" w:leader="dot" w:pos="9628"/>
        </w:tabs>
        <w:rPr>
          <w:rFonts w:asciiTheme="minorHAnsi" w:eastAsiaTheme="minorEastAsia" w:hAnsiTheme="minorHAnsi" w:cstheme="minorBidi"/>
          <w:noProof/>
          <w:szCs w:val="22"/>
        </w:rPr>
      </w:pPr>
      <w:hyperlink w:anchor="_Toc462407734" w:history="1">
        <w:r w:rsidR="007009EC" w:rsidRPr="00D9233E">
          <w:rPr>
            <w:rStyle w:val="Hyperlink"/>
            <w:noProof/>
          </w:rPr>
          <w:t>Section 5 Applicants declaration</w:t>
        </w:r>
        <w:r w:rsidR="007009EC">
          <w:rPr>
            <w:noProof/>
            <w:webHidden/>
          </w:rPr>
          <w:tab/>
        </w:r>
        <w:r w:rsidR="007009EC">
          <w:rPr>
            <w:noProof/>
            <w:webHidden/>
          </w:rPr>
          <w:fldChar w:fldCharType="begin"/>
        </w:r>
        <w:r w:rsidR="007009EC">
          <w:rPr>
            <w:noProof/>
            <w:webHidden/>
          </w:rPr>
          <w:instrText xml:space="preserve"> PAGEREF _Toc462407734 \h </w:instrText>
        </w:r>
        <w:r w:rsidR="007009EC">
          <w:rPr>
            <w:noProof/>
            <w:webHidden/>
          </w:rPr>
        </w:r>
        <w:r w:rsidR="007009EC">
          <w:rPr>
            <w:noProof/>
            <w:webHidden/>
          </w:rPr>
          <w:fldChar w:fldCharType="separate"/>
        </w:r>
        <w:r w:rsidR="000D29A6">
          <w:rPr>
            <w:noProof/>
            <w:webHidden/>
          </w:rPr>
          <w:t>7</w:t>
        </w:r>
        <w:r w:rsidR="007009EC">
          <w:rPr>
            <w:noProof/>
            <w:webHidden/>
          </w:rPr>
          <w:fldChar w:fldCharType="end"/>
        </w:r>
      </w:hyperlink>
    </w:p>
    <w:p w:rsidR="00C41F89" w:rsidRDefault="00AA29AF" w:rsidP="00DF725E">
      <w:pPr>
        <w:spacing w:after="0"/>
      </w:pPr>
      <w:r>
        <w:fldChar w:fldCharType="end"/>
      </w:r>
    </w:p>
    <w:p w:rsidR="00C41F89" w:rsidRDefault="00C41F89" w:rsidP="00C41F89">
      <w:r w:rsidRPr="006E59D4">
        <w:rPr>
          <w:rStyle w:val="Strong"/>
        </w:rPr>
        <w:t>Note:</w:t>
      </w:r>
      <w:r>
        <w:rPr>
          <w:rStyle w:val="Strong"/>
        </w:rPr>
        <w:t xml:space="preserve"> </w:t>
      </w:r>
      <w:r>
        <w:t>This guide is for reference only and should not be lodged with the application form. Complete and submit the application form and retain the application guide.</w:t>
      </w:r>
    </w:p>
    <w:p w:rsidR="0090150A" w:rsidRDefault="0090150A" w:rsidP="00AA29AF">
      <w:pPr>
        <w:pStyle w:val="Heading2"/>
      </w:pPr>
      <w:r>
        <w:br w:type="page"/>
      </w:r>
    </w:p>
    <w:p w:rsidR="00550C1B" w:rsidRDefault="00550C1B" w:rsidP="00550C1B">
      <w:pPr>
        <w:pStyle w:val="Heading2"/>
      </w:pPr>
      <w:bookmarkStart w:id="15" w:name="_Toc451785243"/>
      <w:bookmarkStart w:id="16" w:name="_Toc451842893"/>
      <w:bookmarkStart w:id="17" w:name="_Toc451842993"/>
      <w:bookmarkStart w:id="18" w:name="_Toc462407719"/>
      <w:r>
        <w:lastRenderedPageBreak/>
        <w:t>1. Introduction</w:t>
      </w:r>
      <w:bookmarkEnd w:id="15"/>
      <w:bookmarkEnd w:id="16"/>
      <w:bookmarkEnd w:id="17"/>
      <w:bookmarkEnd w:id="18"/>
    </w:p>
    <w:p w:rsidR="00550C1B" w:rsidRDefault="00AE4F39" w:rsidP="00550C1B">
      <w:r>
        <w:t>The g</w:t>
      </w:r>
      <w:r w:rsidR="00550C1B">
        <w:t xml:space="preserve">uide </w:t>
      </w:r>
      <w:r>
        <w:t xml:space="preserve">to the application (the guide) </w:t>
      </w:r>
      <w:r w:rsidR="00550C1B">
        <w:t>explains the eligibility criteria for the</w:t>
      </w:r>
      <w:r w:rsidR="00ED5D65">
        <w:t xml:space="preserve"> Household Goods Grant Scheme (HGGS)</w:t>
      </w:r>
      <w:r w:rsidR="000B6A80">
        <w:t xml:space="preserve"> for </w:t>
      </w:r>
      <w:r w:rsidR="000B6A80" w:rsidRPr="000B6A80">
        <w:rPr>
          <w:rStyle w:val="DTFbluetext"/>
          <w:iCs/>
        </w:rPr>
        <w:t>new homes</w:t>
      </w:r>
      <w:r w:rsidR="00550C1B">
        <w:t xml:space="preserve">, the lodgement requirements for applications and </w:t>
      </w:r>
      <w:r w:rsidR="00550C1B" w:rsidRPr="00562C9D">
        <w:rPr>
          <w:rStyle w:val="DTFbluetext"/>
          <w:iCs/>
        </w:rPr>
        <w:t>applicant</w:t>
      </w:r>
      <w:r w:rsidR="00550C1B">
        <w:t xml:space="preserve"> obligations. Please read it carefully before comple</w:t>
      </w:r>
      <w:r w:rsidR="009915AD">
        <w:t>ting the application form. The g</w:t>
      </w:r>
      <w:r w:rsidR="00550C1B">
        <w:t>uide is for your ongoing reference and should not be lodged with your application.</w:t>
      </w:r>
    </w:p>
    <w:p w:rsidR="00550C1B" w:rsidRDefault="00550C1B" w:rsidP="00550C1B">
      <w:pPr>
        <w:pStyle w:val="Heading2"/>
      </w:pPr>
      <w:bookmarkStart w:id="19" w:name="_Toc451785244"/>
      <w:bookmarkStart w:id="20" w:name="_Toc451842894"/>
      <w:bookmarkStart w:id="21" w:name="_Toc451842994"/>
      <w:bookmarkStart w:id="22" w:name="_Toc462407720"/>
      <w:r>
        <w:t xml:space="preserve">2. Purpose of the </w:t>
      </w:r>
      <w:bookmarkEnd w:id="19"/>
      <w:bookmarkEnd w:id="20"/>
      <w:bookmarkEnd w:id="21"/>
      <w:r w:rsidR="00ED5D65">
        <w:t>HGGS</w:t>
      </w:r>
      <w:bookmarkEnd w:id="22"/>
    </w:p>
    <w:p w:rsidR="00843589" w:rsidRDefault="00550C1B" w:rsidP="00F15756">
      <w:r>
        <w:t xml:space="preserve">The </w:t>
      </w:r>
      <w:r w:rsidR="00ED5D65">
        <w:t>HGGS</w:t>
      </w:r>
      <w:r>
        <w:t xml:space="preserve"> was</w:t>
      </w:r>
      <w:r w:rsidR="006A54D0">
        <w:t xml:space="preserve"> </w:t>
      </w:r>
      <w:r>
        <w:t xml:space="preserve">introduced on </w:t>
      </w:r>
      <w:r w:rsidR="00ED5D65">
        <w:t>1 October 2016</w:t>
      </w:r>
      <w:r>
        <w:t xml:space="preserve"> to </w:t>
      </w:r>
      <w:r w:rsidR="00ED5D65">
        <w:t xml:space="preserve">assist </w:t>
      </w:r>
      <w:r>
        <w:t xml:space="preserve">eligible first home </w:t>
      </w:r>
      <w:r w:rsidR="00ED5D65">
        <w:t>owners</w:t>
      </w:r>
      <w:r>
        <w:t xml:space="preserve"> of </w:t>
      </w:r>
      <w:r w:rsidR="00ED5D65">
        <w:rPr>
          <w:rStyle w:val="DTFbluetext"/>
          <w:iCs/>
        </w:rPr>
        <w:t>new</w:t>
      </w:r>
      <w:r w:rsidRPr="00562C9D">
        <w:rPr>
          <w:rStyle w:val="DTFbluetext"/>
          <w:iCs/>
        </w:rPr>
        <w:t xml:space="preserve"> homes</w:t>
      </w:r>
      <w:r>
        <w:t xml:space="preserve"> </w:t>
      </w:r>
      <w:r w:rsidR="00ED5D65">
        <w:t xml:space="preserve">by providing a grant of </w:t>
      </w:r>
      <w:r w:rsidR="000B6A80">
        <w:t xml:space="preserve">up to </w:t>
      </w:r>
      <w:r w:rsidR="00ED5D65">
        <w:t xml:space="preserve">$2000 to purchase </w:t>
      </w:r>
      <w:r w:rsidR="00ED5D65" w:rsidRPr="00467D4C">
        <w:rPr>
          <w:rStyle w:val="DTFbluetext"/>
        </w:rPr>
        <w:t>household goods</w:t>
      </w:r>
      <w:r w:rsidR="008D300E">
        <w:t xml:space="preserve"> for use in that home</w:t>
      </w:r>
      <w:r w:rsidR="00ED5D65">
        <w:t>.</w:t>
      </w:r>
      <w:r>
        <w:t xml:space="preserve"> The </w:t>
      </w:r>
      <w:r w:rsidR="00ED5D65">
        <w:t>HGGS</w:t>
      </w:r>
      <w:r>
        <w:t xml:space="preserve"> is available to</w:t>
      </w:r>
      <w:r w:rsidR="006F55BF">
        <w:t xml:space="preserve"> eligible first home </w:t>
      </w:r>
      <w:r w:rsidR="00ED5D65">
        <w:t>owners</w:t>
      </w:r>
      <w:r w:rsidRPr="00DD2F90">
        <w:rPr>
          <w:rStyle w:val="StyleItalic1"/>
        </w:rPr>
        <w:t xml:space="preserve"> </w:t>
      </w:r>
      <w:r>
        <w:t xml:space="preserve">who enter into a contract to purchase </w:t>
      </w:r>
      <w:r w:rsidR="00ED5D65">
        <w:t xml:space="preserve">or construct </w:t>
      </w:r>
      <w:r>
        <w:t>a</w:t>
      </w:r>
      <w:r w:rsidR="00ED5D65">
        <w:t xml:space="preserve"> </w:t>
      </w:r>
      <w:r w:rsidRPr="00ED5D65">
        <w:rPr>
          <w:rStyle w:val="DTFbluetext"/>
        </w:rPr>
        <w:t>n</w:t>
      </w:r>
      <w:r w:rsidR="00ED5D65" w:rsidRPr="00ED5D65">
        <w:rPr>
          <w:rStyle w:val="DTFbluetext"/>
        </w:rPr>
        <w:t>ew</w:t>
      </w:r>
      <w:r w:rsidRPr="00562C9D">
        <w:rPr>
          <w:rStyle w:val="DTFbluetext"/>
        </w:rPr>
        <w:t xml:space="preserve"> home</w:t>
      </w:r>
      <w:r>
        <w:t xml:space="preserve"> </w:t>
      </w:r>
      <w:r w:rsidR="00574A4F">
        <w:t xml:space="preserve">from </w:t>
      </w:r>
      <w:r w:rsidR="00ED5D65">
        <w:t xml:space="preserve">1 September </w:t>
      </w:r>
      <w:r w:rsidR="00574A4F">
        <w:t>2016</w:t>
      </w:r>
      <w:r>
        <w:t>.</w:t>
      </w:r>
    </w:p>
    <w:p w:rsidR="00184804" w:rsidRDefault="00184804" w:rsidP="00F15756">
      <w:r>
        <w:rPr>
          <w:noProof/>
        </w:rPr>
        <mc:AlternateContent>
          <mc:Choice Requires="wps">
            <w:drawing>
              <wp:anchor distT="0" distB="0" distL="114300" distR="114300" simplePos="0" relativeHeight="251659264" behindDoc="0" locked="0" layoutInCell="1" allowOverlap="1" wp14:editId="36B11C9B">
                <wp:simplePos x="0" y="0"/>
                <wp:positionH relativeFrom="column">
                  <wp:posOffset>-29977</wp:posOffset>
                </wp:positionH>
                <wp:positionV relativeFrom="paragraph">
                  <wp:posOffset>-4193</wp:posOffset>
                </wp:positionV>
                <wp:extent cx="6143625" cy="1544128"/>
                <wp:effectExtent l="0" t="0" r="28575" b="184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1544128"/>
                        </a:xfrm>
                        <a:prstGeom prst="rect">
                          <a:avLst/>
                        </a:prstGeom>
                        <a:solidFill>
                          <a:srgbClr val="FFFFFF"/>
                        </a:solidFill>
                        <a:ln w="9525">
                          <a:solidFill>
                            <a:srgbClr val="000000"/>
                          </a:solidFill>
                          <a:miter lim="800000"/>
                          <a:headEnd/>
                          <a:tailEnd/>
                        </a:ln>
                      </wps:spPr>
                      <wps:txbx>
                        <w:txbxContent>
                          <w:p w:rsidR="003A7AB2" w:rsidRDefault="003A7AB2" w:rsidP="00184804">
                            <w:r w:rsidRPr="00184804">
                              <w:rPr>
                                <w:b/>
                              </w:rPr>
                              <w:t>Note:</w:t>
                            </w:r>
                            <w:r>
                              <w:t xml:space="preserve"> First home buyers of </w:t>
                            </w:r>
                            <w:r w:rsidRPr="005E542C">
                              <w:rPr>
                                <w:rStyle w:val="DTFbluetext"/>
                              </w:rPr>
                              <w:t>established homes</w:t>
                            </w:r>
                            <w:r w:rsidRPr="00026E26">
                              <w:t xml:space="preserve"> </w:t>
                            </w:r>
                            <w:r>
                              <w:t xml:space="preserve">are not eligible for the HGGS, but may be eligible for similar assistance if the </w:t>
                            </w:r>
                            <w:r w:rsidRPr="00467D4C">
                              <w:rPr>
                                <w:rStyle w:val="DTFbluetext"/>
                              </w:rPr>
                              <w:t>household goods</w:t>
                            </w:r>
                            <w:r>
                              <w:t xml:space="preserve"> are being purchased as part of a home renovation. For more information on the assistance that may be available for </w:t>
                            </w:r>
                            <w:r w:rsidRPr="002D4B1F">
                              <w:rPr>
                                <w:rStyle w:val="DTFbluetext"/>
                              </w:rPr>
                              <w:t>established homes</w:t>
                            </w:r>
                            <w:r>
                              <w:t xml:space="preserve"> please contact the Department of Trade, Business and Innovation on </w:t>
                            </w:r>
                            <w:r w:rsidRPr="003A7AB2">
                              <w:t>1800 193 111</w:t>
                            </w:r>
                            <w:r>
                              <w:t>.</w:t>
                            </w:r>
                          </w:p>
                          <w:p w:rsidR="00C41F89" w:rsidRPr="00A77D9C" w:rsidRDefault="00C41F89" w:rsidP="00C41F89">
                            <w:pPr>
                              <w:rPr>
                                <w:rFonts w:cs="Arial"/>
                                <w:bCs/>
                                <w:szCs w:val="24"/>
                              </w:rPr>
                            </w:pPr>
                            <w:r w:rsidRPr="00DF725E">
                              <w:rPr>
                                <w:b/>
                              </w:rPr>
                              <w:t>Note:</w:t>
                            </w:r>
                            <w:r>
                              <w:t xml:space="preserve"> </w:t>
                            </w:r>
                            <w:r w:rsidR="00FB1D9F">
                              <w:rPr>
                                <w:rFonts w:cs="Arial"/>
                                <w:szCs w:val="24"/>
                              </w:rPr>
                              <w:t>Y</w:t>
                            </w:r>
                            <w:r w:rsidRPr="00A77D9C">
                              <w:rPr>
                                <w:rFonts w:cs="Arial"/>
                                <w:szCs w:val="24"/>
                              </w:rPr>
                              <w:t>ou cannot use the grant to make payment directly to the builder or construction company for household goods incorporated in your building contract. The grant may be paid if you are purchasing the household goods independently from your builder, subject to the transaction meeting the eligibly criteria.</w:t>
                            </w:r>
                          </w:p>
                          <w:p w:rsidR="00C41F89" w:rsidRDefault="00C41F89" w:rsidP="00184804"/>
                          <w:p w:rsidR="003A7AB2" w:rsidRDefault="003A7AB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5pt;margin-top:-.35pt;width:483.75pt;height:1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">
                <v:textbox>
                  <w:txbxContent>
                    <w:p w:rsidR="003A7AB2" w:rsidRDefault="003A7AB2" w:rsidP="00184804">
                      <w:r w:rsidRPr="00184804">
                        <w:rPr>
                          <w:b/>
                        </w:rPr>
                        <w:t>Note:</w:t>
                      </w:r>
                      <w:r>
                        <w:t xml:space="preserve"> First home buyers of </w:t>
                      </w:r>
                      <w:r w:rsidRPr="005E542C">
                        <w:rPr>
                          <w:rStyle w:val="DTFbluetext"/>
                        </w:rPr>
                        <w:t>established homes</w:t>
                      </w:r>
                      <w:r w:rsidRPr="00026E26">
                        <w:t xml:space="preserve"> </w:t>
                      </w:r>
                      <w:r>
                        <w:t xml:space="preserve">are not eligible for the HGGS, but may be eligible for similar assistance if the </w:t>
                      </w:r>
                      <w:r w:rsidRPr="00467D4C">
                        <w:rPr>
                          <w:rStyle w:val="DTFbluetext"/>
                        </w:rPr>
                        <w:t>household goods</w:t>
                      </w:r>
                      <w:r>
                        <w:t xml:space="preserve"> are being purchased as part of a home renovation. For more information on the assistance that may be available for </w:t>
                      </w:r>
                      <w:r w:rsidRPr="002D4B1F">
                        <w:rPr>
                          <w:rStyle w:val="DTFbluetext"/>
                        </w:rPr>
                        <w:t>established homes</w:t>
                      </w:r>
                      <w:r>
                        <w:t xml:space="preserve"> please contact the Department of Trade, Business and Innovation on </w:t>
                      </w:r>
                      <w:r w:rsidRPr="003A7AB2">
                        <w:t>1800 193 111</w:t>
                      </w:r>
                      <w:r>
                        <w:t>.</w:t>
                      </w:r>
                    </w:p>
                    <w:p w:rsidR="00C41F89" w:rsidRPr="00A77D9C" w:rsidRDefault="00C41F89" w:rsidP="00C41F89">
                      <w:pPr>
                        <w:rPr>
                          <w:rFonts w:cs="Arial"/>
                          <w:bCs/>
                          <w:szCs w:val="24"/>
                        </w:rPr>
                      </w:pPr>
                      <w:r w:rsidRPr="00DF725E">
                        <w:rPr>
                          <w:b/>
                        </w:rPr>
                        <w:t>Note:</w:t>
                      </w:r>
                      <w:r>
                        <w:t xml:space="preserve"> </w:t>
                      </w:r>
                      <w:r w:rsidR="00FB1D9F">
                        <w:rPr>
                          <w:rFonts w:cs="Arial"/>
                          <w:szCs w:val="24"/>
                        </w:rPr>
                        <w:t>Y</w:t>
                      </w:r>
                      <w:r w:rsidRPr="00A77D9C">
                        <w:rPr>
                          <w:rFonts w:cs="Arial"/>
                          <w:szCs w:val="24"/>
                        </w:rPr>
                        <w:t>ou cannot use the grant to make payment directly to the builder or construction company for household goods incorporated in your building contract. The grant may be paid if you are purchasing the household goods independently from your builder, subject to the transaction meeting the eligibly criteria.</w:t>
                      </w:r>
                    </w:p>
                    <w:p w:rsidR="00C41F89" w:rsidRDefault="00C41F89" w:rsidP="00184804"/>
                    <w:p w:rsidR="003A7AB2" w:rsidRDefault="003A7AB2"/>
                  </w:txbxContent>
                </v:textbox>
              </v:shape>
            </w:pict>
          </mc:Fallback>
        </mc:AlternateContent>
      </w:r>
    </w:p>
    <w:p w:rsidR="00184804" w:rsidRDefault="00184804" w:rsidP="00401EF3">
      <w:pPr>
        <w:pStyle w:val="Heading2"/>
      </w:pPr>
      <w:bookmarkStart w:id="23" w:name="_Toc451785245"/>
      <w:bookmarkStart w:id="24" w:name="_Toc451842895"/>
      <w:bookmarkStart w:id="25" w:name="_Toc451842995"/>
      <w:bookmarkStart w:id="26" w:name="_Toc451785247"/>
      <w:bookmarkStart w:id="27" w:name="_Toc451842897"/>
      <w:bookmarkStart w:id="28" w:name="_Toc451842997"/>
    </w:p>
    <w:p w:rsidR="00184804" w:rsidRDefault="00184804" w:rsidP="00401EF3">
      <w:pPr>
        <w:pStyle w:val="Heading2"/>
      </w:pPr>
    </w:p>
    <w:p w:rsidR="00C41F89" w:rsidRDefault="00C41F89" w:rsidP="00401EF3">
      <w:pPr>
        <w:pStyle w:val="Heading2"/>
      </w:pPr>
      <w:bookmarkStart w:id="29" w:name="_Toc462407721"/>
    </w:p>
    <w:p w:rsidR="00401EF3" w:rsidRDefault="009915AD" w:rsidP="00401EF3">
      <w:pPr>
        <w:pStyle w:val="Heading2"/>
      </w:pPr>
      <w:r>
        <w:t>3. Key t</w:t>
      </w:r>
      <w:r w:rsidR="00401EF3">
        <w:t>erms</w:t>
      </w:r>
      <w:bookmarkEnd w:id="23"/>
      <w:bookmarkEnd w:id="24"/>
      <w:bookmarkEnd w:id="25"/>
      <w:bookmarkEnd w:id="29"/>
    </w:p>
    <w:p w:rsidR="00401EF3" w:rsidRPr="00901457" w:rsidRDefault="00401EF3" w:rsidP="00401EF3">
      <w:pPr>
        <w:rPr>
          <w:rStyle w:val="Strong"/>
        </w:rPr>
      </w:pPr>
      <w:r w:rsidRPr="00901457">
        <w:rPr>
          <w:rStyle w:val="Strong"/>
        </w:rPr>
        <w:t>Applicant</w:t>
      </w:r>
      <w:r w:rsidR="009915AD">
        <w:rPr>
          <w:rStyle w:val="Strong"/>
        </w:rPr>
        <w:t>(s)</w:t>
      </w:r>
    </w:p>
    <w:p w:rsidR="00401EF3" w:rsidRDefault="00401EF3" w:rsidP="00401EF3">
      <w:r>
        <w:t xml:space="preserve">All persons who have </w:t>
      </w:r>
      <w:r w:rsidR="000304AB">
        <w:t xml:space="preserve">an interest in the home to which the </w:t>
      </w:r>
      <w:r w:rsidR="009915AD">
        <w:t xml:space="preserve">HGGS </w:t>
      </w:r>
      <w:r w:rsidR="000304AB">
        <w:t>application relates</w:t>
      </w:r>
      <w:r>
        <w:t>.</w:t>
      </w:r>
    </w:p>
    <w:p w:rsidR="000B6A80" w:rsidRDefault="000B6A80" w:rsidP="00401EF3">
      <w:pPr>
        <w:rPr>
          <w:rStyle w:val="Strong"/>
        </w:rPr>
      </w:pPr>
      <w:r>
        <w:rPr>
          <w:rStyle w:val="Strong"/>
        </w:rPr>
        <w:t>Brown goods</w:t>
      </w:r>
    </w:p>
    <w:p w:rsidR="000B6A80" w:rsidRPr="000B6A80" w:rsidRDefault="000B6A80" w:rsidP="00401EF3">
      <w:pPr>
        <w:rPr>
          <w:rStyle w:val="Strong"/>
          <w:b w:val="0"/>
        </w:rPr>
      </w:pPr>
      <w:r>
        <w:rPr>
          <w:rStyle w:val="Strong"/>
          <w:b w:val="0"/>
        </w:rPr>
        <w:t>Light electronic goods such as kitchen appliances, televisions, computers</w:t>
      </w:r>
      <w:r w:rsidR="00113571">
        <w:rPr>
          <w:rStyle w:val="Strong"/>
          <w:b w:val="0"/>
        </w:rPr>
        <w:t xml:space="preserve"> and other digital devices.</w:t>
      </w:r>
    </w:p>
    <w:p w:rsidR="00401EF3" w:rsidRPr="00901457" w:rsidRDefault="00401EF3" w:rsidP="00401EF3">
      <w:pPr>
        <w:rPr>
          <w:rStyle w:val="Strong"/>
        </w:rPr>
      </w:pPr>
      <w:r w:rsidRPr="00901457">
        <w:rPr>
          <w:rStyle w:val="Strong"/>
        </w:rPr>
        <w:t>Commissioner</w:t>
      </w:r>
    </w:p>
    <w:p w:rsidR="002D4B1F" w:rsidRPr="002D4B1F" w:rsidRDefault="00401EF3" w:rsidP="00401EF3">
      <w:pPr>
        <w:rPr>
          <w:rStyle w:val="Strong"/>
          <w:b w:val="0"/>
          <w:bCs w:val="0"/>
        </w:rPr>
      </w:pPr>
      <w:r>
        <w:t>The Commissioner of Territory Revenue.</w:t>
      </w:r>
    </w:p>
    <w:p w:rsidR="00401EF3" w:rsidRPr="00901457" w:rsidRDefault="00401EF3" w:rsidP="00401EF3">
      <w:pPr>
        <w:rPr>
          <w:rStyle w:val="Strong"/>
        </w:rPr>
      </w:pPr>
      <w:r w:rsidRPr="00901457">
        <w:rPr>
          <w:rStyle w:val="Strong"/>
        </w:rPr>
        <w:t>Established home</w:t>
      </w:r>
    </w:p>
    <w:p w:rsidR="00401EF3" w:rsidRPr="001343E0" w:rsidRDefault="00401EF3" w:rsidP="00401EF3">
      <w:r>
        <w:t xml:space="preserve">A </w:t>
      </w:r>
      <w:r w:rsidRPr="004A3C7D">
        <w:rPr>
          <w:rStyle w:val="DTFbluetext"/>
        </w:rPr>
        <w:t>home</w:t>
      </w:r>
      <w:r>
        <w:t xml:space="preserve"> that has previously been sold or occupied as a place of residence.</w:t>
      </w:r>
    </w:p>
    <w:p w:rsidR="000304AB" w:rsidRDefault="000304AB" w:rsidP="00401EF3">
      <w:pPr>
        <w:rPr>
          <w:rStyle w:val="Strong"/>
        </w:rPr>
      </w:pPr>
      <w:r>
        <w:rPr>
          <w:rStyle w:val="Strong"/>
        </w:rPr>
        <w:t>Household goods</w:t>
      </w:r>
    </w:p>
    <w:p w:rsidR="000304AB" w:rsidRDefault="003A7AB2" w:rsidP="00401EF3">
      <w:pPr>
        <w:rPr>
          <w:rFonts w:cs="Arial"/>
          <w:szCs w:val="24"/>
        </w:rPr>
      </w:pPr>
      <w:r>
        <w:rPr>
          <w:rStyle w:val="DTFbluetext"/>
        </w:rPr>
        <w:t>H</w:t>
      </w:r>
      <w:r w:rsidR="000304AB" w:rsidRPr="00467D4C">
        <w:rPr>
          <w:rStyle w:val="DTFbluetext"/>
        </w:rPr>
        <w:t xml:space="preserve">ousehold </w:t>
      </w:r>
      <w:r w:rsidR="00184804" w:rsidRPr="00184804">
        <w:rPr>
          <w:rFonts w:cs="Arial"/>
          <w:szCs w:val="24"/>
        </w:rPr>
        <w:t>items</w:t>
      </w:r>
      <w:r w:rsidR="000304AB" w:rsidRPr="003C5AF5">
        <w:rPr>
          <w:rFonts w:cs="Arial"/>
          <w:szCs w:val="24"/>
        </w:rPr>
        <w:t xml:space="preserve"> such as </w:t>
      </w:r>
      <w:r w:rsidR="000304AB" w:rsidRPr="00184804">
        <w:rPr>
          <w:rStyle w:val="DTFbluetext"/>
        </w:rPr>
        <w:t xml:space="preserve">white </w:t>
      </w:r>
      <w:r w:rsidR="00184804" w:rsidRPr="00184804">
        <w:rPr>
          <w:rStyle w:val="DTFbluetext"/>
        </w:rPr>
        <w:t>goods</w:t>
      </w:r>
      <w:r w:rsidR="00F7110C" w:rsidRPr="00F7110C">
        <w:rPr>
          <w:rStyle w:val="DTFbluetext"/>
          <w:color w:val="auto"/>
        </w:rPr>
        <w:t>,</w:t>
      </w:r>
      <w:r w:rsidR="000304AB" w:rsidRPr="003C5AF5">
        <w:rPr>
          <w:rFonts w:cs="Arial"/>
          <w:szCs w:val="24"/>
        </w:rPr>
        <w:t xml:space="preserve"> </w:t>
      </w:r>
      <w:r w:rsidR="000304AB" w:rsidRPr="000B6A80">
        <w:rPr>
          <w:rStyle w:val="DTFbluetext"/>
        </w:rPr>
        <w:t>brown goods</w:t>
      </w:r>
      <w:r w:rsidR="000304AB" w:rsidRPr="003C5AF5">
        <w:rPr>
          <w:rFonts w:cs="Arial"/>
          <w:szCs w:val="24"/>
        </w:rPr>
        <w:t>, furniture, curtains</w:t>
      </w:r>
      <w:r w:rsidR="00FB1D9F">
        <w:rPr>
          <w:rFonts w:cs="Arial"/>
          <w:szCs w:val="24"/>
        </w:rPr>
        <w:t xml:space="preserve"> or </w:t>
      </w:r>
      <w:r w:rsidR="000304AB" w:rsidRPr="003C5AF5">
        <w:rPr>
          <w:rFonts w:cs="Arial"/>
          <w:szCs w:val="24"/>
        </w:rPr>
        <w:t xml:space="preserve">blinds, </w:t>
      </w:r>
      <w:proofErr w:type="spellStart"/>
      <w:proofErr w:type="gramStart"/>
      <w:r w:rsidR="00F7110C">
        <w:rPr>
          <w:rFonts w:cs="Arial"/>
          <w:szCs w:val="24"/>
        </w:rPr>
        <w:t>manchester</w:t>
      </w:r>
      <w:proofErr w:type="spellEnd"/>
      <w:proofErr w:type="gramEnd"/>
      <w:r w:rsidR="00F7110C">
        <w:rPr>
          <w:rFonts w:cs="Arial"/>
          <w:szCs w:val="24"/>
        </w:rPr>
        <w:t>,</w:t>
      </w:r>
      <w:r w:rsidR="000304AB">
        <w:rPr>
          <w:rFonts w:cs="Arial"/>
          <w:szCs w:val="24"/>
        </w:rPr>
        <w:t xml:space="preserve"> kitchenware, </w:t>
      </w:r>
      <w:r w:rsidR="000304AB" w:rsidRPr="003C5AF5">
        <w:rPr>
          <w:rFonts w:cs="Arial"/>
          <w:szCs w:val="24"/>
        </w:rPr>
        <w:t>barbecues and similar residential items ordin</w:t>
      </w:r>
      <w:r w:rsidR="000304AB">
        <w:rPr>
          <w:rFonts w:cs="Arial"/>
          <w:szCs w:val="24"/>
        </w:rPr>
        <w:t xml:space="preserve">arily found in a home. </w:t>
      </w:r>
      <w:r w:rsidR="000B6A80">
        <w:rPr>
          <w:rFonts w:cs="Arial"/>
          <w:szCs w:val="24"/>
        </w:rPr>
        <w:t xml:space="preserve">If in doubt as to whether a particular item is included, contact TRO directly. </w:t>
      </w:r>
    </w:p>
    <w:p w:rsidR="00401EF3" w:rsidRPr="00901457" w:rsidRDefault="000304AB" w:rsidP="00401EF3">
      <w:pPr>
        <w:rPr>
          <w:rStyle w:val="Strong"/>
        </w:rPr>
      </w:pPr>
      <w:r>
        <w:rPr>
          <w:rStyle w:val="Strong"/>
        </w:rPr>
        <w:t>New home</w:t>
      </w:r>
    </w:p>
    <w:p w:rsidR="00401EF3" w:rsidRDefault="00401EF3" w:rsidP="00401EF3">
      <w:r>
        <w:t xml:space="preserve">A </w:t>
      </w:r>
      <w:r w:rsidR="000304AB">
        <w:t>home that has never been previously lived in or sold as a place of residence</w:t>
      </w:r>
      <w:r>
        <w:t>.</w:t>
      </w:r>
      <w:r w:rsidR="000304AB">
        <w:t xml:space="preserve"> </w:t>
      </w:r>
    </w:p>
    <w:p w:rsidR="00401EF3" w:rsidRPr="00901457" w:rsidRDefault="00401EF3" w:rsidP="00401EF3">
      <w:pPr>
        <w:rPr>
          <w:rStyle w:val="Strong"/>
        </w:rPr>
      </w:pPr>
      <w:r w:rsidRPr="00901457">
        <w:rPr>
          <w:rStyle w:val="Strong"/>
        </w:rPr>
        <w:t>Principal place of residence</w:t>
      </w:r>
    </w:p>
    <w:p w:rsidR="00401EF3" w:rsidRDefault="00401EF3" w:rsidP="00401EF3">
      <w:r>
        <w:t xml:space="preserve">The </w:t>
      </w:r>
      <w:r w:rsidRPr="000D51A8">
        <w:rPr>
          <w:rStyle w:val="DTFbluetext"/>
        </w:rPr>
        <w:t>home</w:t>
      </w:r>
      <w:r w:rsidRPr="00B354C9">
        <w:t xml:space="preserve"> </w:t>
      </w:r>
      <w:r>
        <w:t xml:space="preserve">in which the </w:t>
      </w:r>
      <w:r w:rsidRPr="00562C9D">
        <w:rPr>
          <w:rStyle w:val="DTFbluetext"/>
        </w:rPr>
        <w:t xml:space="preserve">applicant </w:t>
      </w:r>
      <w:r>
        <w:t xml:space="preserve">primarily resides. The residence must be occupied on an ongoing or permanent basis as the </w:t>
      </w:r>
      <w:r w:rsidRPr="00562C9D">
        <w:rPr>
          <w:rStyle w:val="DTFbluetext"/>
        </w:rPr>
        <w:t>applicant’s</w:t>
      </w:r>
      <w:r>
        <w:t xml:space="preserve"> settled or usual place of abode. It does not include a residence where occupation is transient, temporary or of a passing nature</w:t>
      </w:r>
      <w:r w:rsidR="000304AB">
        <w:t>.</w:t>
      </w:r>
    </w:p>
    <w:p w:rsidR="000304AB" w:rsidRDefault="000304AB" w:rsidP="00401EF3">
      <w:pPr>
        <w:rPr>
          <w:rStyle w:val="Strong"/>
        </w:rPr>
      </w:pPr>
      <w:r>
        <w:rPr>
          <w:rStyle w:val="Strong"/>
        </w:rPr>
        <w:lastRenderedPageBreak/>
        <w:t>Territory enterprise</w:t>
      </w:r>
    </w:p>
    <w:p w:rsidR="001A22B8" w:rsidRPr="001A22B8" w:rsidRDefault="001A22B8" w:rsidP="00545C85">
      <w:pPr>
        <w:rPr>
          <w:rFonts w:cs="Arial"/>
          <w:szCs w:val="24"/>
        </w:rPr>
      </w:pPr>
      <w:r>
        <w:rPr>
          <w:rFonts w:cs="Arial"/>
          <w:szCs w:val="24"/>
        </w:rPr>
        <w:t>A</w:t>
      </w:r>
      <w:r w:rsidRPr="001A22B8">
        <w:rPr>
          <w:rFonts w:cs="Arial"/>
          <w:szCs w:val="24"/>
        </w:rPr>
        <w:t xml:space="preserve"> </w:t>
      </w:r>
      <w:r w:rsidR="00FB1D9F">
        <w:rPr>
          <w:rFonts w:cs="Arial"/>
          <w:szCs w:val="24"/>
        </w:rPr>
        <w:t xml:space="preserve">Territory enterprise is a </w:t>
      </w:r>
      <w:r w:rsidRPr="001A22B8">
        <w:rPr>
          <w:rFonts w:cs="Arial"/>
          <w:szCs w:val="24"/>
        </w:rPr>
        <w:t>business that satisfies all of the following:</w:t>
      </w:r>
    </w:p>
    <w:p w:rsidR="001A22B8" w:rsidRDefault="001A22B8" w:rsidP="00545C85">
      <w:pPr>
        <w:pStyle w:val="ListParagraph"/>
        <w:numPr>
          <w:ilvl w:val="0"/>
          <w:numId w:val="32"/>
        </w:numPr>
        <w:spacing w:after="120"/>
        <w:ind w:left="426" w:hanging="426"/>
        <w:rPr>
          <w:rFonts w:cs="Arial"/>
          <w:szCs w:val="24"/>
        </w:rPr>
      </w:pPr>
      <w:r>
        <w:rPr>
          <w:rFonts w:cs="Arial"/>
          <w:szCs w:val="24"/>
        </w:rPr>
        <w:t>o</w:t>
      </w:r>
      <w:r w:rsidRPr="00A75246">
        <w:rPr>
          <w:rFonts w:cs="Arial"/>
          <w:szCs w:val="24"/>
        </w:rPr>
        <w:t>perat</w:t>
      </w:r>
      <w:r>
        <w:rPr>
          <w:rFonts w:cs="Arial"/>
          <w:szCs w:val="24"/>
        </w:rPr>
        <w:t>es</w:t>
      </w:r>
      <w:r w:rsidR="00B41A56">
        <w:rPr>
          <w:rFonts w:cs="Arial"/>
          <w:szCs w:val="24"/>
        </w:rPr>
        <w:t xml:space="preserve"> in the Northern Territory – the </w:t>
      </w:r>
      <w:r w:rsidRPr="00A75246">
        <w:rPr>
          <w:rFonts w:cs="Arial"/>
          <w:szCs w:val="24"/>
        </w:rPr>
        <w:t>enterprise is currently engaged in productive activities (</w:t>
      </w:r>
      <w:r w:rsidR="00FB1D9F">
        <w:rPr>
          <w:rFonts w:cs="Arial"/>
          <w:szCs w:val="24"/>
        </w:rPr>
        <w:t>that is,</w:t>
      </w:r>
      <w:r w:rsidRPr="00A75246">
        <w:rPr>
          <w:rFonts w:cs="Arial"/>
          <w:szCs w:val="24"/>
        </w:rPr>
        <w:t xml:space="preserve"> production of goods or delivery of services) within the Territory</w:t>
      </w:r>
    </w:p>
    <w:p w:rsidR="001A22B8" w:rsidRDefault="001A22B8" w:rsidP="00545C85">
      <w:pPr>
        <w:pStyle w:val="ListParagraph"/>
        <w:numPr>
          <w:ilvl w:val="0"/>
          <w:numId w:val="32"/>
        </w:numPr>
        <w:spacing w:after="120"/>
        <w:ind w:left="426" w:hanging="426"/>
        <w:rPr>
          <w:rFonts w:cs="Arial"/>
          <w:szCs w:val="24"/>
        </w:rPr>
      </w:pPr>
      <w:r>
        <w:rPr>
          <w:rFonts w:cs="Arial"/>
          <w:szCs w:val="24"/>
        </w:rPr>
        <w:t>s</w:t>
      </w:r>
      <w:r w:rsidRPr="00A75246">
        <w:rPr>
          <w:rFonts w:cs="Arial"/>
          <w:szCs w:val="24"/>
        </w:rPr>
        <w:t>ignificant permanent presence</w:t>
      </w:r>
      <w:r w:rsidR="00B41A56">
        <w:rPr>
          <w:rFonts w:cs="Arial"/>
          <w:szCs w:val="24"/>
        </w:rPr>
        <w:t xml:space="preserve"> – the </w:t>
      </w:r>
      <w:r w:rsidRPr="00A75246">
        <w:rPr>
          <w:rFonts w:cs="Arial"/>
          <w:szCs w:val="24"/>
        </w:rPr>
        <w:t>enterprise maintains an office, manufacturing facilities or other permanent base within the Territory</w:t>
      </w:r>
    </w:p>
    <w:p w:rsidR="001A22B8" w:rsidRDefault="001A22B8" w:rsidP="00545C85">
      <w:pPr>
        <w:pStyle w:val="ListParagraph"/>
        <w:numPr>
          <w:ilvl w:val="0"/>
          <w:numId w:val="32"/>
        </w:numPr>
        <w:spacing w:after="120"/>
        <w:ind w:left="426" w:hanging="426"/>
        <w:rPr>
          <w:rFonts w:cs="Arial"/>
          <w:szCs w:val="24"/>
        </w:rPr>
      </w:pPr>
      <w:proofErr w:type="gramStart"/>
      <w:r>
        <w:rPr>
          <w:rFonts w:cs="Arial"/>
          <w:szCs w:val="24"/>
        </w:rPr>
        <w:t>employs</w:t>
      </w:r>
      <w:proofErr w:type="gramEnd"/>
      <w:r>
        <w:rPr>
          <w:rFonts w:cs="Arial"/>
          <w:szCs w:val="24"/>
        </w:rPr>
        <w:t xml:space="preserve"> Territory residents – an enterprise that relies primarily on transient or fly-in/fly-out labour from interstate or overseas </w:t>
      </w:r>
      <w:r w:rsidR="009915AD">
        <w:rPr>
          <w:rFonts w:cs="Arial"/>
          <w:szCs w:val="24"/>
        </w:rPr>
        <w:t xml:space="preserve">is not </w:t>
      </w:r>
      <w:r>
        <w:rPr>
          <w:rFonts w:cs="Arial"/>
          <w:szCs w:val="24"/>
        </w:rPr>
        <w:t>a Territory enterprise.</w:t>
      </w:r>
    </w:p>
    <w:p w:rsidR="001A22B8" w:rsidRPr="001A22B8" w:rsidRDefault="001A22B8" w:rsidP="00545C85">
      <w:pPr>
        <w:rPr>
          <w:rStyle w:val="Strong"/>
        </w:rPr>
      </w:pPr>
      <w:r w:rsidRPr="001A22B8">
        <w:rPr>
          <w:rStyle w:val="Strong"/>
        </w:rPr>
        <w:t>Transaction completion date</w:t>
      </w:r>
    </w:p>
    <w:p w:rsidR="001A22B8" w:rsidRDefault="001A22B8" w:rsidP="00545C85">
      <w:pPr>
        <w:rPr>
          <w:rFonts w:cs="Arial"/>
          <w:szCs w:val="24"/>
        </w:rPr>
      </w:pPr>
      <w:r>
        <w:rPr>
          <w:rFonts w:cs="Arial"/>
          <w:szCs w:val="24"/>
        </w:rPr>
        <w:t xml:space="preserve">For the purchase of a new home, the transaction is complete once settlement occurs and the </w:t>
      </w:r>
      <w:r w:rsidRPr="00467D4C">
        <w:rPr>
          <w:rStyle w:val="DTFbluetext"/>
        </w:rPr>
        <w:t>applicants</w:t>
      </w:r>
      <w:r w:rsidR="006920D2">
        <w:rPr>
          <w:rStyle w:val="DTFbluetext"/>
        </w:rPr>
        <w:t xml:space="preserve"> </w:t>
      </w:r>
      <w:r>
        <w:rPr>
          <w:rFonts w:cs="Arial"/>
          <w:szCs w:val="24"/>
        </w:rPr>
        <w:t xml:space="preserve">are registered on the </w:t>
      </w:r>
      <w:r w:rsidR="009915AD">
        <w:rPr>
          <w:rFonts w:cs="Arial"/>
          <w:szCs w:val="24"/>
        </w:rPr>
        <w:t xml:space="preserve">certificate of </w:t>
      </w:r>
      <w:r>
        <w:rPr>
          <w:rFonts w:cs="Arial"/>
          <w:szCs w:val="24"/>
        </w:rPr>
        <w:t xml:space="preserve">title to the home. For the construction of a new home, the transaction is complete once the certificate of occupancy is issued and the property can be lawfully occupied as a place of residence.  </w:t>
      </w:r>
    </w:p>
    <w:p w:rsidR="00113571" w:rsidRPr="001A22B8" w:rsidRDefault="00113571" w:rsidP="00545C85">
      <w:pPr>
        <w:rPr>
          <w:rStyle w:val="Strong"/>
        </w:rPr>
      </w:pPr>
      <w:r>
        <w:rPr>
          <w:rStyle w:val="Strong"/>
        </w:rPr>
        <w:t>White goods</w:t>
      </w:r>
    </w:p>
    <w:p w:rsidR="00113571" w:rsidRDefault="00113571" w:rsidP="00545C85">
      <w:pPr>
        <w:spacing w:after="0"/>
        <w:contextualSpacing/>
        <w:rPr>
          <w:rFonts w:cs="Arial"/>
          <w:szCs w:val="24"/>
        </w:rPr>
      </w:pPr>
      <w:r>
        <w:rPr>
          <w:rFonts w:cs="Arial"/>
          <w:szCs w:val="24"/>
        </w:rPr>
        <w:t xml:space="preserve">Heavy household items such as </w:t>
      </w:r>
      <w:r w:rsidR="00FB1D9F">
        <w:rPr>
          <w:rFonts w:cs="Arial"/>
          <w:szCs w:val="24"/>
        </w:rPr>
        <w:t>air conditioners</w:t>
      </w:r>
      <w:r w:rsidR="002208C5">
        <w:rPr>
          <w:rFonts w:cs="Arial"/>
          <w:szCs w:val="24"/>
        </w:rPr>
        <w:t>, refrigerators, freezers and</w:t>
      </w:r>
      <w:r>
        <w:rPr>
          <w:rFonts w:cs="Arial"/>
          <w:szCs w:val="24"/>
        </w:rPr>
        <w:t xml:space="preserve"> washing machines.</w:t>
      </w:r>
    </w:p>
    <w:p w:rsidR="00550C1B" w:rsidRDefault="002D4B1F" w:rsidP="00545C85">
      <w:pPr>
        <w:pStyle w:val="Heading2"/>
      </w:pPr>
      <w:bookmarkStart w:id="30" w:name="_Toc462407722"/>
      <w:r>
        <w:t>4</w:t>
      </w:r>
      <w:r w:rsidR="00550C1B">
        <w:t>. Eligibility criteria</w:t>
      </w:r>
      <w:bookmarkEnd w:id="26"/>
      <w:bookmarkEnd w:id="27"/>
      <w:bookmarkEnd w:id="28"/>
      <w:bookmarkEnd w:id="30"/>
    </w:p>
    <w:p w:rsidR="00550C1B" w:rsidRDefault="003A7AB2" w:rsidP="00545C85">
      <w:r>
        <w:t>Applicants</w:t>
      </w:r>
      <w:r w:rsidR="00550C1B">
        <w:t xml:space="preserve"> are eligible for the </w:t>
      </w:r>
      <w:r w:rsidR="008D300E">
        <w:t>HGGS</w:t>
      </w:r>
      <w:r w:rsidR="00550C1B">
        <w:t xml:space="preserve"> if they satisfy the following criteria.</w:t>
      </w:r>
    </w:p>
    <w:p w:rsidR="001A22B8" w:rsidRPr="00822786" w:rsidRDefault="00550C1B" w:rsidP="00545C85">
      <w:pPr>
        <w:pStyle w:val="ListBullet"/>
        <w:rPr>
          <w:rStyle w:val="Strong"/>
        </w:rPr>
      </w:pPr>
      <w:r w:rsidRPr="00822786">
        <w:rPr>
          <w:rStyle w:val="Strong"/>
        </w:rPr>
        <w:t xml:space="preserve">Criterion 1 – </w:t>
      </w:r>
      <w:r w:rsidR="001A22B8">
        <w:rPr>
          <w:rStyle w:val="Strong"/>
        </w:rPr>
        <w:t>First home owner grant eligibility</w:t>
      </w:r>
    </w:p>
    <w:p w:rsidR="001A22B8" w:rsidRPr="00017575" w:rsidRDefault="001A22B8" w:rsidP="00545C85">
      <w:pPr>
        <w:pStyle w:val="ListContinue"/>
        <w:rPr>
          <w:rStyle w:val="StyleItalic1"/>
          <w:i w:val="0"/>
          <w:iCs w:val="0"/>
        </w:rPr>
      </w:pPr>
      <w:r>
        <w:t xml:space="preserve">The </w:t>
      </w:r>
      <w:r w:rsidRPr="008D300E">
        <w:rPr>
          <w:rStyle w:val="DTFbluetext"/>
        </w:rPr>
        <w:t>applicant</w:t>
      </w:r>
      <w:r>
        <w:t xml:space="preserve"> must be eligible for the first home owner grant in relation to the purchase or construction of the home</w:t>
      </w:r>
      <w:r w:rsidR="00FE70FE">
        <w:t xml:space="preserve"> for which they are acquiring the </w:t>
      </w:r>
      <w:r w:rsidR="009915AD" w:rsidRPr="009915AD">
        <w:rPr>
          <w:rStyle w:val="DTFbluetext"/>
        </w:rPr>
        <w:t xml:space="preserve">household </w:t>
      </w:r>
      <w:r w:rsidR="00FE70FE" w:rsidRPr="009915AD">
        <w:rPr>
          <w:rStyle w:val="DTFbluetext"/>
        </w:rPr>
        <w:t>goods</w:t>
      </w:r>
      <w:r w:rsidRPr="00017575">
        <w:rPr>
          <w:rStyle w:val="StyleItalic1"/>
          <w:i w:val="0"/>
          <w:iCs w:val="0"/>
        </w:rPr>
        <w:t>.</w:t>
      </w:r>
    </w:p>
    <w:p w:rsidR="00BD06C1" w:rsidRPr="00822786" w:rsidRDefault="00550C1B" w:rsidP="00545C85">
      <w:pPr>
        <w:pStyle w:val="ListBullet"/>
        <w:rPr>
          <w:rStyle w:val="Strong"/>
        </w:rPr>
      </w:pPr>
      <w:r w:rsidRPr="00822786">
        <w:rPr>
          <w:rStyle w:val="Strong"/>
        </w:rPr>
        <w:t xml:space="preserve">Criterion </w:t>
      </w:r>
      <w:r w:rsidR="00FE70FE">
        <w:rPr>
          <w:rStyle w:val="Strong"/>
        </w:rPr>
        <w:t>2</w:t>
      </w:r>
      <w:r w:rsidRPr="00822786">
        <w:rPr>
          <w:rStyle w:val="Strong"/>
        </w:rPr>
        <w:t xml:space="preserve"> – </w:t>
      </w:r>
      <w:r w:rsidR="00BD06C1" w:rsidRPr="00822786">
        <w:rPr>
          <w:rStyle w:val="Strong"/>
        </w:rPr>
        <w:t>Transaction date</w:t>
      </w:r>
    </w:p>
    <w:p w:rsidR="00BD06C1" w:rsidRDefault="00BD06C1" w:rsidP="00545C85">
      <w:pPr>
        <w:pStyle w:val="ListContinue"/>
      </w:pPr>
      <w:r>
        <w:t xml:space="preserve">The </w:t>
      </w:r>
      <w:r w:rsidRPr="00817D67">
        <w:rPr>
          <w:rStyle w:val="DTFbluetext"/>
        </w:rPr>
        <w:t>applicant</w:t>
      </w:r>
      <w:r>
        <w:t xml:space="preserve"> must have entered into a contract to </w:t>
      </w:r>
      <w:r w:rsidR="00FE70FE">
        <w:t xml:space="preserve">purchase or construct a </w:t>
      </w:r>
      <w:r w:rsidR="00FE70FE" w:rsidRPr="00FE70FE">
        <w:rPr>
          <w:rStyle w:val="DTFbluetext"/>
        </w:rPr>
        <w:t>new home</w:t>
      </w:r>
      <w:r w:rsidR="00FE70FE">
        <w:t xml:space="preserve"> on or after</w:t>
      </w:r>
      <w:r>
        <w:t xml:space="preserve"> </w:t>
      </w:r>
      <w:r w:rsidR="00FE70FE">
        <w:t>1 September</w:t>
      </w:r>
      <w:r>
        <w:t> 2016</w:t>
      </w:r>
      <w:r w:rsidR="00113571">
        <w:t xml:space="preserve"> </w:t>
      </w:r>
      <w:r w:rsidR="00113571" w:rsidRPr="00CD3FFB">
        <w:rPr>
          <w:u w:val="single"/>
        </w:rPr>
        <w:t>and the purchase of</w:t>
      </w:r>
      <w:r w:rsidR="003A7AB2">
        <w:rPr>
          <w:u w:val="single"/>
        </w:rPr>
        <w:t xml:space="preserve"> the household</w:t>
      </w:r>
      <w:r w:rsidR="00113571" w:rsidRPr="00CD3FFB">
        <w:rPr>
          <w:u w:val="single"/>
        </w:rPr>
        <w:t xml:space="preserve"> goods must occur after the contract date</w:t>
      </w:r>
      <w:r>
        <w:t>.</w:t>
      </w:r>
    </w:p>
    <w:p w:rsidR="00FE70FE" w:rsidRPr="001A22B8" w:rsidRDefault="00FE70FE" w:rsidP="00545C85">
      <w:pPr>
        <w:pStyle w:val="ListBullet"/>
        <w:rPr>
          <w:rStyle w:val="Strong"/>
          <w:b w:val="0"/>
          <w:bCs w:val="0"/>
        </w:rPr>
      </w:pPr>
      <w:r w:rsidRPr="00822786">
        <w:rPr>
          <w:rStyle w:val="Strong"/>
        </w:rPr>
        <w:t xml:space="preserve">Criterion </w:t>
      </w:r>
      <w:r>
        <w:rPr>
          <w:rStyle w:val="Strong"/>
        </w:rPr>
        <w:t>3</w:t>
      </w:r>
      <w:r w:rsidRPr="00822786">
        <w:rPr>
          <w:rStyle w:val="Strong"/>
        </w:rPr>
        <w:t xml:space="preserve"> – </w:t>
      </w:r>
      <w:r>
        <w:rPr>
          <w:rStyle w:val="Strong"/>
        </w:rPr>
        <w:t>Territory enterprise</w:t>
      </w:r>
    </w:p>
    <w:p w:rsidR="00FE70FE" w:rsidRPr="001A22B8" w:rsidRDefault="00FE70FE" w:rsidP="00545C85">
      <w:pPr>
        <w:pStyle w:val="ListBullet"/>
        <w:numPr>
          <w:ilvl w:val="0"/>
          <w:numId w:val="0"/>
        </w:numPr>
        <w:ind w:firstLine="357"/>
        <w:rPr>
          <w:b/>
          <w:bCs/>
        </w:rPr>
      </w:pPr>
      <w:r>
        <w:t xml:space="preserve">The </w:t>
      </w:r>
      <w:r w:rsidRPr="008D300E">
        <w:rPr>
          <w:rStyle w:val="DTFbluetext"/>
        </w:rPr>
        <w:t>applican</w:t>
      </w:r>
      <w:r w:rsidR="007B1838">
        <w:rPr>
          <w:rStyle w:val="DTFbluetext"/>
        </w:rPr>
        <w:t xml:space="preserve">t </w:t>
      </w:r>
      <w:r>
        <w:t xml:space="preserve">must purchase </w:t>
      </w:r>
      <w:r w:rsidR="009915AD">
        <w:t xml:space="preserve">all HGGS funded </w:t>
      </w:r>
      <w:r w:rsidR="009915AD" w:rsidRPr="009915AD">
        <w:rPr>
          <w:rStyle w:val="DTFbluetext"/>
        </w:rPr>
        <w:t xml:space="preserve">household </w:t>
      </w:r>
      <w:r w:rsidRPr="009915AD">
        <w:rPr>
          <w:rStyle w:val="DTFbluetext"/>
        </w:rPr>
        <w:t>goods</w:t>
      </w:r>
      <w:r>
        <w:t xml:space="preserve"> from a Territory enterprise. </w:t>
      </w:r>
    </w:p>
    <w:p w:rsidR="00977DFA" w:rsidRDefault="00977DFA" w:rsidP="00545C85">
      <w:pPr>
        <w:pStyle w:val="ListBullet"/>
        <w:rPr>
          <w:rStyle w:val="Strong"/>
        </w:rPr>
      </w:pPr>
      <w:r w:rsidRPr="00017575">
        <w:rPr>
          <w:rStyle w:val="Strong"/>
        </w:rPr>
        <w:t xml:space="preserve">Criterion 4 – </w:t>
      </w:r>
      <w:r>
        <w:rPr>
          <w:rStyle w:val="Strong"/>
        </w:rPr>
        <w:t>Goods to be used in new home</w:t>
      </w:r>
    </w:p>
    <w:p w:rsidR="00977DFA" w:rsidRPr="00977DFA" w:rsidRDefault="00977DFA" w:rsidP="00545C85">
      <w:pPr>
        <w:pStyle w:val="ListBullet"/>
        <w:numPr>
          <w:ilvl w:val="0"/>
          <w:numId w:val="0"/>
        </w:numPr>
        <w:ind w:left="357"/>
        <w:rPr>
          <w:rStyle w:val="Strong"/>
          <w:b w:val="0"/>
        </w:rPr>
      </w:pPr>
      <w:r>
        <w:rPr>
          <w:rStyle w:val="Strong"/>
          <w:b w:val="0"/>
        </w:rPr>
        <w:t xml:space="preserve">The </w:t>
      </w:r>
      <w:r w:rsidR="009915AD" w:rsidRPr="009915AD">
        <w:rPr>
          <w:rStyle w:val="DTFbluetext"/>
          <w:bCs/>
        </w:rPr>
        <w:t xml:space="preserve">household </w:t>
      </w:r>
      <w:r w:rsidRPr="009915AD">
        <w:rPr>
          <w:rStyle w:val="DTFbluetext"/>
          <w:bCs/>
        </w:rPr>
        <w:t>goods</w:t>
      </w:r>
      <w:r>
        <w:rPr>
          <w:rStyle w:val="Strong"/>
          <w:b w:val="0"/>
        </w:rPr>
        <w:t xml:space="preserve"> must be purchased for use by the </w:t>
      </w:r>
      <w:r w:rsidRPr="00467D4C">
        <w:rPr>
          <w:rStyle w:val="DTFbluetext"/>
          <w:bCs/>
        </w:rPr>
        <w:t>applicant</w:t>
      </w:r>
      <w:r>
        <w:rPr>
          <w:rStyle w:val="Strong"/>
          <w:b w:val="0"/>
        </w:rPr>
        <w:t xml:space="preserve"> in the home for which they were paid the first home owner grant</w:t>
      </w:r>
      <w:r w:rsidR="00C255EE">
        <w:rPr>
          <w:rStyle w:val="Strong"/>
          <w:b w:val="0"/>
        </w:rPr>
        <w:t>.</w:t>
      </w:r>
    </w:p>
    <w:p w:rsidR="00550C1B" w:rsidRPr="00017575" w:rsidRDefault="00977DFA" w:rsidP="00545C85">
      <w:pPr>
        <w:pStyle w:val="ListBullet"/>
        <w:rPr>
          <w:rStyle w:val="Strong"/>
        </w:rPr>
      </w:pPr>
      <w:r>
        <w:rPr>
          <w:rStyle w:val="Strong"/>
        </w:rPr>
        <w:t>Criterion 5</w:t>
      </w:r>
      <w:r w:rsidR="00550C1B" w:rsidRPr="00017575">
        <w:rPr>
          <w:rStyle w:val="Strong"/>
        </w:rPr>
        <w:t xml:space="preserve"> – </w:t>
      </w:r>
      <w:r w:rsidR="00FE70FE">
        <w:rPr>
          <w:rStyle w:val="Strong"/>
        </w:rPr>
        <w:t>Confirm eligibility</w:t>
      </w:r>
    </w:p>
    <w:p w:rsidR="00381A82" w:rsidRDefault="00550C1B" w:rsidP="00545C85">
      <w:pPr>
        <w:pStyle w:val="ListContinue"/>
      </w:pPr>
      <w:r w:rsidRPr="00956EBE">
        <w:t xml:space="preserve">The </w:t>
      </w:r>
      <w:r w:rsidRPr="00562C9D">
        <w:rPr>
          <w:rStyle w:val="DTFbluetext"/>
        </w:rPr>
        <w:t>applicant</w:t>
      </w:r>
      <w:r w:rsidR="00F4616F">
        <w:rPr>
          <w:rStyle w:val="DTFbluetext"/>
        </w:rPr>
        <w:t xml:space="preserve"> </w:t>
      </w:r>
      <w:r w:rsidRPr="00956EBE">
        <w:t xml:space="preserve">must </w:t>
      </w:r>
      <w:r w:rsidR="00FE70FE">
        <w:t>accept the obligation to confirm their eligibility by providing receipts as evidence of their purchase</w:t>
      </w:r>
      <w:r w:rsidR="00977DFA">
        <w:t xml:space="preserve">(s) </w:t>
      </w:r>
      <w:r w:rsidR="009915AD">
        <w:t>to the T</w:t>
      </w:r>
      <w:r w:rsidR="003A7AB2">
        <w:t xml:space="preserve">erritory </w:t>
      </w:r>
      <w:r w:rsidR="009915AD">
        <w:t>R</w:t>
      </w:r>
      <w:r w:rsidR="003A7AB2">
        <w:t xml:space="preserve">evenue </w:t>
      </w:r>
      <w:r w:rsidR="009915AD">
        <w:t>O</w:t>
      </w:r>
      <w:r w:rsidR="003A7AB2">
        <w:t>ffice</w:t>
      </w:r>
      <w:r w:rsidR="007B1838">
        <w:t xml:space="preserve"> (TRO</w:t>
      </w:r>
      <w:r w:rsidR="007A058A">
        <w:t>) within</w:t>
      </w:r>
      <w:r w:rsidR="00977DFA">
        <w:t xml:space="preserve"> </w:t>
      </w:r>
      <w:r w:rsidR="007A058A">
        <w:t>ninety (90)</w:t>
      </w:r>
      <w:r w:rsidR="00977DFA">
        <w:t xml:space="preserve"> </w:t>
      </w:r>
      <w:r w:rsidR="003A7AB2">
        <w:t>days</w:t>
      </w:r>
      <w:r w:rsidR="00977DFA">
        <w:t xml:space="preserve"> of the HGGS being paid</w:t>
      </w:r>
      <w:r>
        <w:t>.</w:t>
      </w:r>
    </w:p>
    <w:p w:rsidR="00550C1B" w:rsidRDefault="004C3960" w:rsidP="00550C1B">
      <w:pPr>
        <w:pStyle w:val="Heading2"/>
      </w:pPr>
      <w:bookmarkStart w:id="31" w:name="_Toc451785250"/>
      <w:bookmarkStart w:id="32" w:name="_Toc451842900"/>
      <w:bookmarkStart w:id="33" w:name="_Toc451843000"/>
      <w:bookmarkStart w:id="34" w:name="_Toc462407723"/>
      <w:r>
        <w:t>5</w:t>
      </w:r>
      <w:r w:rsidR="00550C1B">
        <w:t xml:space="preserve">. </w:t>
      </w:r>
      <w:r w:rsidR="00CD3FFB">
        <w:t>A</w:t>
      </w:r>
      <w:r w:rsidR="00550C1B">
        <w:t xml:space="preserve">pplying for </w:t>
      </w:r>
      <w:bookmarkEnd w:id="31"/>
      <w:bookmarkEnd w:id="32"/>
      <w:bookmarkEnd w:id="33"/>
      <w:r w:rsidR="00B6084C">
        <w:t xml:space="preserve">the </w:t>
      </w:r>
      <w:r w:rsidR="00FE70FE">
        <w:t>HGGS</w:t>
      </w:r>
      <w:r w:rsidR="00CD3FFB">
        <w:t xml:space="preserve"> and receiving payment</w:t>
      </w:r>
      <w:bookmarkEnd w:id="34"/>
    </w:p>
    <w:p w:rsidR="00FE70FE" w:rsidRDefault="00FE70FE" w:rsidP="00550C1B">
      <w:r>
        <w:t>An application for the HGGS may be lodged with the TRO at</w:t>
      </w:r>
      <w:r w:rsidR="009915AD">
        <w:t>:</w:t>
      </w:r>
    </w:p>
    <w:p w:rsidR="00550C1B" w:rsidRDefault="00FE70FE" w:rsidP="00550C1B">
      <w:r>
        <w:t xml:space="preserve">Email: </w:t>
      </w:r>
      <w:hyperlink r:id="rId11" w:history="1">
        <w:r w:rsidRPr="00E76BE7">
          <w:rPr>
            <w:rStyle w:val="Hyperlink"/>
          </w:rPr>
          <w:t>ntrevenue@nt.gov.au</w:t>
        </w:r>
      </w:hyperlink>
      <w:r w:rsidR="00113571">
        <w:t xml:space="preserve"> </w:t>
      </w:r>
      <w:r w:rsidR="00113571">
        <w:tab/>
      </w:r>
      <w:r w:rsidR="00113571">
        <w:tab/>
      </w:r>
      <w:r w:rsidR="00113571">
        <w:tab/>
      </w:r>
      <w:r w:rsidR="00113571">
        <w:tab/>
      </w:r>
      <w:r>
        <w:t>Post: GPO Box 154, Darwin NT 0801</w:t>
      </w:r>
      <w:r w:rsidR="00550C1B">
        <w:t xml:space="preserve"> </w:t>
      </w:r>
    </w:p>
    <w:p w:rsidR="00113571" w:rsidRDefault="00CD3FFB" w:rsidP="00550C1B">
      <w:r>
        <w:lastRenderedPageBreak/>
        <w:t xml:space="preserve">Payment will be made to </w:t>
      </w:r>
      <w:r w:rsidR="007B1838">
        <w:t xml:space="preserve">the </w:t>
      </w:r>
      <w:r w:rsidR="003A7AB2">
        <w:t>approved</w:t>
      </w:r>
      <w:r>
        <w:t xml:space="preserve"> </w:t>
      </w:r>
      <w:r w:rsidRPr="00CD3FFB">
        <w:rPr>
          <w:rStyle w:val="DTFbluetext"/>
        </w:rPr>
        <w:t>applicant</w:t>
      </w:r>
      <w:r w:rsidR="007B1838">
        <w:rPr>
          <w:rStyle w:val="DTFbluetext"/>
        </w:rPr>
        <w:t>’s</w:t>
      </w:r>
      <w:r>
        <w:t xml:space="preserve"> nominated account within 14 days of lodgement of the application, provided the transaction completion date has occurred. </w:t>
      </w:r>
    </w:p>
    <w:p w:rsidR="003B7330" w:rsidRDefault="003B7330" w:rsidP="00550C1B">
      <w:r>
        <w:t xml:space="preserve">All communication from the TRO will be sent to </w:t>
      </w:r>
      <w:r w:rsidRPr="00467D4C">
        <w:rPr>
          <w:rStyle w:val="DTFbluetext"/>
        </w:rPr>
        <w:t>Applicant</w:t>
      </w:r>
      <w:r>
        <w:t xml:space="preserve"> 1 at the email address provided unless otherwise requested. </w:t>
      </w:r>
    </w:p>
    <w:p w:rsidR="00550C1B" w:rsidRDefault="004C3960" w:rsidP="00550C1B">
      <w:pPr>
        <w:pStyle w:val="Heading2"/>
      </w:pPr>
      <w:bookmarkStart w:id="35" w:name="_Toc451785251"/>
      <w:bookmarkStart w:id="36" w:name="_Toc451842901"/>
      <w:bookmarkStart w:id="37" w:name="_Toc451843001"/>
      <w:bookmarkStart w:id="38" w:name="_Toc462407724"/>
      <w:r>
        <w:t>6</w:t>
      </w:r>
      <w:r w:rsidR="00550C1B" w:rsidRPr="006E59D4">
        <w:t xml:space="preserve">. </w:t>
      </w:r>
      <w:bookmarkEnd w:id="35"/>
      <w:bookmarkEnd w:id="36"/>
      <w:bookmarkEnd w:id="37"/>
      <w:r w:rsidR="005C201E">
        <w:t>Applicant obligations</w:t>
      </w:r>
      <w:bookmarkEnd w:id="38"/>
    </w:p>
    <w:p w:rsidR="00D04A6F" w:rsidRDefault="00D04A6F" w:rsidP="00D04A6F">
      <w:pPr>
        <w:pStyle w:val="DTFNoteparagraph"/>
        <w:ind w:left="0" w:firstLine="0"/>
      </w:pPr>
      <w:r>
        <w:rPr>
          <w:noProof/>
        </w:rPr>
        <mc:AlternateContent>
          <mc:Choice Requires="wps">
            <w:drawing>
              <wp:anchor distT="0" distB="0" distL="114300" distR="114300" simplePos="0" relativeHeight="251661312" behindDoc="0" locked="0" layoutInCell="1" allowOverlap="1" wp14:anchorId="007D3A22" wp14:editId="5F2BED43">
                <wp:simplePos x="0" y="0"/>
                <wp:positionH relativeFrom="column">
                  <wp:align>center</wp:align>
                </wp:positionH>
                <wp:positionV relativeFrom="paragraph">
                  <wp:posOffset>0</wp:posOffset>
                </wp:positionV>
                <wp:extent cx="6048375" cy="685800"/>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685800"/>
                        </a:xfrm>
                        <a:prstGeom prst="rect">
                          <a:avLst/>
                        </a:prstGeom>
                        <a:solidFill>
                          <a:srgbClr val="FFFFFF"/>
                        </a:solidFill>
                        <a:ln w="9525">
                          <a:solidFill>
                            <a:srgbClr val="000000"/>
                          </a:solidFill>
                          <a:miter lim="800000"/>
                          <a:headEnd/>
                          <a:tailEnd/>
                        </a:ln>
                      </wps:spPr>
                      <wps:txbx>
                        <w:txbxContent>
                          <w:p w:rsidR="003A7AB2" w:rsidRDefault="003A7AB2" w:rsidP="003920ED">
                            <w:pPr>
                              <w:spacing w:after="0"/>
                            </w:pPr>
                            <w:r w:rsidRPr="00D04A6F">
                              <w:rPr>
                                <w:b/>
                              </w:rPr>
                              <w:t>Keep it simple:</w:t>
                            </w:r>
                            <w:r>
                              <w:t xml:space="preserve"> Submit your receipts by email to </w:t>
                            </w:r>
                            <w:hyperlink r:id="rId12" w:history="1">
                              <w:r w:rsidRPr="00F00787">
                                <w:rPr>
                                  <w:rStyle w:val="Hyperlink"/>
                                </w:rPr>
                                <w:t>ntrevenue@nt.gov.au</w:t>
                              </w:r>
                            </w:hyperlink>
                            <w:r>
                              <w:t xml:space="preserve"> as soon as your purchases are complete so you don’t have to look for them later. </w:t>
                            </w:r>
                          </w:p>
                          <w:p w:rsidR="003A7AB2" w:rsidRDefault="003A7AB2" w:rsidP="003920ED">
                            <w:pPr>
                              <w:spacing w:before="120" w:after="0"/>
                            </w:pPr>
                            <w:r>
                              <w:t>More than one purchase? Wait and submit all your receipts together.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7D3A22" id="_x0000_s1027" type="#_x0000_t202" style="position:absolute;margin-left:0;margin-top:0;width:476.25pt;height:54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">
                <v:textbox>
                  <w:txbxContent>
                    <w:p w:rsidR="003A7AB2" w:rsidRDefault="003A7AB2" w:rsidP="003920ED">
                      <w:pPr>
                        <w:spacing w:after="0"/>
                      </w:pPr>
                      <w:r w:rsidRPr="00D04A6F">
                        <w:rPr>
                          <w:b/>
                        </w:rPr>
                        <w:t>Keep it simple:</w:t>
                      </w:r>
                      <w:r>
                        <w:t xml:space="preserve"> Submit your receipts by email to </w:t>
                      </w:r>
                      <w:hyperlink r:id="rId13" w:history="1">
                        <w:r w:rsidRPr="00F00787">
                          <w:rPr>
                            <w:rStyle w:val="Hyperlink"/>
                          </w:rPr>
                          <w:t>ntrevenue@nt.gov.au</w:t>
                        </w:r>
                      </w:hyperlink>
                      <w:r>
                        <w:t xml:space="preserve"> as soon as your purchases are complete so you don’t have to look for them later. </w:t>
                      </w:r>
                    </w:p>
                    <w:p w:rsidR="003A7AB2" w:rsidRDefault="003A7AB2" w:rsidP="003920ED">
                      <w:pPr>
                        <w:spacing w:before="120" w:after="0"/>
                      </w:pPr>
                      <w:r>
                        <w:t>More than one purchase? Wait and submit all your receipts together.</w:t>
                      </w:r>
                    </w:p>
                  </w:txbxContent>
                </v:textbox>
              </v:shape>
            </w:pict>
          </mc:Fallback>
        </mc:AlternateContent>
      </w:r>
    </w:p>
    <w:p w:rsidR="00D04A6F" w:rsidRDefault="00D04A6F" w:rsidP="00E87394">
      <w:pPr>
        <w:pStyle w:val="DTFNoteparagraph"/>
        <w:ind w:left="0" w:firstLine="0"/>
      </w:pPr>
    </w:p>
    <w:p w:rsidR="003920ED" w:rsidRDefault="003920ED" w:rsidP="003920ED">
      <w:pPr>
        <w:pStyle w:val="DTFNoteparagraph"/>
        <w:spacing w:before="200"/>
        <w:ind w:left="0" w:firstLine="0"/>
      </w:pPr>
    </w:p>
    <w:p w:rsidR="00550C1B" w:rsidRDefault="00AE07BA" w:rsidP="003920ED">
      <w:pPr>
        <w:pStyle w:val="DTFNoteparagraph"/>
        <w:spacing w:before="200"/>
        <w:ind w:left="0" w:firstLine="0"/>
      </w:pPr>
      <w:r>
        <w:t>T</w:t>
      </w:r>
      <w:r w:rsidR="00C255EE">
        <w:t xml:space="preserve">he </w:t>
      </w:r>
      <w:r w:rsidR="00C255EE" w:rsidRPr="00467D4C">
        <w:rPr>
          <w:rStyle w:val="DTFbluetext"/>
        </w:rPr>
        <w:t>applicant</w:t>
      </w:r>
      <w:r w:rsidR="00C255EE">
        <w:t xml:space="preserve"> </w:t>
      </w:r>
      <w:r w:rsidR="00184804">
        <w:t>is required to</w:t>
      </w:r>
      <w:r w:rsidR="00C255EE">
        <w:t xml:space="preserve"> confirm their eligibility</w:t>
      </w:r>
      <w:r w:rsidR="00E87394">
        <w:t xml:space="preserve"> by submitting a copy of the receipts relating to the purchase</w:t>
      </w:r>
      <w:r w:rsidR="003920ED">
        <w:t xml:space="preserve"> of </w:t>
      </w:r>
      <w:r w:rsidR="003920ED" w:rsidRPr="003920ED">
        <w:rPr>
          <w:rStyle w:val="DTFbluetext"/>
        </w:rPr>
        <w:t>household goods</w:t>
      </w:r>
      <w:r w:rsidR="005C201E">
        <w:t xml:space="preserve"> </w:t>
      </w:r>
      <w:r w:rsidR="005C201E" w:rsidRPr="005C201E">
        <w:rPr>
          <w:u w:val="single"/>
        </w:rPr>
        <w:t>no later</w:t>
      </w:r>
      <w:r w:rsidR="005C201E">
        <w:t xml:space="preserve"> than </w:t>
      </w:r>
      <w:r w:rsidR="007A058A">
        <w:t>ninety</w:t>
      </w:r>
      <w:r w:rsidR="005C201E">
        <w:t xml:space="preserve"> (</w:t>
      </w:r>
      <w:r w:rsidR="007A058A">
        <w:t>90</w:t>
      </w:r>
      <w:r w:rsidR="005C201E">
        <w:t xml:space="preserve">) </w:t>
      </w:r>
      <w:r w:rsidR="003A7AB2">
        <w:t>days</w:t>
      </w:r>
      <w:r w:rsidR="005C201E">
        <w:t xml:space="preserve"> from the date the HGGS was paid. </w:t>
      </w:r>
    </w:p>
    <w:p w:rsidR="002D4B1F" w:rsidRDefault="009915AD" w:rsidP="00D04A6F">
      <w:pPr>
        <w:pStyle w:val="DTFNoteparagraph"/>
        <w:spacing w:before="200"/>
        <w:ind w:left="0" w:firstLine="0"/>
      </w:pPr>
      <w:r>
        <w:t>All</w:t>
      </w:r>
      <w:r w:rsidR="002D4B1F">
        <w:t xml:space="preserve"> receipts must have been issued by one or more Territory </w:t>
      </w:r>
      <w:r w:rsidR="003A7AB2">
        <w:t>e</w:t>
      </w:r>
      <w:r w:rsidR="002D4B1F">
        <w:t>nterprises</w:t>
      </w:r>
      <w:r w:rsidR="005C201E">
        <w:t xml:space="preserve">, </w:t>
      </w:r>
      <w:r w:rsidR="002D4B1F">
        <w:t xml:space="preserve">list the nature of the </w:t>
      </w:r>
      <w:r w:rsidRPr="009915AD">
        <w:rPr>
          <w:rStyle w:val="DTFbluetext"/>
        </w:rPr>
        <w:t xml:space="preserve">household </w:t>
      </w:r>
      <w:r w:rsidR="002D4B1F" w:rsidRPr="009915AD">
        <w:rPr>
          <w:rStyle w:val="DTFbluetext"/>
        </w:rPr>
        <w:t>goods</w:t>
      </w:r>
      <w:r w:rsidR="002D4B1F">
        <w:t xml:space="preserve"> purchased</w:t>
      </w:r>
      <w:r w:rsidR="005C201E">
        <w:t xml:space="preserve"> and be </w:t>
      </w:r>
      <w:r w:rsidR="00184804">
        <w:t>issued</w:t>
      </w:r>
      <w:r w:rsidR="005C201E">
        <w:t xml:space="preserve"> on or after the date the contract to purchase or construct the home was entered into</w:t>
      </w:r>
      <w:r w:rsidR="002D4B1F">
        <w:t xml:space="preserve">. </w:t>
      </w:r>
    </w:p>
    <w:p w:rsidR="004C3960" w:rsidRDefault="002D4B1F" w:rsidP="00E87394">
      <w:pPr>
        <w:pStyle w:val="DTFNoteparagraph"/>
        <w:ind w:left="0" w:firstLine="0"/>
      </w:pPr>
      <w:r>
        <w:t>If receipts</w:t>
      </w:r>
      <w:r w:rsidR="009915AD">
        <w:t xml:space="preserve"> from</w:t>
      </w:r>
      <w:r w:rsidR="003A7AB2">
        <w:t xml:space="preserve"> Territory enterprises</w:t>
      </w:r>
      <w:r>
        <w:t xml:space="preserve"> totalling the amount of the HGGS are not </w:t>
      </w:r>
      <w:r w:rsidR="003920ED">
        <w:t>provided to the TRO</w:t>
      </w:r>
      <w:r>
        <w:t xml:space="preserve">, the </w:t>
      </w:r>
      <w:r w:rsidRPr="00467D4C">
        <w:rPr>
          <w:rStyle w:val="DTFbluetext"/>
        </w:rPr>
        <w:t>applicant</w:t>
      </w:r>
      <w:r>
        <w:t xml:space="preserve"> will be required to repay the amount unaccounted for. </w:t>
      </w:r>
    </w:p>
    <w:p w:rsidR="00550C1B" w:rsidRDefault="004C3960" w:rsidP="00550C1B">
      <w:pPr>
        <w:pStyle w:val="Heading2"/>
      </w:pPr>
      <w:bookmarkStart w:id="39" w:name="_Toc451785252"/>
      <w:bookmarkStart w:id="40" w:name="_Toc451842902"/>
      <w:bookmarkStart w:id="41" w:name="_Toc451843002"/>
      <w:bookmarkStart w:id="42" w:name="_Toc451849386"/>
      <w:bookmarkStart w:id="43" w:name="_Toc462407725"/>
      <w:r>
        <w:t>7</w:t>
      </w:r>
      <w:r w:rsidR="00550C1B">
        <w:t xml:space="preserve">. </w:t>
      </w:r>
      <w:bookmarkEnd w:id="39"/>
      <w:bookmarkEnd w:id="40"/>
      <w:bookmarkEnd w:id="41"/>
      <w:bookmarkEnd w:id="42"/>
      <w:r w:rsidR="002D4B1F">
        <w:t>Reimbursement</w:t>
      </w:r>
      <w:bookmarkEnd w:id="43"/>
    </w:p>
    <w:p w:rsidR="00550C1B" w:rsidRDefault="002D4B1F" w:rsidP="00550C1B">
      <w:r>
        <w:t xml:space="preserve">If a first home buyer purchases </w:t>
      </w:r>
      <w:r w:rsidRPr="00467D4C">
        <w:rPr>
          <w:rStyle w:val="DTFbluetext"/>
        </w:rPr>
        <w:t>household goods</w:t>
      </w:r>
      <w:r>
        <w:t xml:space="preserve"> for the </w:t>
      </w:r>
      <w:r w:rsidR="003920ED">
        <w:t xml:space="preserve">new </w:t>
      </w:r>
      <w:r>
        <w:t xml:space="preserve">home prior to applying for the HGGS, </w:t>
      </w:r>
      <w:r w:rsidR="004C3960">
        <w:t>payment can be made by way of reimbursement provided the relevant receipts accompany the application</w:t>
      </w:r>
      <w:r w:rsidR="00550C1B">
        <w:t>.</w:t>
      </w:r>
      <w:r w:rsidR="00CD3FFB">
        <w:t xml:space="preserve"> </w:t>
      </w:r>
      <w:r w:rsidR="005C201E">
        <w:t>The receipts must demonstrate the</w:t>
      </w:r>
      <w:r w:rsidR="003A7AB2">
        <w:t xml:space="preserve"> </w:t>
      </w:r>
      <w:r w:rsidR="003A7AB2" w:rsidRPr="003A7AB2">
        <w:rPr>
          <w:rStyle w:val="DTFbluetext"/>
        </w:rPr>
        <w:t>household</w:t>
      </w:r>
      <w:r w:rsidR="005C201E" w:rsidRPr="003A7AB2">
        <w:rPr>
          <w:rStyle w:val="DTFbluetext"/>
        </w:rPr>
        <w:t xml:space="preserve"> goods</w:t>
      </w:r>
      <w:r w:rsidR="005C201E">
        <w:t xml:space="preserve"> were purchased on or after the date the </w:t>
      </w:r>
      <w:r w:rsidR="005C201E" w:rsidRPr="005C201E">
        <w:rPr>
          <w:rStyle w:val="DTFbluetext"/>
        </w:rPr>
        <w:t>applicant</w:t>
      </w:r>
      <w:r w:rsidR="005C201E">
        <w:t xml:space="preserve"> entered into the contract to purchase or construct the home. </w:t>
      </w:r>
    </w:p>
    <w:p w:rsidR="00550C1B" w:rsidRDefault="004C3960" w:rsidP="00550C1B">
      <w:pPr>
        <w:pStyle w:val="Heading2"/>
      </w:pPr>
      <w:bookmarkStart w:id="44" w:name="_Toc451785253"/>
      <w:bookmarkStart w:id="45" w:name="_Toc451842903"/>
      <w:bookmarkStart w:id="46" w:name="_Toc451843003"/>
      <w:bookmarkStart w:id="47" w:name="_Toc462407726"/>
      <w:r>
        <w:t>8</w:t>
      </w:r>
      <w:r w:rsidR="00550C1B">
        <w:t xml:space="preserve">. Compliance </w:t>
      </w:r>
      <w:bookmarkEnd w:id="44"/>
      <w:bookmarkEnd w:id="45"/>
      <w:bookmarkEnd w:id="46"/>
      <w:r>
        <w:t>activity</w:t>
      </w:r>
      <w:bookmarkEnd w:id="47"/>
    </w:p>
    <w:p w:rsidR="00550C1B" w:rsidRPr="006E59D4" w:rsidRDefault="004C3960" w:rsidP="004C3960">
      <w:r>
        <w:t xml:space="preserve">The </w:t>
      </w:r>
      <w:r w:rsidR="00550C1B">
        <w:t xml:space="preserve">TRO </w:t>
      </w:r>
      <w:r>
        <w:t xml:space="preserve">has reporting mechanisms in place to ensure all </w:t>
      </w:r>
      <w:r w:rsidRPr="00467D4C">
        <w:rPr>
          <w:rStyle w:val="DTFbluetext"/>
        </w:rPr>
        <w:t>applicants</w:t>
      </w:r>
      <w:r>
        <w:t xml:space="preserve"> comply with their obligation to confirm their eligibility within the required timeframe</w:t>
      </w:r>
      <w:r w:rsidR="00550C1B">
        <w:t>.</w:t>
      </w:r>
      <w:r>
        <w:t xml:space="preserve"> Failure to do so may result in a notice being issued to the </w:t>
      </w:r>
      <w:r w:rsidRPr="00467D4C">
        <w:rPr>
          <w:rStyle w:val="DTFbluetext"/>
        </w:rPr>
        <w:t xml:space="preserve">applicant </w:t>
      </w:r>
      <w:r>
        <w:t xml:space="preserve">requiring repayment of the HGGS. </w:t>
      </w:r>
    </w:p>
    <w:p w:rsidR="00550C1B" w:rsidRDefault="004C3960" w:rsidP="00550C1B">
      <w:pPr>
        <w:pStyle w:val="Heading2"/>
      </w:pPr>
      <w:bookmarkStart w:id="48" w:name="_Toc451785254"/>
      <w:bookmarkStart w:id="49" w:name="_Toc451842904"/>
      <w:bookmarkStart w:id="50" w:name="_Toc451843004"/>
      <w:bookmarkStart w:id="51" w:name="_Toc462407727"/>
      <w:r>
        <w:t>9</w:t>
      </w:r>
      <w:r w:rsidR="00550C1B">
        <w:t>. Other home incentive schemes</w:t>
      </w:r>
      <w:bookmarkEnd w:id="48"/>
      <w:bookmarkEnd w:id="49"/>
      <w:bookmarkEnd w:id="50"/>
      <w:bookmarkEnd w:id="51"/>
    </w:p>
    <w:p w:rsidR="00550C1B" w:rsidRDefault="00550C1B" w:rsidP="00550C1B">
      <w:r>
        <w:t xml:space="preserve">The Territory Government has a number of schemes to assist </w:t>
      </w:r>
      <w:r w:rsidRPr="00562C9D">
        <w:rPr>
          <w:rStyle w:val="DTFbluetext"/>
        </w:rPr>
        <w:t>home</w:t>
      </w:r>
      <w:r w:rsidRPr="00DD2F90">
        <w:rPr>
          <w:rStyle w:val="StyleItalic1"/>
        </w:rPr>
        <w:t xml:space="preserve"> </w:t>
      </w:r>
      <w:r>
        <w:t>ownership. For further information refer to the TRO website www.revenue.nt.gov.au.</w:t>
      </w:r>
    </w:p>
    <w:p w:rsidR="00550C1B" w:rsidRDefault="004C3960" w:rsidP="00550C1B">
      <w:pPr>
        <w:pStyle w:val="Heading2"/>
      </w:pPr>
      <w:bookmarkStart w:id="52" w:name="_Toc451785255"/>
      <w:bookmarkStart w:id="53" w:name="_Toc451842905"/>
      <w:bookmarkStart w:id="54" w:name="_Toc451843005"/>
      <w:bookmarkStart w:id="55" w:name="_Toc462407728"/>
      <w:r>
        <w:t>10</w:t>
      </w:r>
      <w:r w:rsidR="00550C1B">
        <w:t>. Contact details</w:t>
      </w:r>
      <w:bookmarkEnd w:id="52"/>
      <w:bookmarkEnd w:id="53"/>
      <w:bookmarkEnd w:id="54"/>
      <w:bookmarkEnd w:id="55"/>
    </w:p>
    <w:p w:rsidR="00550C1B" w:rsidRDefault="00550C1B" w:rsidP="00550C1B">
      <w:r>
        <w:t>For further information</w:t>
      </w:r>
      <w:r w:rsidR="00252580">
        <w:t xml:space="preserve"> please</w:t>
      </w:r>
      <w:r>
        <w:t xml:space="preserve"> contact the </w:t>
      </w:r>
      <w:r w:rsidR="00252580">
        <w:t>TRO</w:t>
      </w:r>
      <w:r>
        <w:t>:</w:t>
      </w:r>
    </w:p>
    <w:tbl>
      <w:tblPr>
        <w:tblStyle w:val="NTGTable"/>
        <w:tblpPr w:leftFromText="181" w:rightFromText="181" w:bottomFromText="284" w:vertAnchor="text" w:tblpY="1"/>
        <w:tblOverlap w:val="never"/>
        <w:tblW w:w="963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Contact Details"/>
      </w:tblPr>
      <w:tblGrid>
        <w:gridCol w:w="4389"/>
        <w:gridCol w:w="5250"/>
      </w:tblGrid>
      <w:tr w:rsidR="00550C1B" w:rsidTr="006E533E">
        <w:trPr>
          <w:cnfStyle w:val="100000000000" w:firstRow="1" w:lastRow="0" w:firstColumn="0" w:lastColumn="0" w:oddVBand="0" w:evenVBand="0" w:oddHBand="0" w:evenHBand="0" w:firstRowFirstColumn="0" w:firstRowLastColumn="0" w:lastRowFirstColumn="0" w:lastRowLastColumn="0"/>
          <w:cantSplit w:val="0"/>
          <w:trHeight w:val="200"/>
        </w:trPr>
        <w:tc>
          <w:tcPr>
            <w:tcW w:w="96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85" w:type="dxa"/>
              <w:left w:w="85" w:type="dxa"/>
              <w:bottom w:w="57" w:type="dxa"/>
              <w:right w:w="85" w:type="dxa"/>
            </w:tcMar>
            <w:vAlign w:val="bottom"/>
          </w:tcPr>
          <w:p w:rsidR="00550C1B" w:rsidRPr="00250D10" w:rsidRDefault="00550C1B" w:rsidP="006E533E">
            <w:pPr>
              <w:pStyle w:val="NTGTableText"/>
              <w:rPr>
                <w:b w:val="0"/>
              </w:rPr>
            </w:pPr>
            <w:r w:rsidRPr="00250D10">
              <w:rPr>
                <w:b w:val="0"/>
              </w:rPr>
              <w:t>Level 14, Charles Darwin Centre</w:t>
            </w:r>
          </w:p>
        </w:tc>
        <w:tc>
          <w:tcPr>
            <w:tcW w:w="96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85" w:type="dxa"/>
              <w:left w:w="85" w:type="dxa"/>
              <w:bottom w:w="57" w:type="dxa"/>
              <w:right w:w="85" w:type="dxa"/>
            </w:tcMar>
            <w:vAlign w:val="bottom"/>
          </w:tcPr>
          <w:p w:rsidR="00550C1B" w:rsidRPr="00250D10" w:rsidRDefault="00550C1B" w:rsidP="006E533E">
            <w:pPr>
              <w:spacing w:before="0" w:afterLines="40" w:after="96"/>
              <w:rPr>
                <w:b w:val="0"/>
              </w:rPr>
            </w:pPr>
          </w:p>
        </w:tc>
      </w:tr>
      <w:tr w:rsidR="00550C1B" w:rsidTr="006E533E">
        <w:trPr>
          <w:trHeight w:val="25"/>
        </w:trPr>
        <w:tc>
          <w:tcPr>
            <w:tcW w:w="9639" w:type="dxa"/>
            <w:shd w:val="clear" w:color="auto" w:fill="FFFFFF" w:themeFill="background1"/>
            <w:tcMar>
              <w:top w:w="85" w:type="dxa"/>
              <w:left w:w="85" w:type="dxa"/>
              <w:bottom w:w="57" w:type="dxa"/>
              <w:right w:w="85" w:type="dxa"/>
            </w:tcMar>
          </w:tcPr>
          <w:p w:rsidR="00550C1B" w:rsidRDefault="00550C1B" w:rsidP="006E533E">
            <w:pPr>
              <w:spacing w:afterLines="40" w:after="96"/>
            </w:pPr>
            <w:r>
              <w:t>19 The Mall, Darwin</w:t>
            </w:r>
          </w:p>
        </w:tc>
        <w:tc>
          <w:tcPr>
            <w:tcW w:w="9639" w:type="dxa"/>
            <w:tcMar>
              <w:top w:w="85" w:type="dxa"/>
              <w:left w:w="85" w:type="dxa"/>
              <w:bottom w:w="57" w:type="dxa"/>
              <w:right w:w="85" w:type="dxa"/>
            </w:tcMar>
          </w:tcPr>
          <w:p w:rsidR="00550C1B" w:rsidRDefault="00550C1B" w:rsidP="006E533E">
            <w:pPr>
              <w:spacing w:afterLines="40" w:after="96"/>
            </w:pPr>
            <w:r>
              <w:t>Phone: 1300 305 353</w:t>
            </w:r>
          </w:p>
        </w:tc>
      </w:tr>
      <w:tr w:rsidR="00550C1B" w:rsidTr="006E533E">
        <w:tc>
          <w:tcPr>
            <w:tcW w:w="9639" w:type="dxa"/>
            <w:shd w:val="clear" w:color="auto" w:fill="FFFFFF" w:themeFill="background1"/>
            <w:tcMar>
              <w:top w:w="85" w:type="dxa"/>
              <w:left w:w="85" w:type="dxa"/>
              <w:bottom w:w="57" w:type="dxa"/>
              <w:right w:w="85" w:type="dxa"/>
            </w:tcMar>
          </w:tcPr>
          <w:p w:rsidR="00550C1B" w:rsidRDefault="00550C1B" w:rsidP="006E533E">
            <w:pPr>
              <w:spacing w:afterLines="40" w:after="96"/>
            </w:pPr>
            <w:r>
              <w:t>GPO Box 154</w:t>
            </w:r>
          </w:p>
        </w:tc>
        <w:tc>
          <w:tcPr>
            <w:tcW w:w="9639" w:type="dxa"/>
            <w:tcMar>
              <w:top w:w="85" w:type="dxa"/>
              <w:left w:w="85" w:type="dxa"/>
              <w:bottom w:w="57" w:type="dxa"/>
              <w:right w:w="85" w:type="dxa"/>
            </w:tcMar>
          </w:tcPr>
          <w:p w:rsidR="00550C1B" w:rsidRDefault="00550C1B" w:rsidP="006E533E">
            <w:pPr>
              <w:spacing w:afterLines="40" w:after="96"/>
            </w:pPr>
            <w:r>
              <w:t>Website: www.revenue.nt.gov.au</w:t>
            </w:r>
          </w:p>
        </w:tc>
      </w:tr>
      <w:tr w:rsidR="00550C1B" w:rsidTr="006E533E">
        <w:tc>
          <w:tcPr>
            <w:tcW w:w="9639" w:type="dxa"/>
            <w:shd w:val="clear" w:color="auto" w:fill="FFFFFF" w:themeFill="background1"/>
            <w:tcMar>
              <w:top w:w="85" w:type="dxa"/>
              <w:left w:w="85" w:type="dxa"/>
              <w:bottom w:w="57" w:type="dxa"/>
              <w:right w:w="85" w:type="dxa"/>
            </w:tcMar>
          </w:tcPr>
          <w:p w:rsidR="00550C1B" w:rsidRDefault="00550C1B" w:rsidP="006E533E">
            <w:pPr>
              <w:spacing w:afterLines="40" w:after="96"/>
            </w:pPr>
            <w:r>
              <w:t>DARWIN NT 0801</w:t>
            </w:r>
          </w:p>
        </w:tc>
        <w:tc>
          <w:tcPr>
            <w:tcW w:w="9639" w:type="dxa"/>
            <w:tcMar>
              <w:top w:w="85" w:type="dxa"/>
              <w:left w:w="85" w:type="dxa"/>
              <w:bottom w:w="57" w:type="dxa"/>
              <w:right w:w="85" w:type="dxa"/>
            </w:tcMar>
          </w:tcPr>
          <w:p w:rsidR="00550C1B" w:rsidRDefault="00550C1B" w:rsidP="006E533E">
            <w:pPr>
              <w:spacing w:afterLines="40" w:after="96"/>
            </w:pPr>
            <w:r>
              <w:t xml:space="preserve">Email: </w:t>
            </w:r>
            <w:hyperlink r:id="rId14" w:history="1">
              <w:r w:rsidR="00B9514F" w:rsidRPr="00A87652">
                <w:rPr>
                  <w:rStyle w:val="Hyperlink"/>
                </w:rPr>
                <w:t>ntrevenue@nt.gov.au</w:t>
              </w:r>
            </w:hyperlink>
            <w:r w:rsidR="00B9514F">
              <w:t xml:space="preserve"> </w:t>
            </w:r>
          </w:p>
        </w:tc>
      </w:tr>
    </w:tbl>
    <w:p w:rsidR="00550C1B" w:rsidRDefault="004F3E70" w:rsidP="00DF725E">
      <w:pPr>
        <w:pStyle w:val="Title"/>
      </w:pPr>
      <w:r>
        <w:lastRenderedPageBreak/>
        <w:t>Household Goods Grant Scheme (HGGS</w:t>
      </w:r>
      <w:r w:rsidR="00550C1B">
        <w:t>)</w:t>
      </w:r>
      <w:r w:rsidR="00F7110C">
        <w:t xml:space="preserve"> – New Homes</w:t>
      </w:r>
    </w:p>
    <w:p w:rsidR="00550C1B" w:rsidRPr="00435F98" w:rsidRDefault="00550C1B" w:rsidP="00550C1B">
      <w:pPr>
        <w:pStyle w:val="Heading1"/>
      </w:pPr>
      <w:bookmarkStart w:id="56" w:name="_Toc462407729"/>
      <w:r>
        <w:t xml:space="preserve">Application </w:t>
      </w:r>
      <w:r w:rsidR="003722C9">
        <w:t>f</w:t>
      </w:r>
      <w:r>
        <w:t>orm</w:t>
      </w:r>
      <w:bookmarkEnd w:id="56"/>
    </w:p>
    <w:p w:rsidR="004F3E70" w:rsidRDefault="00550C1B" w:rsidP="004F3E70">
      <w:r>
        <w:t>This application must be used for eligible transactions entered into</w:t>
      </w:r>
      <w:r w:rsidR="00C73E2A">
        <w:t xml:space="preserve"> on or after </w:t>
      </w:r>
      <w:r w:rsidR="004F3E70">
        <w:t>1 September 2016</w:t>
      </w:r>
      <w:r w:rsidR="00404646">
        <w:t xml:space="preserve">. </w:t>
      </w:r>
    </w:p>
    <w:p w:rsidR="00C07B9D" w:rsidRDefault="00550C1B" w:rsidP="00252580">
      <w:pPr>
        <w:pStyle w:val="ListBullet"/>
        <w:numPr>
          <w:ilvl w:val="0"/>
          <w:numId w:val="0"/>
        </w:numPr>
      </w:pPr>
      <w:r>
        <w:t>Before comple</w:t>
      </w:r>
      <w:r w:rsidR="00404646">
        <w:t xml:space="preserve">ting the application, </w:t>
      </w:r>
      <w:r w:rsidR="00252580">
        <w:t xml:space="preserve">please </w:t>
      </w:r>
      <w:r w:rsidR="00404646">
        <w:t>read the g</w:t>
      </w:r>
      <w:r>
        <w:t xml:space="preserve">uide, including the key terms at section 3, to ensure you satisfy the criteria and are aware of your obligations. </w:t>
      </w:r>
    </w:p>
    <w:p w:rsidR="00550C1B" w:rsidRDefault="00550C1B" w:rsidP="00252580">
      <w:pPr>
        <w:pStyle w:val="ListBullet"/>
        <w:numPr>
          <w:ilvl w:val="0"/>
          <w:numId w:val="0"/>
        </w:numPr>
      </w:pPr>
      <w:r>
        <w:t xml:space="preserve">Key terms are </w:t>
      </w:r>
      <w:r w:rsidR="00404646">
        <w:t>highlighted</w:t>
      </w:r>
      <w:r>
        <w:t xml:space="preserve"> throughout th</w:t>
      </w:r>
      <w:r w:rsidR="00C07B9D">
        <w:t>e guide and application</w:t>
      </w:r>
      <w:r>
        <w:t>. If you are unsure about any aspect, contact TRO for clarification.</w:t>
      </w:r>
    </w:p>
    <w:p w:rsidR="00550C1B" w:rsidRDefault="00550C1B" w:rsidP="00252580">
      <w:pPr>
        <w:pStyle w:val="ListBullet"/>
        <w:numPr>
          <w:ilvl w:val="0"/>
          <w:numId w:val="0"/>
        </w:numPr>
        <w:ind w:left="357" w:hanging="357"/>
      </w:pPr>
      <w:r>
        <w:t xml:space="preserve">Significant penalties </w:t>
      </w:r>
      <w:r w:rsidR="0044129A">
        <w:t xml:space="preserve">may </w:t>
      </w:r>
      <w:r>
        <w:t>apply for making false statements.</w:t>
      </w:r>
    </w:p>
    <w:p w:rsidR="00252580" w:rsidRDefault="00252580" w:rsidP="00252580">
      <w:pPr>
        <w:pStyle w:val="ListBullet"/>
        <w:numPr>
          <w:ilvl w:val="0"/>
          <w:numId w:val="0"/>
        </w:numPr>
        <w:ind w:left="357" w:hanging="357"/>
      </w:pPr>
      <w:r>
        <w:t>This application will only be accepted if fully completed in black or blue ink.</w:t>
      </w:r>
    </w:p>
    <w:p w:rsidR="00550C1B" w:rsidRPr="008D7E79" w:rsidRDefault="006E6DC3" w:rsidP="00550C1B">
      <w:pPr>
        <w:pStyle w:val="Heading2"/>
      </w:pPr>
      <w:bookmarkStart w:id="57" w:name="_Toc451268719"/>
      <w:bookmarkStart w:id="58" w:name="_Toc451762184"/>
      <w:bookmarkStart w:id="59" w:name="_Toc462407730"/>
      <w:r>
        <w:t>Section 1 Eligibility c</w:t>
      </w:r>
      <w:r w:rsidR="00550C1B" w:rsidRPr="008D7E79">
        <w:t>riteria</w:t>
      </w:r>
      <w:bookmarkEnd w:id="57"/>
      <w:bookmarkEnd w:id="58"/>
      <w:bookmarkEnd w:id="59"/>
      <w:r w:rsidR="00550C1B" w:rsidRPr="008D7E79">
        <w:t xml:space="preserve"> </w:t>
      </w:r>
    </w:p>
    <w:tbl>
      <w:tblPr>
        <w:tblStyle w:val="TableGrid"/>
        <w:tblW w:w="0" w:type="auto"/>
        <w:tblInd w:w="113" w:type="dxa"/>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ayout w:type="fixed"/>
        <w:tblLook w:val="04A0" w:firstRow="1" w:lastRow="0" w:firstColumn="1" w:lastColumn="0" w:noHBand="0" w:noVBand="1"/>
        <w:tblDescription w:val="Eligibility criteria"/>
      </w:tblPr>
      <w:tblGrid>
        <w:gridCol w:w="7938"/>
        <w:gridCol w:w="850"/>
        <w:gridCol w:w="851"/>
      </w:tblGrid>
      <w:tr w:rsidR="00C75C27" w:rsidTr="00AA4E00">
        <w:trPr>
          <w:cantSplit/>
          <w:tblHeader/>
        </w:trPr>
        <w:tc>
          <w:tcPr>
            <w:tcW w:w="7938" w:type="dxa"/>
            <w:shd w:val="clear" w:color="auto" w:fill="D9D9D9" w:themeFill="background1" w:themeFillShade="D9"/>
            <w:tcMar>
              <w:top w:w="113" w:type="dxa"/>
              <w:left w:w="85" w:type="dxa"/>
              <w:bottom w:w="85" w:type="dxa"/>
              <w:right w:w="85" w:type="dxa"/>
            </w:tcMar>
          </w:tcPr>
          <w:p w:rsidR="00C75C27" w:rsidRPr="00C75C27" w:rsidRDefault="00C75C27" w:rsidP="00C75C27">
            <w:pPr>
              <w:pStyle w:val="NTGTableText"/>
              <w:tabs>
                <w:tab w:val="left" w:pos="2400"/>
              </w:tabs>
              <w:rPr>
                <w:b/>
              </w:rPr>
            </w:pPr>
            <w:r w:rsidRPr="00C75C27">
              <w:rPr>
                <w:b/>
              </w:rPr>
              <w:t>Eligibility criteria</w:t>
            </w:r>
            <w:r>
              <w:rPr>
                <w:b/>
              </w:rPr>
              <w:tab/>
            </w:r>
          </w:p>
        </w:tc>
        <w:tc>
          <w:tcPr>
            <w:tcW w:w="850" w:type="dxa"/>
            <w:tcBorders>
              <w:bottom w:val="single" w:sz="4" w:space="0" w:color="D9D9D9" w:themeColor="background1" w:themeShade="D9"/>
            </w:tcBorders>
            <w:shd w:val="clear" w:color="auto" w:fill="D9D9D9" w:themeFill="background1" w:themeFillShade="D9"/>
            <w:tcMar>
              <w:top w:w="113" w:type="dxa"/>
              <w:left w:w="85" w:type="dxa"/>
              <w:bottom w:w="85" w:type="dxa"/>
              <w:right w:w="0" w:type="dxa"/>
            </w:tcMar>
            <w:vAlign w:val="center"/>
          </w:tcPr>
          <w:p w:rsidR="00C75C27" w:rsidRDefault="00C75C27" w:rsidP="002074B9">
            <w:pPr>
              <w:pStyle w:val="NTGTableText"/>
            </w:pPr>
          </w:p>
        </w:tc>
        <w:tc>
          <w:tcPr>
            <w:tcW w:w="851" w:type="dxa"/>
            <w:tcBorders>
              <w:bottom w:val="single" w:sz="4" w:space="0" w:color="D9D9D9" w:themeColor="background1" w:themeShade="D9"/>
            </w:tcBorders>
            <w:shd w:val="clear" w:color="auto" w:fill="D9D9D9" w:themeFill="background1" w:themeFillShade="D9"/>
            <w:tcMar>
              <w:left w:w="85" w:type="dxa"/>
            </w:tcMar>
            <w:vAlign w:val="center"/>
          </w:tcPr>
          <w:p w:rsidR="00C75C27" w:rsidRDefault="00C75C27" w:rsidP="002074B9">
            <w:pPr>
              <w:pStyle w:val="NTGTableText"/>
            </w:pPr>
          </w:p>
        </w:tc>
      </w:tr>
      <w:tr w:rsidR="00DA61BB" w:rsidTr="007979DD">
        <w:trPr>
          <w:cantSplit/>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rsidR="003F5860" w:rsidRPr="008D7E79" w:rsidRDefault="003F5860" w:rsidP="00C07B9D">
            <w:pPr>
              <w:pStyle w:val="ListNumber"/>
              <w:numPr>
                <w:ilvl w:val="0"/>
                <w:numId w:val="27"/>
              </w:numPr>
            </w:pPr>
            <w:r w:rsidRPr="007979DD">
              <w:t xml:space="preserve">Are all </w:t>
            </w:r>
            <w:r w:rsidRPr="007979DD">
              <w:rPr>
                <w:rStyle w:val="DTFbluetext"/>
              </w:rPr>
              <w:t>applicant</w:t>
            </w:r>
            <w:r>
              <w:rPr>
                <w:rStyle w:val="DTFbluetext"/>
              </w:rPr>
              <w:t>(</w:t>
            </w:r>
            <w:r w:rsidRPr="007979DD">
              <w:rPr>
                <w:rStyle w:val="DTFbluetext"/>
              </w:rPr>
              <w:t>s</w:t>
            </w:r>
            <w:r>
              <w:rPr>
                <w:rStyle w:val="DTFbluetext"/>
              </w:rPr>
              <w:t>)</w:t>
            </w:r>
            <w:r w:rsidRPr="007979DD">
              <w:t xml:space="preserve"> eligible for the first home owner grant in relation to the purchase or construction of th</w:t>
            </w:r>
            <w:r w:rsidR="00DA02EE">
              <w:t>e home referred to in Section 3</w:t>
            </w:r>
            <w:r w:rsidRPr="007979DD">
              <w:t>?</w:t>
            </w:r>
          </w:p>
        </w:tc>
        <w:tc>
          <w:tcPr>
            <w:tcW w:w="850" w:type="dxa"/>
            <w:tcBorders>
              <w:left w:val="single" w:sz="4" w:space="0" w:color="D9D9D9" w:themeColor="background1" w:themeShade="D9"/>
              <w:right w:val="single" w:sz="4" w:space="0" w:color="D9D9D9" w:themeColor="background1" w:themeShade="D9"/>
            </w:tcBorders>
            <w:shd w:val="clear" w:color="auto" w:fill="auto"/>
            <w:tcMar>
              <w:top w:w="113" w:type="dxa"/>
              <w:left w:w="85" w:type="dxa"/>
              <w:bottom w:w="85" w:type="dxa"/>
              <w:right w:w="0" w:type="dxa"/>
            </w:tcMar>
            <w:vAlign w:val="center"/>
          </w:tcPr>
          <w:p w:rsidR="00DA61BB" w:rsidRPr="0013011D" w:rsidRDefault="00DA61BB" w:rsidP="002074B9">
            <w:pPr>
              <w:pStyle w:val="NTGTableText"/>
              <w:rPr>
                <w:color w:val="000000" w:themeColor="text1"/>
              </w:rPr>
            </w:pPr>
            <w:r w:rsidRPr="0013011D">
              <w:rPr>
                <w:color w:val="000000" w:themeColor="text1"/>
              </w:rPr>
              <w:fldChar w:fldCharType="begin">
                <w:ffData>
                  <w:name w:val="Check1"/>
                  <w:enabled/>
                  <w:calcOnExit w:val="0"/>
                  <w:checkBox>
                    <w:sizeAuto/>
                    <w:default w:val="0"/>
                    <w:checked w:val="0"/>
                  </w:checkBox>
                </w:ffData>
              </w:fldChar>
            </w:r>
            <w:bookmarkStart w:id="60" w:name="Check1"/>
            <w:r w:rsidRPr="0013011D">
              <w:rPr>
                <w:color w:val="000000" w:themeColor="text1"/>
              </w:rPr>
              <w:instrText xml:space="preserve"> FORMCHECKBOX </w:instrText>
            </w:r>
            <w:r w:rsidR="00985FEB">
              <w:rPr>
                <w:color w:val="000000" w:themeColor="text1"/>
              </w:rPr>
            </w:r>
            <w:r w:rsidR="00985FEB">
              <w:rPr>
                <w:color w:val="000000" w:themeColor="text1"/>
              </w:rPr>
              <w:fldChar w:fldCharType="separate"/>
            </w:r>
            <w:r w:rsidRPr="0013011D">
              <w:rPr>
                <w:color w:val="000000" w:themeColor="text1"/>
              </w:rPr>
              <w:fldChar w:fldCharType="end"/>
            </w:r>
            <w:bookmarkEnd w:id="60"/>
            <w:r w:rsidRPr="0013011D">
              <w:rPr>
                <w:color w:val="000000" w:themeColor="text1"/>
              </w:rPr>
              <w:t xml:space="preserve"> Yes   </w:t>
            </w:r>
          </w:p>
        </w:tc>
        <w:tc>
          <w:tcPr>
            <w:tcW w:w="851" w:type="dxa"/>
            <w:tcBorders>
              <w:left w:val="single" w:sz="4" w:space="0" w:color="D9D9D9" w:themeColor="background1" w:themeShade="D9"/>
              <w:right w:val="single" w:sz="4" w:space="0" w:color="D9D9D9" w:themeColor="background1" w:themeShade="D9"/>
            </w:tcBorders>
            <w:shd w:val="clear" w:color="auto" w:fill="auto"/>
            <w:tcMar>
              <w:left w:w="85" w:type="dxa"/>
            </w:tcMar>
            <w:vAlign w:val="center"/>
          </w:tcPr>
          <w:p w:rsidR="00DA61BB" w:rsidRDefault="00DA61BB" w:rsidP="002074B9">
            <w:pPr>
              <w:pStyle w:val="NTGTableText"/>
            </w:pPr>
            <w:r>
              <w:fldChar w:fldCharType="begin">
                <w:ffData>
                  <w:name w:val="Check1"/>
                  <w:enabled/>
                  <w:calcOnExit w:val="0"/>
                  <w:checkBox>
                    <w:sizeAuto/>
                    <w:default w:val="0"/>
                    <w:checked w:val="0"/>
                  </w:checkBox>
                </w:ffData>
              </w:fldChar>
            </w:r>
            <w:r>
              <w:instrText xml:space="preserve"> FORMCHECKBOX </w:instrText>
            </w:r>
            <w:r w:rsidR="00985FEB">
              <w:fldChar w:fldCharType="separate"/>
            </w:r>
            <w:r>
              <w:fldChar w:fldCharType="end"/>
            </w:r>
            <w:r>
              <w:t xml:space="preserve"> No</w:t>
            </w:r>
          </w:p>
        </w:tc>
      </w:tr>
      <w:tr w:rsidR="00DA61BB" w:rsidTr="007979DD">
        <w:trPr>
          <w:cantSplit/>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rsidR="00696ACA" w:rsidRPr="007979DD" w:rsidRDefault="003F5860" w:rsidP="003F5860">
            <w:pPr>
              <w:pStyle w:val="ListNumber"/>
            </w:pPr>
            <w:r>
              <w:t xml:space="preserve">Did the </w:t>
            </w:r>
            <w:r w:rsidRPr="009333FA">
              <w:rPr>
                <w:rStyle w:val="DTFbluetext"/>
              </w:rPr>
              <w:t>applicant</w:t>
            </w:r>
            <w:r>
              <w:rPr>
                <w:rStyle w:val="DTFbluetext"/>
              </w:rPr>
              <w:t>(s)</w:t>
            </w:r>
            <w:r w:rsidRPr="009333FA">
              <w:t xml:space="preserve"> </w:t>
            </w:r>
            <w:r>
              <w:t xml:space="preserve">enter into a contract to purchase or construct a new home on or after 1 September 2016 and will the purchase of </w:t>
            </w:r>
            <w:r w:rsidRPr="00C07B9D">
              <w:rPr>
                <w:rStyle w:val="DTFbluetext"/>
              </w:rPr>
              <w:t xml:space="preserve">household goods </w:t>
            </w:r>
            <w:r>
              <w:t>occur after the contract date?</w:t>
            </w:r>
            <w:r w:rsidRPr="008D7E79">
              <w:t xml:space="preserve"> </w:t>
            </w:r>
          </w:p>
        </w:tc>
        <w:tc>
          <w:tcPr>
            <w:tcW w:w="850" w:type="dxa"/>
            <w:tcBorders>
              <w:left w:val="single" w:sz="4" w:space="0" w:color="D9D9D9" w:themeColor="background1" w:themeShade="D9"/>
              <w:right w:val="single" w:sz="4" w:space="0" w:color="D9D9D9" w:themeColor="background1" w:themeShade="D9"/>
            </w:tcBorders>
            <w:shd w:val="clear" w:color="auto" w:fill="auto"/>
            <w:tcMar>
              <w:top w:w="113" w:type="dxa"/>
              <w:left w:w="85" w:type="dxa"/>
              <w:bottom w:w="85" w:type="dxa"/>
              <w:right w:w="0" w:type="dxa"/>
            </w:tcMar>
          </w:tcPr>
          <w:p w:rsidR="00DA61BB" w:rsidRPr="0013011D" w:rsidRDefault="00DA61BB" w:rsidP="002074B9">
            <w:pPr>
              <w:pStyle w:val="NTGTableText"/>
              <w:rPr>
                <w:color w:val="000000" w:themeColor="text1"/>
              </w:rPr>
            </w:pPr>
            <w:r w:rsidRPr="0013011D">
              <w:rPr>
                <w:color w:val="000000" w:themeColor="text1"/>
              </w:rPr>
              <w:fldChar w:fldCharType="begin">
                <w:ffData>
                  <w:name w:val="Check1"/>
                  <w:enabled/>
                  <w:calcOnExit w:val="0"/>
                  <w:checkBox>
                    <w:sizeAuto/>
                    <w:default w:val="0"/>
                    <w:checked w:val="0"/>
                  </w:checkBox>
                </w:ffData>
              </w:fldChar>
            </w:r>
            <w:r w:rsidRPr="0013011D">
              <w:rPr>
                <w:color w:val="000000" w:themeColor="text1"/>
              </w:rPr>
              <w:instrText xml:space="preserve"> FORMCHECKBOX </w:instrText>
            </w:r>
            <w:r w:rsidR="00985FEB">
              <w:rPr>
                <w:color w:val="000000" w:themeColor="text1"/>
              </w:rPr>
            </w:r>
            <w:r w:rsidR="00985FEB">
              <w:rPr>
                <w:color w:val="000000" w:themeColor="text1"/>
              </w:rPr>
              <w:fldChar w:fldCharType="separate"/>
            </w:r>
            <w:r w:rsidRPr="0013011D">
              <w:rPr>
                <w:color w:val="000000" w:themeColor="text1"/>
              </w:rPr>
              <w:fldChar w:fldCharType="end"/>
            </w:r>
            <w:r w:rsidRPr="0013011D">
              <w:rPr>
                <w:color w:val="000000" w:themeColor="text1"/>
              </w:rPr>
              <w:t xml:space="preserve"> Yes   </w:t>
            </w:r>
          </w:p>
        </w:tc>
        <w:tc>
          <w:tcPr>
            <w:tcW w:w="851" w:type="dxa"/>
            <w:tcBorders>
              <w:left w:val="single" w:sz="4" w:space="0" w:color="D9D9D9" w:themeColor="background1" w:themeShade="D9"/>
              <w:right w:val="single" w:sz="4" w:space="0" w:color="D9D9D9" w:themeColor="background1" w:themeShade="D9"/>
            </w:tcBorders>
            <w:shd w:val="clear" w:color="auto" w:fill="auto"/>
            <w:tcMar>
              <w:left w:w="85" w:type="dxa"/>
            </w:tcMar>
          </w:tcPr>
          <w:p w:rsidR="00DA61BB" w:rsidRPr="00404646" w:rsidRDefault="00DA61BB" w:rsidP="002074B9">
            <w:pPr>
              <w:pStyle w:val="NTGTableText"/>
            </w:pPr>
            <w:r w:rsidRPr="00404646">
              <w:fldChar w:fldCharType="begin">
                <w:ffData>
                  <w:name w:val="Check1"/>
                  <w:enabled/>
                  <w:calcOnExit w:val="0"/>
                  <w:checkBox>
                    <w:sizeAuto/>
                    <w:default w:val="0"/>
                  </w:checkBox>
                </w:ffData>
              </w:fldChar>
            </w:r>
            <w:r w:rsidRPr="00404646">
              <w:instrText xml:space="preserve"> FORMCHECKBOX </w:instrText>
            </w:r>
            <w:r w:rsidR="00985FEB">
              <w:fldChar w:fldCharType="separate"/>
            </w:r>
            <w:r w:rsidRPr="00404646">
              <w:fldChar w:fldCharType="end"/>
            </w:r>
            <w:r w:rsidRPr="00404646">
              <w:t xml:space="preserve"> No</w:t>
            </w:r>
          </w:p>
        </w:tc>
      </w:tr>
      <w:tr w:rsidR="00DA61BB" w:rsidTr="007979DD">
        <w:trPr>
          <w:cantSplit/>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rsidR="00DA61BB" w:rsidRPr="008D7E79" w:rsidRDefault="0044129A" w:rsidP="00C07B9D">
            <w:pPr>
              <w:pStyle w:val="ListNumber"/>
            </w:pPr>
            <w:r>
              <w:t xml:space="preserve">Will the </w:t>
            </w:r>
            <w:r w:rsidRPr="00467D4C">
              <w:rPr>
                <w:rStyle w:val="DTFbluetext"/>
              </w:rPr>
              <w:t>applicant</w:t>
            </w:r>
            <w:r w:rsidR="00C07B9D">
              <w:rPr>
                <w:rStyle w:val="DTFbluetext"/>
              </w:rPr>
              <w:t>(s)</w:t>
            </w:r>
            <w:r>
              <w:t xml:space="preserve"> use the HGG</w:t>
            </w:r>
            <w:r w:rsidR="00C07B9D">
              <w:t>S</w:t>
            </w:r>
            <w:r>
              <w:t xml:space="preserve"> to purchase goods from a </w:t>
            </w:r>
            <w:r w:rsidRPr="00C07B9D">
              <w:rPr>
                <w:rStyle w:val="DTFbluetext"/>
              </w:rPr>
              <w:t>Territory enterprise</w:t>
            </w:r>
            <w:r w:rsidR="00DA61BB" w:rsidRPr="008D7E79">
              <w:t>?</w:t>
            </w:r>
          </w:p>
        </w:tc>
        <w:tc>
          <w:tcPr>
            <w:tcW w:w="850" w:type="dxa"/>
            <w:tcBorders>
              <w:left w:val="single" w:sz="4" w:space="0" w:color="D9D9D9" w:themeColor="background1" w:themeShade="D9"/>
              <w:right w:val="single" w:sz="4" w:space="0" w:color="D9D9D9" w:themeColor="background1" w:themeShade="D9"/>
            </w:tcBorders>
            <w:shd w:val="clear" w:color="auto" w:fill="auto"/>
            <w:tcMar>
              <w:top w:w="113" w:type="dxa"/>
              <w:left w:w="85" w:type="dxa"/>
              <w:bottom w:w="85" w:type="dxa"/>
              <w:right w:w="0" w:type="dxa"/>
            </w:tcMar>
          </w:tcPr>
          <w:p w:rsidR="00DA61BB" w:rsidRPr="0013011D" w:rsidRDefault="00DA61BB" w:rsidP="002074B9">
            <w:pPr>
              <w:pStyle w:val="NTGTableText"/>
              <w:rPr>
                <w:color w:val="000000" w:themeColor="text1"/>
              </w:rPr>
            </w:pPr>
            <w:r w:rsidRPr="0013011D">
              <w:rPr>
                <w:color w:val="000000" w:themeColor="text1"/>
              </w:rPr>
              <w:fldChar w:fldCharType="begin">
                <w:ffData>
                  <w:name w:val="Check1"/>
                  <w:enabled/>
                  <w:calcOnExit w:val="0"/>
                  <w:checkBox>
                    <w:sizeAuto/>
                    <w:default w:val="0"/>
                  </w:checkBox>
                </w:ffData>
              </w:fldChar>
            </w:r>
            <w:r w:rsidRPr="0013011D">
              <w:rPr>
                <w:color w:val="000000" w:themeColor="text1"/>
              </w:rPr>
              <w:instrText xml:space="preserve"> FORMCHECKBOX </w:instrText>
            </w:r>
            <w:r w:rsidR="00985FEB">
              <w:rPr>
                <w:color w:val="000000" w:themeColor="text1"/>
              </w:rPr>
            </w:r>
            <w:r w:rsidR="00985FEB">
              <w:rPr>
                <w:color w:val="000000" w:themeColor="text1"/>
              </w:rPr>
              <w:fldChar w:fldCharType="separate"/>
            </w:r>
            <w:r w:rsidRPr="0013011D">
              <w:rPr>
                <w:color w:val="000000" w:themeColor="text1"/>
              </w:rPr>
              <w:fldChar w:fldCharType="end"/>
            </w:r>
            <w:r w:rsidRPr="0013011D">
              <w:rPr>
                <w:color w:val="000000" w:themeColor="text1"/>
              </w:rPr>
              <w:t xml:space="preserve"> Yes   </w:t>
            </w:r>
          </w:p>
        </w:tc>
        <w:tc>
          <w:tcPr>
            <w:tcW w:w="851" w:type="dxa"/>
            <w:tcBorders>
              <w:left w:val="single" w:sz="4" w:space="0" w:color="D9D9D9" w:themeColor="background1" w:themeShade="D9"/>
              <w:right w:val="single" w:sz="4" w:space="0" w:color="D9D9D9" w:themeColor="background1" w:themeShade="D9"/>
            </w:tcBorders>
            <w:shd w:val="clear" w:color="auto" w:fill="auto"/>
            <w:tcMar>
              <w:left w:w="85" w:type="dxa"/>
            </w:tcMar>
          </w:tcPr>
          <w:p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985FEB">
              <w:fldChar w:fldCharType="separate"/>
            </w:r>
            <w:r w:rsidRPr="00A24BB5">
              <w:fldChar w:fldCharType="end"/>
            </w:r>
            <w:r w:rsidRPr="00A24BB5">
              <w:t xml:space="preserve"> No</w:t>
            </w:r>
          </w:p>
        </w:tc>
      </w:tr>
      <w:tr w:rsidR="0044129A" w:rsidTr="007979DD">
        <w:trPr>
          <w:cantSplit/>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rsidR="0044129A" w:rsidRPr="008D7E79" w:rsidRDefault="0044129A" w:rsidP="00B621B8">
            <w:pPr>
              <w:pStyle w:val="ListNumber"/>
            </w:pPr>
            <w:r>
              <w:t xml:space="preserve">Are the goods to be purchased by the </w:t>
            </w:r>
            <w:r w:rsidRPr="00467D4C">
              <w:rPr>
                <w:rStyle w:val="DTFbluetext"/>
              </w:rPr>
              <w:t>applicant</w:t>
            </w:r>
            <w:r w:rsidR="00C07B9D">
              <w:rPr>
                <w:rStyle w:val="DTFbluetext"/>
              </w:rPr>
              <w:t>(</w:t>
            </w:r>
            <w:r w:rsidRPr="00467D4C">
              <w:rPr>
                <w:rStyle w:val="DTFbluetext"/>
              </w:rPr>
              <w:t>s</w:t>
            </w:r>
            <w:r w:rsidR="00C07B9D">
              <w:rPr>
                <w:rStyle w:val="DTFbluetext"/>
              </w:rPr>
              <w:t>)</w:t>
            </w:r>
            <w:r w:rsidRPr="00467D4C">
              <w:rPr>
                <w:rStyle w:val="DTFbluetext"/>
              </w:rPr>
              <w:t xml:space="preserve"> </w:t>
            </w:r>
            <w:r>
              <w:t>for use in th</w:t>
            </w:r>
            <w:r w:rsidR="00DA02EE">
              <w:t>e home referred to in Section 3</w:t>
            </w:r>
            <w:r w:rsidRPr="008D7E79">
              <w:t>?</w:t>
            </w:r>
          </w:p>
        </w:tc>
        <w:tc>
          <w:tcPr>
            <w:tcW w:w="850" w:type="dxa"/>
            <w:tcBorders>
              <w:left w:val="single" w:sz="4" w:space="0" w:color="D9D9D9" w:themeColor="background1" w:themeShade="D9"/>
              <w:right w:val="single" w:sz="4" w:space="0" w:color="D9D9D9" w:themeColor="background1" w:themeShade="D9"/>
            </w:tcBorders>
            <w:shd w:val="clear" w:color="auto" w:fill="auto"/>
            <w:tcMar>
              <w:top w:w="113" w:type="dxa"/>
              <w:left w:w="85" w:type="dxa"/>
              <w:bottom w:w="85" w:type="dxa"/>
              <w:right w:w="0" w:type="dxa"/>
            </w:tcMar>
          </w:tcPr>
          <w:p w:rsidR="0044129A" w:rsidRPr="0013011D" w:rsidRDefault="0044129A" w:rsidP="00113571">
            <w:pPr>
              <w:pStyle w:val="NTGTableText"/>
              <w:rPr>
                <w:color w:val="000000" w:themeColor="text1"/>
              </w:rPr>
            </w:pPr>
            <w:r w:rsidRPr="0013011D">
              <w:rPr>
                <w:color w:val="000000" w:themeColor="text1"/>
              </w:rPr>
              <w:fldChar w:fldCharType="begin">
                <w:ffData>
                  <w:name w:val="Check1"/>
                  <w:enabled/>
                  <w:calcOnExit w:val="0"/>
                  <w:checkBox>
                    <w:sizeAuto/>
                    <w:default w:val="0"/>
                  </w:checkBox>
                </w:ffData>
              </w:fldChar>
            </w:r>
            <w:r w:rsidRPr="0013011D">
              <w:rPr>
                <w:color w:val="000000" w:themeColor="text1"/>
              </w:rPr>
              <w:instrText xml:space="preserve"> FORMCHECKBOX </w:instrText>
            </w:r>
            <w:r w:rsidR="00985FEB">
              <w:rPr>
                <w:color w:val="000000" w:themeColor="text1"/>
              </w:rPr>
            </w:r>
            <w:r w:rsidR="00985FEB">
              <w:rPr>
                <w:color w:val="000000" w:themeColor="text1"/>
              </w:rPr>
              <w:fldChar w:fldCharType="separate"/>
            </w:r>
            <w:r w:rsidRPr="0013011D">
              <w:rPr>
                <w:color w:val="000000" w:themeColor="text1"/>
              </w:rPr>
              <w:fldChar w:fldCharType="end"/>
            </w:r>
            <w:r w:rsidRPr="0013011D">
              <w:rPr>
                <w:color w:val="000000" w:themeColor="text1"/>
              </w:rPr>
              <w:t xml:space="preserve"> Yes   </w:t>
            </w:r>
          </w:p>
        </w:tc>
        <w:tc>
          <w:tcPr>
            <w:tcW w:w="851" w:type="dxa"/>
            <w:tcBorders>
              <w:left w:val="single" w:sz="4" w:space="0" w:color="D9D9D9" w:themeColor="background1" w:themeShade="D9"/>
              <w:right w:val="single" w:sz="4" w:space="0" w:color="D9D9D9" w:themeColor="background1" w:themeShade="D9"/>
            </w:tcBorders>
            <w:shd w:val="clear" w:color="auto" w:fill="auto"/>
            <w:tcMar>
              <w:left w:w="85" w:type="dxa"/>
            </w:tcMar>
          </w:tcPr>
          <w:p w:rsidR="0044129A" w:rsidRDefault="0044129A" w:rsidP="00113571">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985FEB">
              <w:fldChar w:fldCharType="separate"/>
            </w:r>
            <w:r w:rsidRPr="00A24BB5">
              <w:fldChar w:fldCharType="end"/>
            </w:r>
            <w:r w:rsidRPr="00A24BB5">
              <w:t xml:space="preserve"> No</w:t>
            </w:r>
          </w:p>
        </w:tc>
      </w:tr>
      <w:tr w:rsidR="00DA61BB" w:rsidTr="007979DD">
        <w:trPr>
          <w:cantSplit/>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rsidR="00DA61BB" w:rsidRPr="008D7E79" w:rsidRDefault="0044129A" w:rsidP="007A058A">
            <w:pPr>
              <w:pStyle w:val="ListNumber"/>
            </w:pPr>
            <w:r>
              <w:t xml:space="preserve">Do the </w:t>
            </w:r>
            <w:r w:rsidRPr="00467D4C">
              <w:rPr>
                <w:rStyle w:val="DTFbluetext"/>
              </w:rPr>
              <w:t>applicant</w:t>
            </w:r>
            <w:r w:rsidR="00A94959">
              <w:rPr>
                <w:rStyle w:val="DTFbluetext"/>
              </w:rPr>
              <w:t>(</w:t>
            </w:r>
            <w:r w:rsidRPr="00467D4C">
              <w:rPr>
                <w:rStyle w:val="DTFbluetext"/>
              </w:rPr>
              <w:t>s</w:t>
            </w:r>
            <w:r w:rsidR="00A94959">
              <w:rPr>
                <w:rStyle w:val="DTFbluetext"/>
              </w:rPr>
              <w:t>)</w:t>
            </w:r>
            <w:r>
              <w:t xml:space="preserve"> agree that they will confirm their eligibility for the HGGS within </w:t>
            </w:r>
            <w:r w:rsidR="007A058A">
              <w:t>ninety (90</w:t>
            </w:r>
            <w:r>
              <w:t xml:space="preserve">) </w:t>
            </w:r>
            <w:r w:rsidR="00A94959">
              <w:t>days</w:t>
            </w:r>
            <w:r>
              <w:t xml:space="preserve"> of the date payment is made</w:t>
            </w:r>
            <w:r w:rsidR="00DA61BB" w:rsidRPr="008D7E79">
              <w:t>?</w:t>
            </w:r>
          </w:p>
        </w:tc>
        <w:tc>
          <w:tcPr>
            <w:tcW w:w="850" w:type="dxa"/>
            <w:tcBorders>
              <w:left w:val="single" w:sz="4" w:space="0" w:color="D9D9D9" w:themeColor="background1" w:themeShade="D9"/>
              <w:right w:val="single" w:sz="4" w:space="0" w:color="D9D9D9" w:themeColor="background1" w:themeShade="D9"/>
            </w:tcBorders>
            <w:shd w:val="clear" w:color="auto" w:fill="auto"/>
            <w:tcMar>
              <w:top w:w="113" w:type="dxa"/>
              <w:left w:w="85" w:type="dxa"/>
              <w:bottom w:w="85" w:type="dxa"/>
              <w:right w:w="0" w:type="dxa"/>
            </w:tcMar>
          </w:tcPr>
          <w:p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985FEB">
              <w:fldChar w:fldCharType="separate"/>
            </w:r>
            <w:r w:rsidRPr="00A24BB5">
              <w:fldChar w:fldCharType="end"/>
            </w:r>
            <w:r w:rsidRPr="00A24BB5">
              <w:t xml:space="preserve"> Yes   </w:t>
            </w:r>
          </w:p>
        </w:tc>
        <w:tc>
          <w:tcPr>
            <w:tcW w:w="851" w:type="dxa"/>
            <w:tcBorders>
              <w:left w:val="single" w:sz="4" w:space="0" w:color="D9D9D9" w:themeColor="background1" w:themeShade="D9"/>
              <w:right w:val="single" w:sz="4" w:space="0" w:color="D9D9D9" w:themeColor="background1" w:themeShade="D9"/>
            </w:tcBorders>
            <w:shd w:val="clear" w:color="auto" w:fill="auto"/>
            <w:tcMar>
              <w:left w:w="85" w:type="dxa"/>
            </w:tcMar>
          </w:tcPr>
          <w:p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985FEB">
              <w:fldChar w:fldCharType="separate"/>
            </w:r>
            <w:r w:rsidRPr="00A24BB5">
              <w:fldChar w:fldCharType="end"/>
            </w:r>
            <w:r w:rsidRPr="00A24BB5">
              <w:t xml:space="preserve"> No</w:t>
            </w:r>
          </w:p>
        </w:tc>
      </w:tr>
    </w:tbl>
    <w:p w:rsidR="00550C1B" w:rsidRDefault="00550C1B" w:rsidP="00435F98"/>
    <w:p w:rsidR="00550C1B" w:rsidRDefault="00550C1B" w:rsidP="00550C1B">
      <w:r w:rsidRPr="00B354C9">
        <w:t xml:space="preserve">Determination of eligibility: </w:t>
      </w:r>
      <w:r w:rsidR="00404646">
        <w:t xml:space="preserve">If </w:t>
      </w:r>
      <w:r w:rsidR="00696ACA">
        <w:t xml:space="preserve">you answered yes to all questions, </w:t>
      </w:r>
      <w:r>
        <w:t xml:space="preserve">you may be entitled to receive the </w:t>
      </w:r>
      <w:r w:rsidR="00696ACA">
        <w:t>HGGS</w:t>
      </w:r>
      <w:r>
        <w:t xml:space="preserve">, subject to the decision </w:t>
      </w:r>
      <w:r w:rsidR="00C07B9D">
        <w:t>of</w:t>
      </w:r>
      <w:r>
        <w:t xml:space="preserve"> the </w:t>
      </w:r>
      <w:r w:rsidRPr="009333FA">
        <w:rPr>
          <w:rStyle w:val="DTFbluetext"/>
        </w:rPr>
        <w:t>Commissioner</w:t>
      </w:r>
      <w:r w:rsidR="00467D4C">
        <w:t>.</w:t>
      </w:r>
      <w:r w:rsidRPr="00467D4C">
        <w:rPr>
          <w:rStyle w:val="DTFbluetext"/>
        </w:rPr>
        <w:t xml:space="preserve"> </w:t>
      </w:r>
      <w:r w:rsidR="00696ACA" w:rsidRPr="00467D4C">
        <w:rPr>
          <w:rStyle w:val="DTFbluetext"/>
        </w:rPr>
        <w:t>Applicants</w:t>
      </w:r>
      <w:r w:rsidR="00696ACA">
        <w:t xml:space="preserve"> will generally be notified of the outcome of their </w:t>
      </w:r>
      <w:r w:rsidR="00C07B9D">
        <w:t xml:space="preserve">HGGS </w:t>
      </w:r>
      <w:r w:rsidR="00696ACA">
        <w:t xml:space="preserve">application within 14 days of lodgement. </w:t>
      </w:r>
    </w:p>
    <w:p w:rsidR="00550C1B" w:rsidRPr="004D221D" w:rsidRDefault="00550C1B" w:rsidP="00BE5971">
      <w:pPr>
        <w:pStyle w:val="Heading2"/>
      </w:pPr>
      <w:r>
        <w:br w:type="page"/>
      </w:r>
      <w:bookmarkStart w:id="61" w:name="_Toc451268720"/>
      <w:bookmarkStart w:id="62" w:name="_Toc451762185"/>
      <w:bookmarkStart w:id="63" w:name="_Toc462407731"/>
      <w:r w:rsidR="006E6DC3">
        <w:lastRenderedPageBreak/>
        <w:t>Section 2 Applicant d</w:t>
      </w:r>
      <w:r w:rsidRPr="004D221D">
        <w:t>etails</w:t>
      </w:r>
      <w:bookmarkEnd w:id="61"/>
      <w:bookmarkEnd w:id="62"/>
      <w:bookmarkEnd w:id="63"/>
    </w:p>
    <w:p w:rsidR="00550C1B" w:rsidRPr="00435F98" w:rsidRDefault="00550C1B" w:rsidP="00362E50">
      <w:pPr>
        <w:ind w:left="624" w:hanging="624"/>
      </w:pPr>
      <w:r w:rsidRPr="00384E0B">
        <w:rPr>
          <w:rStyle w:val="Strong"/>
        </w:rPr>
        <w:t>Note:</w:t>
      </w:r>
      <w:r>
        <w:t xml:space="preserve"> </w:t>
      </w:r>
      <w:r w:rsidRPr="00435F98">
        <w:t xml:space="preserve">ALL </w:t>
      </w:r>
      <w:r w:rsidRPr="009333FA">
        <w:rPr>
          <w:rStyle w:val="DTFbluetext"/>
        </w:rPr>
        <w:t>applicants</w:t>
      </w:r>
      <w:r w:rsidRPr="00435F98">
        <w:t xml:space="preserve"> must complete this section. If there are more than two </w:t>
      </w:r>
      <w:r w:rsidRPr="009333FA">
        <w:rPr>
          <w:rStyle w:val="DTFbluetext"/>
        </w:rPr>
        <w:t>applicants</w:t>
      </w:r>
      <w:r w:rsidRPr="00435F98">
        <w:t xml:space="preserve">, </w:t>
      </w:r>
      <w:r w:rsidR="00C07B9D">
        <w:t xml:space="preserve">please </w:t>
      </w:r>
      <w:r w:rsidRPr="00435F98">
        <w:t xml:space="preserve">complete and attach an additional application form. </w:t>
      </w:r>
    </w:p>
    <w:tbl>
      <w:tblPr>
        <w:tblStyle w:val="NTGTable"/>
        <w:tblpPr w:leftFromText="181" w:rightFromText="181" w:vertAnchor="text" w:tblpY="1"/>
        <w:tblOverlap w:val="never"/>
        <w:tblW w:w="9639" w:type="dxa"/>
        <w:tblInd w:w="0" w:type="dxa"/>
        <w:tblBorders>
          <w:top w:val="none" w:sz="0" w:space="0" w:color="auto"/>
          <w:left w:val="none" w:sz="0" w:space="0" w:color="auto"/>
          <w:bottom w:val="none" w:sz="0" w:space="0" w:color="auto"/>
          <w:right w:val="none" w:sz="0" w:space="0" w:color="auto"/>
          <w:insideH w:val="single" w:sz="4" w:space="0" w:color="D9D9D9" w:themeColor="background1" w:themeShade="D9"/>
          <w:insideV w:val="none" w:sz="0" w:space="0" w:color="auto"/>
        </w:tblBorders>
        <w:tblLook w:val="04A0" w:firstRow="1" w:lastRow="0" w:firstColumn="1" w:lastColumn="0" w:noHBand="0" w:noVBand="1"/>
        <w:tblDescription w:val="Application details"/>
      </w:tblPr>
      <w:tblGrid>
        <w:gridCol w:w="3932"/>
        <w:gridCol w:w="2986"/>
        <w:gridCol w:w="142"/>
        <w:gridCol w:w="2579"/>
      </w:tblGrid>
      <w:tr w:rsidR="00F32F1A" w:rsidRPr="00AE5127" w:rsidTr="00C63F25">
        <w:trPr>
          <w:cnfStyle w:val="100000000000" w:firstRow="1" w:lastRow="0" w:firstColumn="0" w:lastColumn="0" w:oddVBand="0" w:evenVBand="0" w:oddHBand="0" w:evenHBand="0" w:firstRowFirstColumn="0" w:firstRowLastColumn="0" w:lastRowFirstColumn="0" w:lastRowLastColumn="0"/>
        </w:trPr>
        <w:tc>
          <w:tcPr>
            <w:tcW w:w="39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Mar>
              <w:top w:w="85" w:type="dxa"/>
              <w:left w:w="85" w:type="dxa"/>
              <w:bottom w:w="57" w:type="dxa"/>
              <w:right w:w="28" w:type="dxa"/>
            </w:tcMar>
          </w:tcPr>
          <w:p w:rsidR="00F32F1A" w:rsidRPr="00AE5127" w:rsidRDefault="00F32F1A" w:rsidP="00F32F1A">
            <w:pPr>
              <w:pStyle w:val="NTGTableText"/>
            </w:pPr>
          </w:p>
        </w:tc>
        <w:tc>
          <w:tcPr>
            <w:tcW w:w="3128"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Mar>
              <w:top w:w="85" w:type="dxa"/>
              <w:left w:w="85" w:type="dxa"/>
              <w:bottom w:w="57" w:type="dxa"/>
              <w:right w:w="28" w:type="dxa"/>
            </w:tcMar>
          </w:tcPr>
          <w:p w:rsidR="00F32F1A" w:rsidRPr="00AE5127" w:rsidRDefault="00F32F1A" w:rsidP="00F32F1A">
            <w:pPr>
              <w:pStyle w:val="NTGTableText"/>
            </w:pPr>
            <w:r w:rsidRPr="00AE5127">
              <w:t xml:space="preserve">Applicant 1 (primary </w:t>
            </w:r>
            <w:r>
              <w:t>c</w:t>
            </w:r>
            <w:r w:rsidRPr="00AE5127">
              <w:t xml:space="preserve">ontact) </w:t>
            </w:r>
          </w:p>
        </w:tc>
        <w:tc>
          <w:tcPr>
            <w:tcW w:w="25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Mar>
              <w:top w:w="85" w:type="dxa"/>
              <w:left w:w="85" w:type="dxa"/>
              <w:bottom w:w="57" w:type="dxa"/>
              <w:right w:w="28" w:type="dxa"/>
            </w:tcMar>
          </w:tcPr>
          <w:p w:rsidR="00F32F1A" w:rsidRPr="00AE5127" w:rsidRDefault="00F32F1A" w:rsidP="00F32F1A">
            <w:pPr>
              <w:pStyle w:val="NTGTableText"/>
            </w:pPr>
            <w:r w:rsidRPr="00AE5127">
              <w:t>Applicant 2</w:t>
            </w:r>
          </w:p>
        </w:tc>
      </w:tr>
      <w:tr w:rsidR="00F32F1A" w:rsidRPr="00AE5127" w:rsidTr="00C63F25">
        <w:trPr>
          <w:cantSplit/>
          <w:trHeight w:val="472"/>
        </w:trPr>
        <w:tc>
          <w:tcPr>
            <w:tcW w:w="3932" w:type="dxa"/>
            <w:shd w:val="clear" w:color="auto" w:fill="F2F2F2" w:themeFill="background1" w:themeFillShade="F2"/>
            <w:tcMar>
              <w:top w:w="85" w:type="dxa"/>
              <w:left w:w="85" w:type="dxa"/>
              <w:bottom w:w="57" w:type="dxa"/>
              <w:right w:w="28" w:type="dxa"/>
            </w:tcMar>
            <w:vAlign w:val="bottom"/>
          </w:tcPr>
          <w:p w:rsidR="00F32F1A" w:rsidRPr="00AE5127" w:rsidRDefault="00F32F1A" w:rsidP="00F32F1A">
            <w:pPr>
              <w:pStyle w:val="NTGTableText"/>
            </w:pPr>
            <w:r w:rsidRPr="00AE5127">
              <w:t>Title</w:t>
            </w:r>
            <w:r>
              <w:t>:</w:t>
            </w:r>
            <w:r w:rsidRPr="00AE5127">
              <w:t xml:space="preserve"> </w:t>
            </w:r>
          </w:p>
        </w:tc>
        <w:tc>
          <w:tcPr>
            <w:tcW w:w="2986" w:type="dxa"/>
            <w:tcMar>
              <w:top w:w="85" w:type="dxa"/>
              <w:left w:w="85" w:type="dxa"/>
              <w:bottom w:w="57" w:type="dxa"/>
              <w:right w:w="28" w:type="dxa"/>
            </w:tcMar>
            <w:vAlign w:val="bottom"/>
          </w:tcPr>
          <w:p w:rsidR="00F32F1A" w:rsidRPr="002074B9" w:rsidRDefault="00F32F1A" w:rsidP="00F32F1A">
            <w:pPr>
              <w:pStyle w:val="NTGTableText"/>
            </w:pPr>
            <w:r w:rsidRPr="002074B9">
              <w:fldChar w:fldCharType="begin">
                <w:ffData>
                  <w:name w:val="Check1"/>
                  <w:enabled/>
                  <w:calcOnExit w:val="0"/>
                  <w:checkBox>
                    <w:sizeAuto/>
                    <w:default w:val="0"/>
                  </w:checkBox>
                </w:ffData>
              </w:fldChar>
            </w:r>
            <w:r w:rsidRPr="002074B9">
              <w:instrText xml:space="preserve"> FORMCHECKBOX </w:instrText>
            </w:r>
            <w:r w:rsidR="00985FEB">
              <w:fldChar w:fldCharType="separate"/>
            </w:r>
            <w:r w:rsidRPr="002074B9">
              <w:fldChar w:fldCharType="end"/>
            </w:r>
            <w:r w:rsidRPr="002074B9">
              <w:t xml:space="preserve"> Mr   </w:t>
            </w:r>
            <w:r w:rsidRPr="002074B9">
              <w:fldChar w:fldCharType="begin">
                <w:ffData>
                  <w:name w:val="Check1"/>
                  <w:enabled/>
                  <w:calcOnExit w:val="0"/>
                  <w:checkBox>
                    <w:sizeAuto/>
                    <w:default w:val="0"/>
                  </w:checkBox>
                </w:ffData>
              </w:fldChar>
            </w:r>
            <w:r w:rsidRPr="002074B9">
              <w:instrText xml:space="preserve"> FORMCHECKBOX </w:instrText>
            </w:r>
            <w:r w:rsidR="00985FEB">
              <w:fldChar w:fldCharType="separate"/>
            </w:r>
            <w:r w:rsidRPr="002074B9">
              <w:fldChar w:fldCharType="end"/>
            </w:r>
            <w:r w:rsidRPr="002074B9">
              <w:t xml:space="preserve"> Mrs   </w:t>
            </w:r>
            <w:r w:rsidRPr="002074B9">
              <w:fldChar w:fldCharType="begin">
                <w:ffData>
                  <w:name w:val="Check1"/>
                  <w:enabled/>
                  <w:calcOnExit w:val="0"/>
                  <w:checkBox>
                    <w:sizeAuto/>
                    <w:default w:val="0"/>
                    <w:checked w:val="0"/>
                  </w:checkBox>
                </w:ffData>
              </w:fldChar>
            </w:r>
            <w:r w:rsidRPr="002074B9">
              <w:instrText xml:space="preserve"> FORMCHECKBOX </w:instrText>
            </w:r>
            <w:r w:rsidR="00985FEB">
              <w:fldChar w:fldCharType="separate"/>
            </w:r>
            <w:r w:rsidRPr="002074B9">
              <w:fldChar w:fldCharType="end"/>
            </w:r>
            <w:r w:rsidRPr="002074B9">
              <w:t xml:space="preserve"> Ms   </w:t>
            </w:r>
          </w:p>
          <w:p w:rsidR="00F32F1A" w:rsidRPr="002074B9" w:rsidRDefault="00F32F1A" w:rsidP="00F32F1A">
            <w:pPr>
              <w:pStyle w:val="NTGTableText"/>
            </w:pPr>
            <w:r w:rsidRPr="002074B9">
              <w:fldChar w:fldCharType="begin">
                <w:ffData>
                  <w:name w:val="Check1"/>
                  <w:enabled/>
                  <w:calcOnExit w:val="0"/>
                  <w:checkBox>
                    <w:sizeAuto/>
                    <w:default w:val="0"/>
                  </w:checkBox>
                </w:ffData>
              </w:fldChar>
            </w:r>
            <w:r w:rsidRPr="002074B9">
              <w:instrText xml:space="preserve"> FORMCHECKBOX </w:instrText>
            </w:r>
            <w:r w:rsidR="00985FEB">
              <w:fldChar w:fldCharType="separate"/>
            </w:r>
            <w:r w:rsidRPr="002074B9">
              <w:fldChar w:fldCharType="end"/>
            </w:r>
            <w:r w:rsidRPr="002074B9">
              <w:t xml:space="preserve"> Miss </w:t>
            </w:r>
            <w:r w:rsidRPr="002074B9">
              <w:fldChar w:fldCharType="begin">
                <w:ffData>
                  <w:name w:val="Check1"/>
                  <w:enabled/>
                  <w:calcOnExit w:val="0"/>
                  <w:checkBox>
                    <w:sizeAuto/>
                    <w:default w:val="0"/>
                  </w:checkBox>
                </w:ffData>
              </w:fldChar>
            </w:r>
            <w:r w:rsidRPr="002074B9">
              <w:instrText xml:space="preserve"> FORMCHECKBOX </w:instrText>
            </w:r>
            <w:r w:rsidR="00985FEB">
              <w:fldChar w:fldCharType="separate"/>
            </w:r>
            <w:r w:rsidRPr="002074B9">
              <w:fldChar w:fldCharType="end"/>
            </w:r>
            <w:r w:rsidRPr="002074B9">
              <w:t xml:space="preserve"> Dr </w:t>
            </w:r>
          </w:p>
        </w:tc>
        <w:tc>
          <w:tcPr>
            <w:tcW w:w="2721" w:type="dxa"/>
            <w:gridSpan w:val="2"/>
            <w:tcMar>
              <w:top w:w="85" w:type="dxa"/>
              <w:left w:w="85" w:type="dxa"/>
              <w:bottom w:w="57" w:type="dxa"/>
              <w:right w:w="28" w:type="dxa"/>
            </w:tcMar>
            <w:vAlign w:val="bottom"/>
          </w:tcPr>
          <w:p w:rsidR="00F32F1A" w:rsidRPr="002074B9" w:rsidRDefault="00F32F1A" w:rsidP="00F32F1A">
            <w:pPr>
              <w:pStyle w:val="NTGTableText"/>
            </w:pPr>
            <w:r w:rsidRPr="002074B9">
              <w:fldChar w:fldCharType="begin">
                <w:ffData>
                  <w:name w:val="Check1"/>
                  <w:enabled/>
                  <w:calcOnExit w:val="0"/>
                  <w:checkBox>
                    <w:sizeAuto/>
                    <w:default w:val="0"/>
                  </w:checkBox>
                </w:ffData>
              </w:fldChar>
            </w:r>
            <w:r w:rsidRPr="002074B9">
              <w:instrText xml:space="preserve"> FORMCHECKBOX </w:instrText>
            </w:r>
            <w:r w:rsidR="00985FEB">
              <w:fldChar w:fldCharType="separate"/>
            </w:r>
            <w:r w:rsidRPr="002074B9">
              <w:fldChar w:fldCharType="end"/>
            </w:r>
            <w:r w:rsidRPr="002074B9">
              <w:t xml:space="preserve"> Mr   </w:t>
            </w:r>
            <w:r w:rsidRPr="002074B9">
              <w:fldChar w:fldCharType="begin">
                <w:ffData>
                  <w:name w:val="Check1"/>
                  <w:enabled/>
                  <w:calcOnExit w:val="0"/>
                  <w:checkBox>
                    <w:sizeAuto/>
                    <w:default w:val="0"/>
                  </w:checkBox>
                </w:ffData>
              </w:fldChar>
            </w:r>
            <w:r w:rsidRPr="002074B9">
              <w:instrText xml:space="preserve"> FORMCHECKBOX </w:instrText>
            </w:r>
            <w:r w:rsidR="00985FEB">
              <w:fldChar w:fldCharType="separate"/>
            </w:r>
            <w:r w:rsidRPr="002074B9">
              <w:fldChar w:fldCharType="end"/>
            </w:r>
            <w:r w:rsidRPr="002074B9">
              <w:t xml:space="preserve"> Mrs   </w:t>
            </w:r>
            <w:r w:rsidRPr="002074B9">
              <w:fldChar w:fldCharType="begin">
                <w:ffData>
                  <w:name w:val="Check1"/>
                  <w:enabled/>
                  <w:calcOnExit w:val="0"/>
                  <w:checkBox>
                    <w:sizeAuto/>
                    <w:default w:val="0"/>
                  </w:checkBox>
                </w:ffData>
              </w:fldChar>
            </w:r>
            <w:r w:rsidRPr="002074B9">
              <w:instrText xml:space="preserve"> FORMCHECKBOX </w:instrText>
            </w:r>
            <w:r w:rsidR="00985FEB">
              <w:fldChar w:fldCharType="separate"/>
            </w:r>
            <w:r w:rsidRPr="002074B9">
              <w:fldChar w:fldCharType="end"/>
            </w:r>
            <w:r w:rsidRPr="002074B9">
              <w:t xml:space="preserve"> Ms  </w:t>
            </w:r>
          </w:p>
          <w:p w:rsidR="00F32F1A" w:rsidRPr="002074B9" w:rsidRDefault="00F32F1A" w:rsidP="00F32F1A">
            <w:pPr>
              <w:pStyle w:val="NTGTableText"/>
            </w:pPr>
            <w:r w:rsidRPr="002074B9">
              <w:fldChar w:fldCharType="begin">
                <w:ffData>
                  <w:name w:val="Check1"/>
                  <w:enabled/>
                  <w:calcOnExit w:val="0"/>
                  <w:checkBox>
                    <w:sizeAuto/>
                    <w:default w:val="0"/>
                  </w:checkBox>
                </w:ffData>
              </w:fldChar>
            </w:r>
            <w:r w:rsidRPr="002074B9">
              <w:instrText xml:space="preserve"> FORMCHECKBOX </w:instrText>
            </w:r>
            <w:r w:rsidR="00985FEB">
              <w:fldChar w:fldCharType="separate"/>
            </w:r>
            <w:r w:rsidRPr="002074B9">
              <w:fldChar w:fldCharType="end"/>
            </w:r>
            <w:r w:rsidRPr="002074B9">
              <w:t xml:space="preserve"> Miss </w:t>
            </w:r>
            <w:r w:rsidRPr="002074B9">
              <w:fldChar w:fldCharType="begin">
                <w:ffData>
                  <w:name w:val="Check1"/>
                  <w:enabled/>
                  <w:calcOnExit w:val="0"/>
                  <w:checkBox>
                    <w:sizeAuto/>
                    <w:default w:val="0"/>
                  </w:checkBox>
                </w:ffData>
              </w:fldChar>
            </w:r>
            <w:r w:rsidRPr="002074B9">
              <w:instrText xml:space="preserve"> FORMCHECKBOX </w:instrText>
            </w:r>
            <w:r w:rsidR="00985FEB">
              <w:fldChar w:fldCharType="separate"/>
            </w:r>
            <w:r w:rsidRPr="002074B9">
              <w:fldChar w:fldCharType="end"/>
            </w:r>
            <w:r w:rsidRPr="002074B9">
              <w:t xml:space="preserve"> Dr </w:t>
            </w:r>
          </w:p>
        </w:tc>
      </w:tr>
      <w:tr w:rsidR="00F32F1A" w:rsidRPr="00AE5127" w:rsidTr="00C63F25">
        <w:trPr>
          <w:cantSplit/>
        </w:trPr>
        <w:tc>
          <w:tcPr>
            <w:tcW w:w="3932" w:type="dxa"/>
            <w:shd w:val="clear" w:color="auto" w:fill="F2F2F2" w:themeFill="background1" w:themeFillShade="F2"/>
            <w:tcMar>
              <w:top w:w="85" w:type="dxa"/>
              <w:left w:w="85" w:type="dxa"/>
              <w:bottom w:w="57" w:type="dxa"/>
              <w:right w:w="28" w:type="dxa"/>
            </w:tcMar>
          </w:tcPr>
          <w:p w:rsidR="00F32F1A" w:rsidRPr="00AE5127" w:rsidRDefault="00F32F1A" w:rsidP="00F32F1A">
            <w:pPr>
              <w:pStyle w:val="NTGTableText"/>
            </w:pPr>
            <w:r w:rsidRPr="00AE5127">
              <w:t>First name</w:t>
            </w:r>
            <w:r>
              <w:t>:</w:t>
            </w:r>
          </w:p>
        </w:tc>
        <w:tc>
          <w:tcPr>
            <w:tcW w:w="2986" w:type="dxa"/>
            <w:tcMar>
              <w:top w:w="85" w:type="dxa"/>
              <w:left w:w="85" w:type="dxa"/>
              <w:bottom w:w="57" w:type="dxa"/>
              <w:right w:w="28" w:type="dxa"/>
            </w:tcMar>
          </w:tcPr>
          <w:p w:rsidR="00F32F1A" w:rsidRPr="00AE5127" w:rsidRDefault="00F32F1A" w:rsidP="00F32F1A">
            <w:pPr>
              <w:pStyle w:val="NTGTableText"/>
            </w:pPr>
            <w:r>
              <w:fldChar w:fldCharType="begin">
                <w:ffData>
                  <w:name w:val="Text1"/>
                  <w:enabled/>
                  <w:calcOnExit w:val="0"/>
                  <w:textInput/>
                </w:ffData>
              </w:fldChar>
            </w:r>
            <w:bookmarkStart w:id="64"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tc>
        <w:tc>
          <w:tcPr>
            <w:tcW w:w="2721" w:type="dxa"/>
            <w:gridSpan w:val="2"/>
            <w:tcMar>
              <w:top w:w="85" w:type="dxa"/>
              <w:left w:w="85" w:type="dxa"/>
              <w:bottom w:w="57" w:type="dxa"/>
              <w:right w:w="28" w:type="dxa"/>
            </w:tcMar>
          </w:tcPr>
          <w:p w:rsidR="00F32F1A" w:rsidRPr="00AE5127" w:rsidRDefault="00F32F1A" w:rsidP="00F32F1A">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2F1A" w:rsidRPr="00AE5127" w:rsidTr="00C63F25">
        <w:trPr>
          <w:cantSplit/>
        </w:trPr>
        <w:tc>
          <w:tcPr>
            <w:tcW w:w="3932" w:type="dxa"/>
            <w:shd w:val="clear" w:color="auto" w:fill="F2F2F2" w:themeFill="background1" w:themeFillShade="F2"/>
            <w:tcMar>
              <w:top w:w="85" w:type="dxa"/>
              <w:left w:w="85" w:type="dxa"/>
              <w:bottom w:w="57" w:type="dxa"/>
              <w:right w:w="28" w:type="dxa"/>
            </w:tcMar>
          </w:tcPr>
          <w:p w:rsidR="00F32F1A" w:rsidRPr="00AE5127" w:rsidRDefault="00F32F1A" w:rsidP="00F32F1A">
            <w:pPr>
              <w:pStyle w:val="NTGTableText"/>
            </w:pPr>
            <w:r w:rsidRPr="00AE5127">
              <w:t>Middle name(s)</w:t>
            </w:r>
            <w:r>
              <w:t>:</w:t>
            </w:r>
          </w:p>
        </w:tc>
        <w:tc>
          <w:tcPr>
            <w:tcW w:w="2986" w:type="dxa"/>
            <w:tcMar>
              <w:top w:w="85" w:type="dxa"/>
              <w:left w:w="85" w:type="dxa"/>
              <w:bottom w:w="57" w:type="dxa"/>
              <w:right w:w="28" w:type="dxa"/>
            </w:tcMar>
          </w:tcPr>
          <w:p w:rsidR="00F32F1A" w:rsidRPr="00AE5127" w:rsidRDefault="00F32F1A" w:rsidP="00F32F1A">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21" w:type="dxa"/>
            <w:gridSpan w:val="2"/>
            <w:tcMar>
              <w:top w:w="85" w:type="dxa"/>
              <w:left w:w="85" w:type="dxa"/>
              <w:bottom w:w="57" w:type="dxa"/>
              <w:right w:w="28" w:type="dxa"/>
            </w:tcMar>
          </w:tcPr>
          <w:p w:rsidR="00F32F1A" w:rsidRPr="00AE5127" w:rsidRDefault="00F32F1A" w:rsidP="00F32F1A">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2F1A" w:rsidRPr="00AE5127" w:rsidTr="00C63F25">
        <w:trPr>
          <w:cantSplit/>
        </w:trPr>
        <w:tc>
          <w:tcPr>
            <w:tcW w:w="3932" w:type="dxa"/>
            <w:shd w:val="clear" w:color="auto" w:fill="F2F2F2" w:themeFill="background1" w:themeFillShade="F2"/>
            <w:tcMar>
              <w:top w:w="85" w:type="dxa"/>
              <w:left w:w="85" w:type="dxa"/>
              <w:bottom w:w="57" w:type="dxa"/>
              <w:right w:w="28" w:type="dxa"/>
            </w:tcMar>
          </w:tcPr>
          <w:p w:rsidR="00F32F1A" w:rsidRPr="00AE5127" w:rsidRDefault="00C07B9D" w:rsidP="00F32F1A">
            <w:pPr>
              <w:pStyle w:val="NTGTableText"/>
            </w:pPr>
            <w:r>
              <w:t>Surname/</w:t>
            </w:r>
            <w:r w:rsidR="00F32F1A" w:rsidRPr="00AE5127">
              <w:t>Family name</w:t>
            </w:r>
            <w:r w:rsidR="00F32F1A">
              <w:t>:</w:t>
            </w:r>
          </w:p>
        </w:tc>
        <w:tc>
          <w:tcPr>
            <w:tcW w:w="2986" w:type="dxa"/>
            <w:tcMar>
              <w:top w:w="85" w:type="dxa"/>
              <w:left w:w="85" w:type="dxa"/>
              <w:bottom w:w="57" w:type="dxa"/>
              <w:right w:w="28" w:type="dxa"/>
            </w:tcMar>
          </w:tcPr>
          <w:p w:rsidR="00F32F1A" w:rsidRPr="00AE5127" w:rsidRDefault="00F32F1A" w:rsidP="00F32F1A">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21" w:type="dxa"/>
            <w:gridSpan w:val="2"/>
            <w:tcMar>
              <w:top w:w="85" w:type="dxa"/>
              <w:left w:w="85" w:type="dxa"/>
              <w:bottom w:w="57" w:type="dxa"/>
              <w:right w:w="28" w:type="dxa"/>
            </w:tcMar>
          </w:tcPr>
          <w:p w:rsidR="00F32F1A" w:rsidRPr="00AE5127" w:rsidRDefault="00F32F1A" w:rsidP="00F32F1A">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2F1A" w:rsidRPr="00AE5127" w:rsidTr="00C63F25">
        <w:trPr>
          <w:cantSplit/>
        </w:trPr>
        <w:tc>
          <w:tcPr>
            <w:tcW w:w="3932" w:type="dxa"/>
            <w:shd w:val="clear" w:color="auto" w:fill="F2F2F2" w:themeFill="background1" w:themeFillShade="F2"/>
            <w:tcMar>
              <w:top w:w="85" w:type="dxa"/>
              <w:left w:w="85" w:type="dxa"/>
              <w:bottom w:w="57" w:type="dxa"/>
              <w:right w:w="28" w:type="dxa"/>
            </w:tcMar>
          </w:tcPr>
          <w:p w:rsidR="00F32F1A" w:rsidRPr="00AE5127" w:rsidRDefault="00F32F1A" w:rsidP="00F32F1A">
            <w:pPr>
              <w:pStyle w:val="NTGTableText"/>
            </w:pPr>
            <w:r w:rsidRPr="00AE5127">
              <w:t>Daytime telephone number</w:t>
            </w:r>
            <w:r>
              <w:t>:</w:t>
            </w:r>
            <w:r w:rsidRPr="00AE5127">
              <w:t xml:space="preserve"> </w:t>
            </w:r>
          </w:p>
        </w:tc>
        <w:tc>
          <w:tcPr>
            <w:tcW w:w="2986" w:type="dxa"/>
            <w:tcMar>
              <w:top w:w="85" w:type="dxa"/>
              <w:left w:w="85" w:type="dxa"/>
              <w:bottom w:w="57" w:type="dxa"/>
              <w:right w:w="28" w:type="dxa"/>
            </w:tcMar>
          </w:tcPr>
          <w:p w:rsidR="00F32F1A" w:rsidRPr="00AE5127" w:rsidRDefault="00F32F1A" w:rsidP="00F32F1A">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21" w:type="dxa"/>
            <w:gridSpan w:val="2"/>
            <w:tcMar>
              <w:top w:w="85" w:type="dxa"/>
              <w:left w:w="85" w:type="dxa"/>
              <w:bottom w:w="57" w:type="dxa"/>
              <w:right w:w="28" w:type="dxa"/>
            </w:tcMar>
          </w:tcPr>
          <w:p w:rsidR="00F32F1A" w:rsidRPr="00AE5127" w:rsidRDefault="00F32F1A" w:rsidP="00F32F1A">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2F1A" w:rsidRPr="00AE5127" w:rsidTr="00C63F25">
        <w:trPr>
          <w:cantSplit/>
        </w:trPr>
        <w:tc>
          <w:tcPr>
            <w:tcW w:w="3932" w:type="dxa"/>
            <w:shd w:val="clear" w:color="auto" w:fill="F2F2F2" w:themeFill="background1" w:themeFillShade="F2"/>
            <w:tcMar>
              <w:top w:w="85" w:type="dxa"/>
              <w:left w:w="85" w:type="dxa"/>
              <w:bottom w:w="57" w:type="dxa"/>
              <w:right w:w="28" w:type="dxa"/>
            </w:tcMar>
          </w:tcPr>
          <w:p w:rsidR="00F32F1A" w:rsidRPr="00AE5127" w:rsidRDefault="00F32F1A" w:rsidP="00F32F1A">
            <w:pPr>
              <w:pStyle w:val="NTGTableText"/>
            </w:pPr>
            <w:r w:rsidRPr="00AE5127">
              <w:t>Email address</w:t>
            </w:r>
            <w:r>
              <w:t>:</w:t>
            </w:r>
          </w:p>
        </w:tc>
        <w:tc>
          <w:tcPr>
            <w:tcW w:w="2986" w:type="dxa"/>
            <w:tcMar>
              <w:top w:w="85" w:type="dxa"/>
              <w:left w:w="85" w:type="dxa"/>
              <w:bottom w:w="57" w:type="dxa"/>
              <w:right w:w="28" w:type="dxa"/>
            </w:tcMar>
          </w:tcPr>
          <w:p w:rsidR="00F32F1A" w:rsidRPr="00AE5127" w:rsidRDefault="00F32F1A" w:rsidP="009A60C8">
            <w:pPr>
              <w:pStyle w:val="NTGTableText"/>
            </w:pPr>
            <w:r>
              <w:fldChar w:fldCharType="begin">
                <w:ffData>
                  <w:name w:val="Text1"/>
                  <w:enabled/>
                  <w:calcOnExit w:val="0"/>
                  <w:textInput/>
                </w:ffData>
              </w:fldChar>
            </w:r>
            <w:r>
              <w:instrText xml:space="preserve"> FORMTEXT </w:instrText>
            </w:r>
            <w:r>
              <w:fldChar w:fldCharType="separate"/>
            </w:r>
            <w:r w:rsidR="009A60C8">
              <w:t> </w:t>
            </w:r>
            <w:r w:rsidR="009A60C8">
              <w:t> </w:t>
            </w:r>
            <w:r w:rsidR="009A60C8">
              <w:t> </w:t>
            </w:r>
            <w:r w:rsidR="009A60C8">
              <w:t> </w:t>
            </w:r>
            <w:r w:rsidR="009A60C8">
              <w:t> </w:t>
            </w:r>
            <w:r>
              <w:fldChar w:fldCharType="end"/>
            </w:r>
          </w:p>
        </w:tc>
        <w:tc>
          <w:tcPr>
            <w:tcW w:w="2721" w:type="dxa"/>
            <w:gridSpan w:val="2"/>
            <w:tcMar>
              <w:top w:w="85" w:type="dxa"/>
              <w:left w:w="85" w:type="dxa"/>
              <w:bottom w:w="57" w:type="dxa"/>
              <w:right w:w="28" w:type="dxa"/>
            </w:tcMar>
          </w:tcPr>
          <w:p w:rsidR="00F32F1A" w:rsidRPr="00AE5127" w:rsidRDefault="00F32F1A" w:rsidP="00F32F1A">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2F1A" w:rsidRPr="00AE5127" w:rsidTr="00C63F25">
        <w:trPr>
          <w:cantSplit/>
        </w:trPr>
        <w:tc>
          <w:tcPr>
            <w:tcW w:w="3932" w:type="dxa"/>
            <w:shd w:val="clear" w:color="auto" w:fill="F2F2F2" w:themeFill="background1" w:themeFillShade="F2"/>
            <w:tcMar>
              <w:top w:w="85" w:type="dxa"/>
              <w:left w:w="85" w:type="dxa"/>
              <w:bottom w:w="57" w:type="dxa"/>
              <w:right w:w="28" w:type="dxa"/>
            </w:tcMar>
          </w:tcPr>
          <w:p w:rsidR="00F32F1A" w:rsidRPr="00AE5127" w:rsidRDefault="00F32F1A" w:rsidP="00F32F1A">
            <w:pPr>
              <w:pStyle w:val="NTGTableText"/>
            </w:pPr>
            <w:r w:rsidRPr="00AE5127">
              <w:t>Current residential address</w:t>
            </w:r>
            <w:r>
              <w:t>:</w:t>
            </w:r>
          </w:p>
        </w:tc>
        <w:tc>
          <w:tcPr>
            <w:tcW w:w="2986" w:type="dxa"/>
            <w:tcMar>
              <w:top w:w="85" w:type="dxa"/>
              <w:left w:w="85" w:type="dxa"/>
              <w:bottom w:w="57" w:type="dxa"/>
              <w:right w:w="28" w:type="dxa"/>
            </w:tcMar>
          </w:tcPr>
          <w:p w:rsidR="00F32F1A" w:rsidRPr="00AE5127" w:rsidRDefault="00F32F1A" w:rsidP="00F32F1A">
            <w:pPr>
              <w:pStyle w:val="NTGTableText"/>
            </w:pPr>
            <w:r>
              <w:fldChar w:fldCharType="begin">
                <w:ffData>
                  <w:name w:val=""/>
                  <w:enabled/>
                  <w:calcOnExit w:val="0"/>
                  <w:textInput>
                    <w:default w:val="Street no."/>
                  </w:textInput>
                </w:ffData>
              </w:fldChar>
            </w:r>
            <w:r>
              <w:instrText xml:space="preserve"> FORMTEXT </w:instrText>
            </w:r>
            <w:r>
              <w:fldChar w:fldCharType="separate"/>
            </w:r>
            <w:r>
              <w:rPr>
                <w:noProof/>
              </w:rPr>
              <w:t>Street no.</w:t>
            </w:r>
            <w:r>
              <w:fldChar w:fldCharType="end"/>
            </w:r>
          </w:p>
        </w:tc>
        <w:tc>
          <w:tcPr>
            <w:tcW w:w="2721" w:type="dxa"/>
            <w:gridSpan w:val="2"/>
            <w:tcMar>
              <w:top w:w="85" w:type="dxa"/>
              <w:left w:w="85" w:type="dxa"/>
              <w:bottom w:w="57" w:type="dxa"/>
              <w:right w:w="28" w:type="dxa"/>
            </w:tcMar>
          </w:tcPr>
          <w:p w:rsidR="00F32F1A" w:rsidRPr="00AE5127" w:rsidRDefault="00F32F1A" w:rsidP="00F32F1A">
            <w:pPr>
              <w:pStyle w:val="NTGTableText"/>
            </w:pPr>
            <w:r>
              <w:fldChar w:fldCharType="begin">
                <w:ffData>
                  <w:name w:val=""/>
                  <w:enabled/>
                  <w:calcOnExit w:val="0"/>
                  <w:textInput>
                    <w:default w:val="Street no."/>
                  </w:textInput>
                </w:ffData>
              </w:fldChar>
            </w:r>
            <w:r>
              <w:instrText xml:space="preserve"> FORMTEXT </w:instrText>
            </w:r>
            <w:r>
              <w:fldChar w:fldCharType="separate"/>
            </w:r>
            <w:r>
              <w:rPr>
                <w:noProof/>
              </w:rPr>
              <w:t>Street no.</w:t>
            </w:r>
            <w:r>
              <w:fldChar w:fldCharType="end"/>
            </w:r>
          </w:p>
        </w:tc>
      </w:tr>
      <w:tr w:rsidR="00F32F1A" w:rsidRPr="00AE5127" w:rsidTr="00C63F25">
        <w:trPr>
          <w:cantSplit/>
        </w:trPr>
        <w:tc>
          <w:tcPr>
            <w:tcW w:w="3932" w:type="dxa"/>
            <w:shd w:val="clear" w:color="auto" w:fill="F2F2F2" w:themeFill="background1" w:themeFillShade="F2"/>
            <w:tcMar>
              <w:top w:w="85" w:type="dxa"/>
              <w:left w:w="85" w:type="dxa"/>
              <w:bottom w:w="57" w:type="dxa"/>
              <w:right w:w="28" w:type="dxa"/>
            </w:tcMar>
          </w:tcPr>
          <w:p w:rsidR="00F32F1A" w:rsidRPr="00AE5127" w:rsidRDefault="00F32F1A" w:rsidP="00F32F1A">
            <w:pPr>
              <w:pStyle w:val="NTGTableText"/>
            </w:pPr>
          </w:p>
        </w:tc>
        <w:tc>
          <w:tcPr>
            <w:tcW w:w="2986" w:type="dxa"/>
            <w:tcMar>
              <w:top w:w="85" w:type="dxa"/>
              <w:left w:w="85" w:type="dxa"/>
              <w:bottom w:w="57" w:type="dxa"/>
              <w:right w:w="28" w:type="dxa"/>
            </w:tcMar>
          </w:tcPr>
          <w:p w:rsidR="00F32F1A" w:rsidRPr="00AE5127" w:rsidRDefault="00F32F1A" w:rsidP="00F32F1A">
            <w:pPr>
              <w:pStyle w:val="NTGTableText"/>
            </w:pPr>
            <w:r>
              <w:fldChar w:fldCharType="begin">
                <w:ffData>
                  <w:name w:val=""/>
                  <w:enabled/>
                  <w:calcOnExit w:val="0"/>
                  <w:textInput>
                    <w:default w:val="Street name"/>
                  </w:textInput>
                </w:ffData>
              </w:fldChar>
            </w:r>
            <w:r>
              <w:instrText xml:space="preserve"> FORMTEXT </w:instrText>
            </w:r>
            <w:r>
              <w:fldChar w:fldCharType="separate"/>
            </w:r>
            <w:r>
              <w:rPr>
                <w:noProof/>
              </w:rPr>
              <w:t>Street name</w:t>
            </w:r>
            <w:r>
              <w:fldChar w:fldCharType="end"/>
            </w:r>
          </w:p>
        </w:tc>
        <w:tc>
          <w:tcPr>
            <w:tcW w:w="2721" w:type="dxa"/>
            <w:gridSpan w:val="2"/>
            <w:tcMar>
              <w:top w:w="85" w:type="dxa"/>
              <w:left w:w="85" w:type="dxa"/>
              <w:bottom w:w="57" w:type="dxa"/>
              <w:right w:w="28" w:type="dxa"/>
            </w:tcMar>
          </w:tcPr>
          <w:p w:rsidR="00F32F1A" w:rsidRPr="00AE5127" w:rsidRDefault="00F32F1A" w:rsidP="00F32F1A">
            <w:pPr>
              <w:pStyle w:val="NTGTableText"/>
            </w:pPr>
            <w:r>
              <w:fldChar w:fldCharType="begin">
                <w:ffData>
                  <w:name w:val=""/>
                  <w:enabled/>
                  <w:calcOnExit w:val="0"/>
                  <w:textInput>
                    <w:default w:val="Street name"/>
                  </w:textInput>
                </w:ffData>
              </w:fldChar>
            </w:r>
            <w:r>
              <w:instrText xml:space="preserve"> FORMTEXT </w:instrText>
            </w:r>
            <w:r>
              <w:fldChar w:fldCharType="separate"/>
            </w:r>
            <w:r>
              <w:rPr>
                <w:noProof/>
              </w:rPr>
              <w:t>Street name</w:t>
            </w:r>
            <w:r>
              <w:fldChar w:fldCharType="end"/>
            </w:r>
          </w:p>
        </w:tc>
      </w:tr>
      <w:tr w:rsidR="00F32F1A" w:rsidRPr="00AE5127" w:rsidTr="00C63F25">
        <w:trPr>
          <w:cantSplit/>
        </w:trPr>
        <w:tc>
          <w:tcPr>
            <w:tcW w:w="3932" w:type="dxa"/>
            <w:shd w:val="clear" w:color="auto" w:fill="F2F2F2" w:themeFill="background1" w:themeFillShade="F2"/>
            <w:tcMar>
              <w:top w:w="85" w:type="dxa"/>
              <w:left w:w="85" w:type="dxa"/>
              <w:bottom w:w="57" w:type="dxa"/>
              <w:right w:w="28" w:type="dxa"/>
            </w:tcMar>
          </w:tcPr>
          <w:p w:rsidR="00F32F1A" w:rsidRPr="00AE5127" w:rsidRDefault="00F32F1A" w:rsidP="00F32F1A">
            <w:pPr>
              <w:pStyle w:val="NTGTableText"/>
            </w:pPr>
          </w:p>
        </w:tc>
        <w:tc>
          <w:tcPr>
            <w:tcW w:w="2986" w:type="dxa"/>
            <w:tcMar>
              <w:top w:w="85" w:type="dxa"/>
              <w:left w:w="85" w:type="dxa"/>
              <w:bottom w:w="57" w:type="dxa"/>
              <w:right w:w="28" w:type="dxa"/>
            </w:tcMar>
          </w:tcPr>
          <w:p w:rsidR="00F32F1A" w:rsidRPr="00AE5127" w:rsidRDefault="00F32F1A" w:rsidP="00F32F1A">
            <w:pPr>
              <w:pStyle w:val="NTGTableText"/>
            </w:pPr>
            <w:r>
              <w:fldChar w:fldCharType="begin">
                <w:ffData>
                  <w:name w:val=""/>
                  <w:enabled/>
                  <w:calcOnExit w:val="0"/>
                  <w:textInput>
                    <w:default w:val="Suburb/town"/>
                  </w:textInput>
                </w:ffData>
              </w:fldChar>
            </w:r>
            <w:r>
              <w:instrText xml:space="preserve"> FORMTEXT </w:instrText>
            </w:r>
            <w:r>
              <w:fldChar w:fldCharType="separate"/>
            </w:r>
            <w:r>
              <w:rPr>
                <w:noProof/>
              </w:rPr>
              <w:t>Suburb/town</w:t>
            </w:r>
            <w:r>
              <w:fldChar w:fldCharType="end"/>
            </w:r>
          </w:p>
        </w:tc>
        <w:tc>
          <w:tcPr>
            <w:tcW w:w="2721" w:type="dxa"/>
            <w:gridSpan w:val="2"/>
            <w:tcMar>
              <w:top w:w="85" w:type="dxa"/>
              <w:left w:w="85" w:type="dxa"/>
              <w:bottom w:w="57" w:type="dxa"/>
              <w:right w:w="28" w:type="dxa"/>
            </w:tcMar>
          </w:tcPr>
          <w:p w:rsidR="00F32F1A" w:rsidRPr="00AE5127" w:rsidRDefault="00F32F1A" w:rsidP="00F32F1A">
            <w:pPr>
              <w:pStyle w:val="NTGTableText"/>
            </w:pPr>
            <w:r>
              <w:fldChar w:fldCharType="begin">
                <w:ffData>
                  <w:name w:val=""/>
                  <w:enabled/>
                  <w:calcOnExit w:val="0"/>
                  <w:textInput>
                    <w:default w:val="Suburb/town"/>
                  </w:textInput>
                </w:ffData>
              </w:fldChar>
            </w:r>
            <w:r>
              <w:instrText xml:space="preserve"> FORMTEXT </w:instrText>
            </w:r>
            <w:r>
              <w:fldChar w:fldCharType="separate"/>
            </w:r>
            <w:r>
              <w:rPr>
                <w:noProof/>
              </w:rPr>
              <w:t>Suburb/town</w:t>
            </w:r>
            <w:r>
              <w:fldChar w:fldCharType="end"/>
            </w:r>
          </w:p>
        </w:tc>
      </w:tr>
      <w:tr w:rsidR="00F32F1A" w:rsidRPr="00AE5127" w:rsidTr="00C63F25">
        <w:trPr>
          <w:cantSplit/>
        </w:trPr>
        <w:tc>
          <w:tcPr>
            <w:tcW w:w="3932" w:type="dxa"/>
            <w:shd w:val="clear" w:color="auto" w:fill="F2F2F2" w:themeFill="background1" w:themeFillShade="F2"/>
            <w:tcMar>
              <w:top w:w="85" w:type="dxa"/>
              <w:left w:w="85" w:type="dxa"/>
              <w:bottom w:w="57" w:type="dxa"/>
              <w:right w:w="28" w:type="dxa"/>
            </w:tcMar>
          </w:tcPr>
          <w:p w:rsidR="00F32F1A" w:rsidRPr="00AE5127" w:rsidRDefault="00F32F1A" w:rsidP="00F32F1A">
            <w:pPr>
              <w:pStyle w:val="NTGTableText"/>
            </w:pPr>
          </w:p>
        </w:tc>
        <w:tc>
          <w:tcPr>
            <w:tcW w:w="2986" w:type="dxa"/>
            <w:tcMar>
              <w:top w:w="85" w:type="dxa"/>
              <w:left w:w="85" w:type="dxa"/>
              <w:bottom w:w="57" w:type="dxa"/>
              <w:right w:w="28" w:type="dxa"/>
            </w:tcMar>
          </w:tcPr>
          <w:p w:rsidR="00DB567B" w:rsidRDefault="00F32F1A" w:rsidP="00F32F1A">
            <w:pPr>
              <w:pStyle w:val="NTGTableText"/>
            </w:pPr>
            <w:r>
              <w:fldChar w:fldCharType="begin">
                <w:ffData>
                  <w:name w:val=""/>
                  <w:enabled/>
                  <w:calcOnExit w:val="0"/>
                  <w:textInput>
                    <w:default w:val="State"/>
                  </w:textInput>
                </w:ffData>
              </w:fldChar>
            </w:r>
            <w:r>
              <w:instrText xml:space="preserve"> FORMTEXT </w:instrText>
            </w:r>
            <w:r>
              <w:fldChar w:fldCharType="separate"/>
            </w:r>
            <w:r>
              <w:rPr>
                <w:noProof/>
              </w:rPr>
              <w:t>State</w:t>
            </w:r>
            <w:r>
              <w:fldChar w:fldCharType="end"/>
            </w:r>
            <w:r>
              <w:t xml:space="preserve">  </w:t>
            </w:r>
          </w:p>
          <w:p w:rsidR="00F32F1A" w:rsidRPr="00AE5127" w:rsidRDefault="00F32F1A" w:rsidP="00F32F1A">
            <w:pPr>
              <w:pStyle w:val="NTGTableText"/>
            </w:pPr>
            <w:r>
              <w:fldChar w:fldCharType="begin">
                <w:ffData>
                  <w:name w:val=""/>
                  <w:enabled/>
                  <w:calcOnExit w:val="0"/>
                  <w:textInput>
                    <w:default w:val="Postcode"/>
                  </w:textInput>
                </w:ffData>
              </w:fldChar>
            </w:r>
            <w:r>
              <w:instrText xml:space="preserve"> FORMTEXT </w:instrText>
            </w:r>
            <w:r>
              <w:fldChar w:fldCharType="separate"/>
            </w:r>
            <w:r>
              <w:rPr>
                <w:noProof/>
              </w:rPr>
              <w:t>Postcode</w:t>
            </w:r>
            <w:r>
              <w:fldChar w:fldCharType="end"/>
            </w:r>
          </w:p>
        </w:tc>
        <w:tc>
          <w:tcPr>
            <w:tcW w:w="2721" w:type="dxa"/>
            <w:gridSpan w:val="2"/>
            <w:tcMar>
              <w:top w:w="85" w:type="dxa"/>
              <w:left w:w="85" w:type="dxa"/>
              <w:bottom w:w="57" w:type="dxa"/>
              <w:right w:w="28" w:type="dxa"/>
            </w:tcMar>
          </w:tcPr>
          <w:p w:rsidR="00DB567B" w:rsidRDefault="00F32F1A" w:rsidP="00F32F1A">
            <w:pPr>
              <w:pStyle w:val="NTGTableText"/>
            </w:pPr>
            <w:r>
              <w:fldChar w:fldCharType="begin">
                <w:ffData>
                  <w:name w:val=""/>
                  <w:enabled/>
                  <w:calcOnExit w:val="0"/>
                  <w:textInput>
                    <w:default w:val="State"/>
                  </w:textInput>
                </w:ffData>
              </w:fldChar>
            </w:r>
            <w:r>
              <w:instrText xml:space="preserve"> FORMTEXT </w:instrText>
            </w:r>
            <w:r>
              <w:fldChar w:fldCharType="separate"/>
            </w:r>
            <w:r>
              <w:rPr>
                <w:noProof/>
              </w:rPr>
              <w:t>State</w:t>
            </w:r>
            <w:r>
              <w:fldChar w:fldCharType="end"/>
            </w:r>
            <w:r>
              <w:t xml:space="preserve">   </w:t>
            </w:r>
          </w:p>
          <w:p w:rsidR="00F32F1A" w:rsidRPr="00AE5127" w:rsidRDefault="00F32F1A" w:rsidP="00F32F1A">
            <w:pPr>
              <w:pStyle w:val="NTGTableText"/>
            </w:pPr>
            <w:r>
              <w:fldChar w:fldCharType="begin">
                <w:ffData>
                  <w:name w:val=""/>
                  <w:enabled/>
                  <w:calcOnExit w:val="0"/>
                  <w:textInput>
                    <w:default w:val="Postcode"/>
                  </w:textInput>
                </w:ffData>
              </w:fldChar>
            </w:r>
            <w:r>
              <w:instrText xml:space="preserve"> FORMTEXT </w:instrText>
            </w:r>
            <w:r>
              <w:fldChar w:fldCharType="separate"/>
            </w:r>
            <w:r>
              <w:rPr>
                <w:noProof/>
              </w:rPr>
              <w:t>Postcode</w:t>
            </w:r>
            <w:r>
              <w:fldChar w:fldCharType="end"/>
            </w:r>
          </w:p>
        </w:tc>
      </w:tr>
      <w:tr w:rsidR="00F32F1A" w:rsidRPr="00AE5127" w:rsidTr="00C63F25">
        <w:trPr>
          <w:cantSplit/>
        </w:trPr>
        <w:tc>
          <w:tcPr>
            <w:tcW w:w="3932" w:type="dxa"/>
            <w:tcBorders>
              <w:bottom w:val="single" w:sz="4" w:space="0" w:color="D9D9D9" w:themeColor="background1" w:themeShade="D9"/>
            </w:tcBorders>
            <w:shd w:val="clear" w:color="auto" w:fill="F2F2F2" w:themeFill="background1" w:themeFillShade="F2"/>
            <w:tcMar>
              <w:top w:w="85" w:type="dxa"/>
              <w:left w:w="85" w:type="dxa"/>
              <w:bottom w:w="57" w:type="dxa"/>
              <w:right w:w="28" w:type="dxa"/>
            </w:tcMar>
          </w:tcPr>
          <w:p w:rsidR="00C63F25" w:rsidRDefault="00F32F1A" w:rsidP="00F32F1A">
            <w:pPr>
              <w:pStyle w:val="NTGTableText"/>
            </w:pPr>
            <w:r w:rsidRPr="00AE5127">
              <w:t>Address for service of notices</w:t>
            </w:r>
            <w:r w:rsidR="00C63F25">
              <w:t>:</w:t>
            </w:r>
          </w:p>
          <w:p w:rsidR="00F32F1A" w:rsidRPr="00AE5127" w:rsidRDefault="00F32F1A" w:rsidP="00F32F1A">
            <w:pPr>
              <w:pStyle w:val="NTGTableText"/>
            </w:pPr>
            <w:r w:rsidRPr="00AE5127">
              <w:t>(if different to residential address)</w:t>
            </w:r>
          </w:p>
        </w:tc>
        <w:tc>
          <w:tcPr>
            <w:tcW w:w="2986" w:type="dxa"/>
            <w:tcBorders>
              <w:bottom w:val="single" w:sz="4" w:space="0" w:color="D9D9D9" w:themeColor="background1" w:themeShade="D9"/>
            </w:tcBorders>
            <w:tcMar>
              <w:top w:w="85" w:type="dxa"/>
              <w:left w:w="85" w:type="dxa"/>
              <w:bottom w:w="57" w:type="dxa"/>
              <w:right w:w="28" w:type="dxa"/>
            </w:tcMar>
          </w:tcPr>
          <w:p w:rsidR="00F32F1A" w:rsidRPr="00AE5127" w:rsidRDefault="00F32F1A" w:rsidP="00F32F1A">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21" w:type="dxa"/>
            <w:gridSpan w:val="2"/>
            <w:tcBorders>
              <w:bottom w:val="single" w:sz="4" w:space="0" w:color="D9D9D9" w:themeColor="background1" w:themeShade="D9"/>
            </w:tcBorders>
            <w:tcMar>
              <w:top w:w="85" w:type="dxa"/>
              <w:left w:w="85" w:type="dxa"/>
              <w:bottom w:w="57" w:type="dxa"/>
              <w:right w:w="28" w:type="dxa"/>
            </w:tcMar>
          </w:tcPr>
          <w:p w:rsidR="00F32F1A" w:rsidRPr="00AE5127" w:rsidRDefault="00F32F1A" w:rsidP="00F32F1A">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550C1B" w:rsidRPr="00754343" w:rsidRDefault="006E6DC3" w:rsidP="00754343">
      <w:pPr>
        <w:pStyle w:val="Heading2"/>
      </w:pPr>
      <w:bookmarkStart w:id="65" w:name="_Toc451268721"/>
      <w:bookmarkStart w:id="66" w:name="_Toc451762186"/>
      <w:bookmarkStart w:id="67" w:name="_Toc462407732"/>
      <w:r w:rsidRPr="00754343">
        <w:t>Section 3 Transaction d</w:t>
      </w:r>
      <w:r w:rsidR="00550C1B" w:rsidRPr="00754343">
        <w:t>etails</w:t>
      </w:r>
      <w:bookmarkEnd w:id="65"/>
      <w:bookmarkEnd w:id="66"/>
      <w:bookmarkEnd w:id="67"/>
    </w:p>
    <w:tbl>
      <w:tblPr>
        <w:tblStyle w:val="NTGTable"/>
        <w:tblW w:w="9639"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Description w:val="Property details"/>
      </w:tblPr>
      <w:tblGrid>
        <w:gridCol w:w="3932"/>
        <w:gridCol w:w="2561"/>
        <w:gridCol w:w="134"/>
        <w:gridCol w:w="3012"/>
      </w:tblGrid>
      <w:tr w:rsidR="008D321B" w:rsidTr="008D321B">
        <w:trPr>
          <w:cnfStyle w:val="100000000000" w:firstRow="1" w:lastRow="0" w:firstColumn="0" w:lastColumn="0" w:oddVBand="0" w:evenVBand="0" w:oddHBand="0" w:evenHBand="0" w:firstRowFirstColumn="0" w:firstRowLastColumn="0" w:lastRowFirstColumn="0" w:lastRowLastColumn="0"/>
        </w:trPr>
        <w:tc>
          <w:tcPr>
            <w:tcW w:w="9639" w:type="dxa"/>
            <w:gridSpan w:val="4"/>
            <w:tcBorders>
              <w:top w:val="nil"/>
              <w:left w:val="nil"/>
              <w:bottom w:val="nil"/>
              <w:right w:val="nil"/>
            </w:tcBorders>
            <w:shd w:val="clear" w:color="auto" w:fill="D9D9D9" w:themeFill="background1" w:themeFillShade="D9"/>
            <w:tcMar>
              <w:top w:w="85" w:type="dxa"/>
              <w:left w:w="85" w:type="dxa"/>
              <w:bottom w:w="57" w:type="dxa"/>
              <w:right w:w="28" w:type="dxa"/>
            </w:tcMar>
          </w:tcPr>
          <w:p w:rsidR="008D321B" w:rsidRDefault="00B9514F" w:rsidP="00F7110C">
            <w:pPr>
              <w:pStyle w:val="NTGTableText"/>
            </w:pPr>
            <w:r>
              <w:t>Property details</w:t>
            </w:r>
            <w:r w:rsidR="00F7110C">
              <w:t xml:space="preserve"> – if UIN is entered below, no other property details are required</w:t>
            </w:r>
          </w:p>
        </w:tc>
      </w:tr>
      <w:tr w:rsidR="00F7110C" w:rsidTr="00C63F25">
        <w:trPr>
          <w:cantSplit/>
        </w:trPr>
        <w:tc>
          <w:tcPr>
            <w:tcW w:w="3932" w:type="dxa"/>
            <w:tcBorders>
              <w:top w:val="nil"/>
            </w:tcBorders>
            <w:shd w:val="clear" w:color="auto" w:fill="F2F2F2" w:themeFill="background1" w:themeFillShade="F2"/>
            <w:tcMar>
              <w:top w:w="85" w:type="dxa"/>
              <w:left w:w="85" w:type="dxa"/>
              <w:bottom w:w="57" w:type="dxa"/>
              <w:right w:w="28" w:type="dxa"/>
            </w:tcMar>
          </w:tcPr>
          <w:p w:rsidR="00F7110C" w:rsidRDefault="00F7110C" w:rsidP="002074B9">
            <w:pPr>
              <w:pStyle w:val="NTGTableText"/>
            </w:pPr>
            <w:r>
              <w:t>First home owner grant UIN</w:t>
            </w:r>
            <w:r w:rsidR="00A94959">
              <w:t>:</w:t>
            </w:r>
          </w:p>
        </w:tc>
        <w:tc>
          <w:tcPr>
            <w:tcW w:w="5707" w:type="dxa"/>
            <w:gridSpan w:val="3"/>
            <w:tcBorders>
              <w:top w:val="nil"/>
            </w:tcBorders>
            <w:tcMar>
              <w:top w:w="85" w:type="dxa"/>
              <w:left w:w="85" w:type="dxa"/>
              <w:bottom w:w="57" w:type="dxa"/>
              <w:right w:w="28" w:type="dxa"/>
            </w:tcMar>
          </w:tcPr>
          <w:p w:rsidR="00F7110C" w:rsidRPr="005732C4" w:rsidRDefault="00F7110C" w:rsidP="002074B9">
            <w:pPr>
              <w:pStyle w:val="NTGTableText"/>
            </w:pPr>
            <w:r w:rsidRPr="005732C4">
              <w:fldChar w:fldCharType="begin">
                <w:ffData>
                  <w:name w:val="Text1"/>
                  <w:enabled/>
                  <w:calcOnExit w:val="0"/>
                  <w:textInput/>
                </w:ffData>
              </w:fldChar>
            </w:r>
            <w:r w:rsidRPr="005732C4">
              <w:instrText xml:space="preserve"> FORMTEXT </w:instrText>
            </w:r>
            <w:r w:rsidRPr="005732C4">
              <w:fldChar w:fldCharType="separate"/>
            </w:r>
            <w:r w:rsidRPr="005732C4">
              <w:rPr>
                <w:noProof/>
              </w:rPr>
              <w:t> </w:t>
            </w:r>
            <w:r w:rsidRPr="005732C4">
              <w:rPr>
                <w:noProof/>
              </w:rPr>
              <w:t> </w:t>
            </w:r>
            <w:r w:rsidRPr="005732C4">
              <w:rPr>
                <w:noProof/>
              </w:rPr>
              <w:t> </w:t>
            </w:r>
            <w:r w:rsidRPr="005732C4">
              <w:rPr>
                <w:noProof/>
              </w:rPr>
              <w:t> </w:t>
            </w:r>
            <w:r w:rsidRPr="005732C4">
              <w:rPr>
                <w:noProof/>
              </w:rPr>
              <w:t> </w:t>
            </w:r>
            <w:r w:rsidRPr="005732C4">
              <w:fldChar w:fldCharType="end"/>
            </w:r>
          </w:p>
        </w:tc>
      </w:tr>
      <w:tr w:rsidR="00550C1B" w:rsidTr="00C63F25">
        <w:trPr>
          <w:cantSplit/>
        </w:trPr>
        <w:tc>
          <w:tcPr>
            <w:tcW w:w="3932" w:type="dxa"/>
            <w:tcBorders>
              <w:top w:val="nil"/>
            </w:tcBorders>
            <w:shd w:val="clear" w:color="auto" w:fill="F2F2F2" w:themeFill="background1" w:themeFillShade="F2"/>
            <w:tcMar>
              <w:top w:w="85" w:type="dxa"/>
              <w:left w:w="85" w:type="dxa"/>
              <w:bottom w:w="57" w:type="dxa"/>
              <w:right w:w="28" w:type="dxa"/>
            </w:tcMar>
          </w:tcPr>
          <w:p w:rsidR="00550C1B" w:rsidRDefault="00550C1B" w:rsidP="002074B9">
            <w:pPr>
              <w:pStyle w:val="NTGTableText"/>
            </w:pPr>
            <w:r>
              <w:t xml:space="preserve">Lot number: </w:t>
            </w:r>
            <w:r>
              <w:tab/>
            </w:r>
          </w:p>
        </w:tc>
        <w:tc>
          <w:tcPr>
            <w:tcW w:w="5707" w:type="dxa"/>
            <w:gridSpan w:val="3"/>
            <w:tcBorders>
              <w:top w:val="nil"/>
            </w:tcBorders>
            <w:tcMar>
              <w:top w:w="85" w:type="dxa"/>
              <w:left w:w="85" w:type="dxa"/>
              <w:bottom w:w="57" w:type="dxa"/>
              <w:right w:w="28" w:type="dxa"/>
            </w:tcMar>
          </w:tcPr>
          <w:p w:rsidR="00550C1B" w:rsidRDefault="00550C1B" w:rsidP="002074B9">
            <w:pPr>
              <w:pStyle w:val="NTGTableText"/>
            </w:pPr>
            <w:r w:rsidRPr="005732C4">
              <w:fldChar w:fldCharType="begin">
                <w:ffData>
                  <w:name w:val="Text1"/>
                  <w:enabled/>
                  <w:calcOnExit w:val="0"/>
                  <w:textInput/>
                </w:ffData>
              </w:fldChar>
            </w:r>
            <w:r w:rsidRPr="005732C4">
              <w:instrText xml:space="preserve"> FORMTEXT </w:instrText>
            </w:r>
            <w:r w:rsidRPr="005732C4">
              <w:fldChar w:fldCharType="separate"/>
            </w:r>
            <w:r w:rsidRPr="005732C4">
              <w:rPr>
                <w:noProof/>
              </w:rPr>
              <w:t> </w:t>
            </w:r>
            <w:r w:rsidRPr="005732C4">
              <w:rPr>
                <w:noProof/>
              </w:rPr>
              <w:t> </w:t>
            </w:r>
            <w:r w:rsidRPr="005732C4">
              <w:rPr>
                <w:noProof/>
              </w:rPr>
              <w:t> </w:t>
            </w:r>
            <w:r w:rsidRPr="005732C4">
              <w:rPr>
                <w:noProof/>
              </w:rPr>
              <w:t> </w:t>
            </w:r>
            <w:r w:rsidRPr="005732C4">
              <w:rPr>
                <w:noProof/>
              </w:rPr>
              <w:t> </w:t>
            </w:r>
            <w:r w:rsidRPr="005732C4">
              <w:fldChar w:fldCharType="end"/>
            </w:r>
          </w:p>
        </w:tc>
      </w:tr>
      <w:tr w:rsidR="00550C1B" w:rsidTr="00C63F25">
        <w:trPr>
          <w:cantSplit/>
        </w:trPr>
        <w:tc>
          <w:tcPr>
            <w:tcW w:w="3932" w:type="dxa"/>
            <w:shd w:val="clear" w:color="auto" w:fill="F2F2F2" w:themeFill="background1" w:themeFillShade="F2"/>
            <w:tcMar>
              <w:top w:w="85" w:type="dxa"/>
              <w:left w:w="85" w:type="dxa"/>
              <w:bottom w:w="57" w:type="dxa"/>
              <w:right w:w="28" w:type="dxa"/>
            </w:tcMar>
          </w:tcPr>
          <w:p w:rsidR="00550C1B" w:rsidRDefault="00550C1B" w:rsidP="002074B9">
            <w:pPr>
              <w:pStyle w:val="NTGTableText"/>
            </w:pPr>
            <w:r>
              <w:t>Unit/street number:</w:t>
            </w:r>
          </w:p>
        </w:tc>
        <w:tc>
          <w:tcPr>
            <w:tcW w:w="5707" w:type="dxa"/>
            <w:gridSpan w:val="3"/>
            <w:tcMar>
              <w:top w:w="85" w:type="dxa"/>
              <w:left w:w="85" w:type="dxa"/>
              <w:bottom w:w="57" w:type="dxa"/>
              <w:right w:w="28" w:type="dxa"/>
            </w:tcMar>
          </w:tcPr>
          <w:p w:rsidR="00550C1B" w:rsidRDefault="00550C1B" w:rsidP="002074B9">
            <w:pPr>
              <w:pStyle w:val="NTGTableText"/>
            </w:pPr>
            <w:r w:rsidRPr="005732C4">
              <w:fldChar w:fldCharType="begin">
                <w:ffData>
                  <w:name w:val="Text1"/>
                  <w:enabled/>
                  <w:calcOnExit w:val="0"/>
                  <w:textInput/>
                </w:ffData>
              </w:fldChar>
            </w:r>
            <w:r w:rsidRPr="005732C4">
              <w:instrText xml:space="preserve"> FORMTEXT </w:instrText>
            </w:r>
            <w:r w:rsidRPr="005732C4">
              <w:fldChar w:fldCharType="separate"/>
            </w:r>
            <w:r w:rsidRPr="005732C4">
              <w:rPr>
                <w:noProof/>
              </w:rPr>
              <w:t> </w:t>
            </w:r>
            <w:r w:rsidRPr="005732C4">
              <w:rPr>
                <w:noProof/>
              </w:rPr>
              <w:t> </w:t>
            </w:r>
            <w:r w:rsidRPr="005732C4">
              <w:rPr>
                <w:noProof/>
              </w:rPr>
              <w:t> </w:t>
            </w:r>
            <w:r w:rsidRPr="005732C4">
              <w:rPr>
                <w:noProof/>
              </w:rPr>
              <w:t> </w:t>
            </w:r>
            <w:r w:rsidRPr="005732C4">
              <w:rPr>
                <w:noProof/>
              </w:rPr>
              <w:t> </w:t>
            </w:r>
            <w:r w:rsidRPr="005732C4">
              <w:fldChar w:fldCharType="end"/>
            </w:r>
          </w:p>
        </w:tc>
      </w:tr>
      <w:tr w:rsidR="00550C1B" w:rsidTr="00C63F25">
        <w:trPr>
          <w:cantSplit/>
        </w:trPr>
        <w:tc>
          <w:tcPr>
            <w:tcW w:w="3932" w:type="dxa"/>
            <w:shd w:val="clear" w:color="auto" w:fill="F2F2F2" w:themeFill="background1" w:themeFillShade="F2"/>
            <w:tcMar>
              <w:top w:w="85" w:type="dxa"/>
              <w:left w:w="85" w:type="dxa"/>
              <w:bottom w:w="57" w:type="dxa"/>
              <w:right w:w="28" w:type="dxa"/>
            </w:tcMar>
          </w:tcPr>
          <w:p w:rsidR="00550C1B" w:rsidRDefault="00550C1B" w:rsidP="002074B9">
            <w:pPr>
              <w:pStyle w:val="NTGTableText"/>
            </w:pPr>
            <w:r>
              <w:t>Street name:</w:t>
            </w:r>
          </w:p>
        </w:tc>
        <w:tc>
          <w:tcPr>
            <w:tcW w:w="5707" w:type="dxa"/>
            <w:gridSpan w:val="3"/>
            <w:tcMar>
              <w:top w:w="85" w:type="dxa"/>
              <w:left w:w="85" w:type="dxa"/>
              <w:bottom w:w="57" w:type="dxa"/>
              <w:right w:w="28" w:type="dxa"/>
            </w:tcMar>
          </w:tcPr>
          <w:p w:rsidR="00550C1B" w:rsidRDefault="00550C1B" w:rsidP="002074B9">
            <w:pPr>
              <w:pStyle w:val="NTGTableText"/>
            </w:pPr>
            <w:r w:rsidRPr="005732C4">
              <w:fldChar w:fldCharType="begin">
                <w:ffData>
                  <w:name w:val="Text1"/>
                  <w:enabled/>
                  <w:calcOnExit w:val="0"/>
                  <w:textInput/>
                </w:ffData>
              </w:fldChar>
            </w:r>
            <w:r w:rsidRPr="005732C4">
              <w:instrText xml:space="preserve"> FORMTEXT </w:instrText>
            </w:r>
            <w:r w:rsidRPr="005732C4">
              <w:fldChar w:fldCharType="separate"/>
            </w:r>
            <w:r w:rsidRPr="005732C4">
              <w:rPr>
                <w:noProof/>
              </w:rPr>
              <w:t> </w:t>
            </w:r>
            <w:r w:rsidRPr="005732C4">
              <w:rPr>
                <w:noProof/>
              </w:rPr>
              <w:t> </w:t>
            </w:r>
            <w:r w:rsidRPr="005732C4">
              <w:rPr>
                <w:noProof/>
              </w:rPr>
              <w:t> </w:t>
            </w:r>
            <w:r w:rsidRPr="005732C4">
              <w:rPr>
                <w:noProof/>
              </w:rPr>
              <w:t> </w:t>
            </w:r>
            <w:r w:rsidRPr="005732C4">
              <w:rPr>
                <w:noProof/>
              </w:rPr>
              <w:t> </w:t>
            </w:r>
            <w:r w:rsidRPr="005732C4">
              <w:fldChar w:fldCharType="end"/>
            </w:r>
          </w:p>
        </w:tc>
      </w:tr>
      <w:tr w:rsidR="00550C1B" w:rsidTr="00C63F25">
        <w:trPr>
          <w:cantSplit/>
        </w:trPr>
        <w:tc>
          <w:tcPr>
            <w:tcW w:w="3932" w:type="dxa"/>
            <w:shd w:val="clear" w:color="auto" w:fill="F2F2F2" w:themeFill="background1" w:themeFillShade="F2"/>
            <w:tcMar>
              <w:top w:w="85" w:type="dxa"/>
              <w:left w:w="85" w:type="dxa"/>
              <w:bottom w:w="57" w:type="dxa"/>
              <w:right w:w="28" w:type="dxa"/>
            </w:tcMar>
          </w:tcPr>
          <w:p w:rsidR="00550C1B" w:rsidRDefault="00550C1B" w:rsidP="002074B9">
            <w:pPr>
              <w:pStyle w:val="NTGTableText"/>
            </w:pPr>
            <w:r>
              <w:t>Suburb/town:</w:t>
            </w:r>
          </w:p>
        </w:tc>
        <w:tc>
          <w:tcPr>
            <w:tcW w:w="5707" w:type="dxa"/>
            <w:gridSpan w:val="3"/>
            <w:tcMar>
              <w:top w:w="85" w:type="dxa"/>
              <w:left w:w="85" w:type="dxa"/>
              <w:bottom w:w="57" w:type="dxa"/>
              <w:right w:w="28" w:type="dxa"/>
            </w:tcMar>
          </w:tcPr>
          <w:p w:rsidR="00550C1B" w:rsidRDefault="00550C1B" w:rsidP="002074B9">
            <w:pPr>
              <w:pStyle w:val="NTGTableText"/>
            </w:pPr>
            <w:r w:rsidRPr="005732C4">
              <w:fldChar w:fldCharType="begin">
                <w:ffData>
                  <w:name w:val="Text1"/>
                  <w:enabled/>
                  <w:calcOnExit w:val="0"/>
                  <w:textInput/>
                </w:ffData>
              </w:fldChar>
            </w:r>
            <w:r w:rsidRPr="005732C4">
              <w:instrText xml:space="preserve"> FORMTEXT </w:instrText>
            </w:r>
            <w:r w:rsidRPr="005732C4">
              <w:fldChar w:fldCharType="separate"/>
            </w:r>
            <w:r w:rsidRPr="005732C4">
              <w:rPr>
                <w:noProof/>
              </w:rPr>
              <w:t> </w:t>
            </w:r>
            <w:r w:rsidRPr="005732C4">
              <w:rPr>
                <w:noProof/>
              </w:rPr>
              <w:t> </w:t>
            </w:r>
            <w:r w:rsidRPr="005732C4">
              <w:rPr>
                <w:noProof/>
              </w:rPr>
              <w:t> </w:t>
            </w:r>
            <w:r w:rsidRPr="005732C4">
              <w:rPr>
                <w:noProof/>
              </w:rPr>
              <w:t> </w:t>
            </w:r>
            <w:r w:rsidRPr="005732C4">
              <w:rPr>
                <w:noProof/>
              </w:rPr>
              <w:t> </w:t>
            </w:r>
            <w:r w:rsidRPr="005732C4">
              <w:fldChar w:fldCharType="end"/>
            </w:r>
          </w:p>
        </w:tc>
      </w:tr>
      <w:tr w:rsidR="00251AE0" w:rsidTr="00C63F25">
        <w:trPr>
          <w:cantSplit/>
        </w:trPr>
        <w:tc>
          <w:tcPr>
            <w:tcW w:w="3932" w:type="dxa"/>
            <w:shd w:val="clear" w:color="auto" w:fill="F2F2F2" w:themeFill="background1" w:themeFillShade="F2"/>
            <w:tcMar>
              <w:top w:w="85" w:type="dxa"/>
              <w:left w:w="85" w:type="dxa"/>
              <w:bottom w:w="57" w:type="dxa"/>
              <w:right w:w="28" w:type="dxa"/>
            </w:tcMar>
          </w:tcPr>
          <w:p w:rsidR="00251AE0" w:rsidRDefault="00251AE0" w:rsidP="00021BCC">
            <w:pPr>
              <w:pStyle w:val="NTGTableText"/>
            </w:pPr>
            <w:r>
              <w:t xml:space="preserve">State: </w:t>
            </w:r>
            <w:r>
              <w:tab/>
            </w:r>
          </w:p>
        </w:tc>
        <w:tc>
          <w:tcPr>
            <w:tcW w:w="2695" w:type="dxa"/>
            <w:gridSpan w:val="2"/>
            <w:tcMar>
              <w:top w:w="85" w:type="dxa"/>
              <w:left w:w="85" w:type="dxa"/>
              <w:bottom w:w="57" w:type="dxa"/>
              <w:right w:w="28" w:type="dxa"/>
            </w:tcMar>
          </w:tcPr>
          <w:p w:rsidR="00251AE0" w:rsidRDefault="00251AE0" w:rsidP="002074B9">
            <w:pPr>
              <w:pStyle w:val="NTGTableText"/>
            </w:pPr>
            <w:r>
              <w:t>Northern Territory</w:t>
            </w:r>
          </w:p>
        </w:tc>
        <w:tc>
          <w:tcPr>
            <w:tcW w:w="3012" w:type="dxa"/>
          </w:tcPr>
          <w:p w:rsidR="00251AE0" w:rsidRDefault="00251AE0" w:rsidP="002074B9">
            <w:pPr>
              <w:pStyle w:val="NTGTableText"/>
            </w:pPr>
            <w:r>
              <w:t>Postcode:</w:t>
            </w:r>
            <w:r w:rsidRPr="005732C4">
              <w:t xml:space="preserve"> </w:t>
            </w:r>
            <w:r w:rsidRPr="005732C4">
              <w:fldChar w:fldCharType="begin">
                <w:ffData>
                  <w:name w:val="Text1"/>
                  <w:enabled/>
                  <w:calcOnExit w:val="0"/>
                  <w:textInput/>
                </w:ffData>
              </w:fldChar>
            </w:r>
            <w:r w:rsidRPr="005732C4">
              <w:instrText xml:space="preserve"> FORMTEXT </w:instrText>
            </w:r>
            <w:r w:rsidRPr="005732C4">
              <w:fldChar w:fldCharType="separate"/>
            </w:r>
            <w:r w:rsidRPr="005732C4">
              <w:rPr>
                <w:noProof/>
              </w:rPr>
              <w:t> </w:t>
            </w:r>
            <w:r w:rsidRPr="005732C4">
              <w:rPr>
                <w:noProof/>
              </w:rPr>
              <w:t> </w:t>
            </w:r>
            <w:r w:rsidRPr="005732C4">
              <w:rPr>
                <w:noProof/>
              </w:rPr>
              <w:t> </w:t>
            </w:r>
            <w:r w:rsidRPr="005732C4">
              <w:rPr>
                <w:noProof/>
              </w:rPr>
              <w:t> </w:t>
            </w:r>
            <w:r w:rsidRPr="005732C4">
              <w:rPr>
                <w:noProof/>
              </w:rPr>
              <w:t> </w:t>
            </w:r>
            <w:r w:rsidRPr="005732C4">
              <w:fldChar w:fldCharType="end"/>
            </w:r>
          </w:p>
        </w:tc>
      </w:tr>
      <w:tr w:rsidR="00E169D7" w:rsidTr="00C63F25">
        <w:trPr>
          <w:cantSplit/>
        </w:trPr>
        <w:tc>
          <w:tcPr>
            <w:tcW w:w="3932" w:type="dxa"/>
            <w:shd w:val="clear" w:color="auto" w:fill="F2F2F2" w:themeFill="background1" w:themeFillShade="F2"/>
            <w:tcMar>
              <w:top w:w="85" w:type="dxa"/>
              <w:left w:w="85" w:type="dxa"/>
              <w:bottom w:w="57" w:type="dxa"/>
              <w:right w:w="28" w:type="dxa"/>
            </w:tcMar>
          </w:tcPr>
          <w:p w:rsidR="00E169D7" w:rsidRDefault="00E169D7" w:rsidP="00C63F25">
            <w:pPr>
              <w:pStyle w:val="NTGTableText"/>
            </w:pPr>
            <w:r w:rsidRPr="00E169D7">
              <w:t>Date entered into contract to purchase or construct new home: (</w:t>
            </w:r>
            <w:r w:rsidR="00C63F25">
              <w:t>must be on or after 1 September 2</w:t>
            </w:r>
            <w:r w:rsidRPr="00E169D7">
              <w:t>016)</w:t>
            </w:r>
          </w:p>
        </w:tc>
        <w:tc>
          <w:tcPr>
            <w:tcW w:w="5707" w:type="dxa"/>
            <w:gridSpan w:val="3"/>
            <w:tcMar>
              <w:top w:w="85" w:type="dxa"/>
              <w:left w:w="85" w:type="dxa"/>
              <w:bottom w:w="57" w:type="dxa"/>
              <w:right w:w="28" w:type="dxa"/>
            </w:tcMar>
          </w:tcPr>
          <w:p w:rsidR="00E169D7" w:rsidRDefault="00E169D7" w:rsidP="002074B9">
            <w:pPr>
              <w:pStyle w:val="NTGTableText"/>
            </w:pPr>
            <w:r w:rsidRPr="005732C4">
              <w:fldChar w:fldCharType="begin">
                <w:ffData>
                  <w:name w:val="Text1"/>
                  <w:enabled/>
                  <w:calcOnExit w:val="0"/>
                  <w:textInput/>
                </w:ffData>
              </w:fldChar>
            </w:r>
            <w:r w:rsidRPr="005732C4">
              <w:instrText xml:space="preserve"> FORMTEXT </w:instrText>
            </w:r>
            <w:r w:rsidRPr="005732C4">
              <w:fldChar w:fldCharType="separate"/>
            </w:r>
            <w:r w:rsidRPr="005732C4">
              <w:rPr>
                <w:noProof/>
              </w:rPr>
              <w:t> </w:t>
            </w:r>
            <w:r w:rsidRPr="005732C4">
              <w:rPr>
                <w:noProof/>
              </w:rPr>
              <w:t> </w:t>
            </w:r>
            <w:r w:rsidRPr="005732C4">
              <w:rPr>
                <w:noProof/>
              </w:rPr>
              <w:t> </w:t>
            </w:r>
            <w:r w:rsidRPr="005732C4">
              <w:rPr>
                <w:noProof/>
              </w:rPr>
              <w:t> </w:t>
            </w:r>
            <w:r w:rsidRPr="005732C4">
              <w:rPr>
                <w:noProof/>
              </w:rPr>
              <w:t> </w:t>
            </w:r>
            <w:r w:rsidRPr="005732C4">
              <w:fldChar w:fldCharType="end"/>
            </w:r>
          </w:p>
        </w:tc>
      </w:tr>
      <w:tr w:rsidR="00F32F1A" w:rsidTr="00C63F25">
        <w:trPr>
          <w:cantSplit/>
        </w:trPr>
        <w:tc>
          <w:tcPr>
            <w:tcW w:w="3932" w:type="dxa"/>
            <w:shd w:val="clear" w:color="auto" w:fill="F2F2F2" w:themeFill="background1" w:themeFillShade="F2"/>
            <w:tcMar>
              <w:top w:w="85" w:type="dxa"/>
              <w:left w:w="85" w:type="dxa"/>
              <w:bottom w:w="57" w:type="dxa"/>
              <w:right w:w="28" w:type="dxa"/>
            </w:tcMar>
          </w:tcPr>
          <w:p w:rsidR="00F32F1A" w:rsidRDefault="00251AE0" w:rsidP="00C07B9D">
            <w:pPr>
              <w:pStyle w:val="NTGTableText"/>
              <w:spacing w:after="40"/>
            </w:pPr>
            <w:r>
              <w:t xml:space="preserve">Transaction Type </w:t>
            </w:r>
          </w:p>
        </w:tc>
        <w:tc>
          <w:tcPr>
            <w:tcW w:w="2561" w:type="dxa"/>
            <w:tcMar>
              <w:top w:w="85" w:type="dxa"/>
              <w:left w:w="85" w:type="dxa"/>
              <w:bottom w:w="57" w:type="dxa"/>
              <w:right w:w="28" w:type="dxa"/>
            </w:tcMar>
          </w:tcPr>
          <w:p w:rsidR="00F32F1A" w:rsidRDefault="00F32F1A" w:rsidP="00C63F25">
            <w:pPr>
              <w:pStyle w:val="NTGTableText"/>
              <w:tabs>
                <w:tab w:val="left" w:pos="142"/>
              </w:tabs>
              <w:spacing w:after="40"/>
              <w:ind w:left="383" w:hanging="383"/>
            </w:pPr>
            <w:r w:rsidRPr="00A24BB5">
              <w:fldChar w:fldCharType="begin">
                <w:ffData>
                  <w:name w:val=""/>
                  <w:enabled/>
                  <w:calcOnExit w:val="0"/>
                  <w:checkBox>
                    <w:sizeAuto/>
                    <w:default w:val="0"/>
                  </w:checkBox>
                </w:ffData>
              </w:fldChar>
            </w:r>
            <w:r w:rsidRPr="00A24BB5">
              <w:instrText xml:space="preserve"> FORMCHECKBOX </w:instrText>
            </w:r>
            <w:r w:rsidR="00985FEB">
              <w:fldChar w:fldCharType="separate"/>
            </w:r>
            <w:r w:rsidRPr="00A24BB5">
              <w:fldChar w:fldCharType="end"/>
            </w:r>
            <w:r w:rsidRPr="00A24BB5">
              <w:t xml:space="preserve"> </w:t>
            </w:r>
            <w:r>
              <w:t xml:space="preserve"> Purchase new home</w:t>
            </w:r>
          </w:p>
        </w:tc>
        <w:tc>
          <w:tcPr>
            <w:tcW w:w="3146" w:type="dxa"/>
            <w:gridSpan w:val="2"/>
          </w:tcPr>
          <w:p w:rsidR="00F32F1A" w:rsidRDefault="00F32F1A" w:rsidP="00806076">
            <w:pPr>
              <w:pStyle w:val="NTGTableText"/>
              <w:spacing w:after="40"/>
            </w:pPr>
            <w:r w:rsidRPr="00A24BB5">
              <w:fldChar w:fldCharType="begin">
                <w:ffData>
                  <w:name w:val="Check1"/>
                  <w:enabled/>
                  <w:calcOnExit w:val="0"/>
                  <w:checkBox>
                    <w:sizeAuto/>
                    <w:default w:val="0"/>
                  </w:checkBox>
                </w:ffData>
              </w:fldChar>
            </w:r>
            <w:r w:rsidRPr="00A24BB5">
              <w:instrText xml:space="preserve"> FORMCHECKBOX </w:instrText>
            </w:r>
            <w:r w:rsidR="00985FEB">
              <w:fldChar w:fldCharType="separate"/>
            </w:r>
            <w:r w:rsidRPr="00A24BB5">
              <w:fldChar w:fldCharType="end"/>
            </w:r>
            <w:r w:rsidRPr="00A24BB5">
              <w:t xml:space="preserve"> </w:t>
            </w:r>
            <w:r>
              <w:t>Construct new home</w:t>
            </w:r>
          </w:p>
        </w:tc>
      </w:tr>
      <w:tr w:rsidR="00550C1B" w:rsidTr="00C63F25">
        <w:trPr>
          <w:cantSplit/>
        </w:trPr>
        <w:tc>
          <w:tcPr>
            <w:tcW w:w="3932" w:type="dxa"/>
            <w:shd w:val="clear" w:color="auto" w:fill="F2F2F2" w:themeFill="background1" w:themeFillShade="F2"/>
            <w:tcMar>
              <w:top w:w="85" w:type="dxa"/>
              <w:left w:w="85" w:type="dxa"/>
              <w:bottom w:w="57" w:type="dxa"/>
              <w:right w:w="28" w:type="dxa"/>
            </w:tcMar>
          </w:tcPr>
          <w:p w:rsidR="00550C1B" w:rsidRDefault="00362E50" w:rsidP="00400725">
            <w:pPr>
              <w:pStyle w:val="NTGTableText"/>
            </w:pPr>
            <w:r>
              <w:t>T</w:t>
            </w:r>
            <w:r w:rsidR="00F32F1A">
              <w:t>ransaction completion date</w:t>
            </w:r>
          </w:p>
        </w:tc>
        <w:tc>
          <w:tcPr>
            <w:tcW w:w="5707" w:type="dxa"/>
            <w:gridSpan w:val="3"/>
            <w:tcMar>
              <w:top w:w="85" w:type="dxa"/>
              <w:left w:w="85" w:type="dxa"/>
              <w:bottom w:w="57" w:type="dxa"/>
              <w:right w:w="28" w:type="dxa"/>
            </w:tcMar>
          </w:tcPr>
          <w:p w:rsidR="00550C1B" w:rsidRDefault="00550C1B" w:rsidP="002074B9">
            <w:pPr>
              <w:pStyle w:val="NTGTableText"/>
            </w:pPr>
            <w:r w:rsidRPr="00005239">
              <w:fldChar w:fldCharType="begin">
                <w:ffData>
                  <w:name w:val="Text1"/>
                  <w:enabled/>
                  <w:calcOnExit w:val="0"/>
                  <w:textInput/>
                </w:ffData>
              </w:fldChar>
            </w:r>
            <w:r w:rsidRPr="00005239">
              <w:instrText xml:space="preserve"> FORMTEXT </w:instrText>
            </w:r>
            <w:r w:rsidRPr="00005239">
              <w:fldChar w:fldCharType="separate"/>
            </w:r>
            <w:r w:rsidRPr="00005239">
              <w:rPr>
                <w:noProof/>
              </w:rPr>
              <w:t> </w:t>
            </w:r>
            <w:r w:rsidRPr="00005239">
              <w:rPr>
                <w:noProof/>
              </w:rPr>
              <w:t> </w:t>
            </w:r>
            <w:r w:rsidRPr="00005239">
              <w:rPr>
                <w:noProof/>
              </w:rPr>
              <w:t> </w:t>
            </w:r>
            <w:r w:rsidRPr="00005239">
              <w:rPr>
                <w:noProof/>
              </w:rPr>
              <w:t> </w:t>
            </w:r>
            <w:r w:rsidRPr="00005239">
              <w:rPr>
                <w:noProof/>
              </w:rPr>
              <w:t> </w:t>
            </w:r>
            <w:r w:rsidRPr="00005239">
              <w:fldChar w:fldCharType="end"/>
            </w:r>
          </w:p>
        </w:tc>
      </w:tr>
    </w:tbl>
    <w:p w:rsidR="00550C1B" w:rsidRPr="00754343" w:rsidRDefault="006E6DC3" w:rsidP="00754343">
      <w:pPr>
        <w:pStyle w:val="Heading2"/>
      </w:pPr>
      <w:bookmarkStart w:id="68" w:name="_Toc462407733"/>
      <w:bookmarkStart w:id="69" w:name="_Toc451268722"/>
      <w:bookmarkStart w:id="70" w:name="_Toc451762187"/>
      <w:r w:rsidRPr="00754343">
        <w:t>Section 4 Payment details</w:t>
      </w:r>
      <w:bookmarkEnd w:id="68"/>
      <w:r w:rsidRPr="00754343">
        <w:t xml:space="preserve"> </w:t>
      </w:r>
      <w:bookmarkEnd w:id="69"/>
      <w:bookmarkEnd w:id="70"/>
    </w:p>
    <w:p w:rsidR="00550C1B" w:rsidRDefault="00F32F1A" w:rsidP="00550C1B">
      <w:r>
        <w:t xml:space="preserve">Payment will be made to the account nominated below once the application has been approved. </w:t>
      </w:r>
    </w:p>
    <w:tbl>
      <w:tblPr>
        <w:tblStyle w:val="NTGTable"/>
        <w:tblpPr w:leftFromText="181" w:rightFromText="181" w:vertAnchor="text" w:tblpY="1"/>
        <w:tblOverlap w:val="never"/>
        <w:tblW w:w="9639" w:type="dxa"/>
        <w:tblInd w:w="0"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Description w:val="Bank details"/>
      </w:tblPr>
      <w:tblGrid>
        <w:gridCol w:w="3246"/>
        <w:gridCol w:w="6393"/>
      </w:tblGrid>
      <w:tr w:rsidR="00EF25EB" w:rsidTr="00754343">
        <w:trPr>
          <w:cnfStyle w:val="100000000000" w:firstRow="1" w:lastRow="0" w:firstColumn="0" w:lastColumn="0" w:oddVBand="0" w:evenVBand="0" w:oddHBand="0" w:evenHBand="0" w:firstRowFirstColumn="0" w:firstRowLastColumn="0" w:lastRowFirstColumn="0" w:lastRowLastColumn="0"/>
          <w:cantSplit w:val="0"/>
          <w:trHeight w:val="25"/>
        </w:trPr>
        <w:tc>
          <w:tcPr>
            <w:tcW w:w="340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Mar>
              <w:top w:w="85" w:type="dxa"/>
              <w:left w:w="85" w:type="dxa"/>
              <w:bottom w:w="85" w:type="dxa"/>
              <w:right w:w="0" w:type="dxa"/>
            </w:tcMar>
          </w:tcPr>
          <w:p w:rsidR="00EF25EB" w:rsidRPr="00B62127" w:rsidRDefault="00EF25EB" w:rsidP="00754343">
            <w:pPr>
              <w:pStyle w:val="NTGTableText"/>
            </w:pPr>
            <w:r>
              <w:t>Bank details</w:t>
            </w:r>
          </w:p>
        </w:tc>
        <w:tc>
          <w:tcPr>
            <w:tcW w:w="68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Mar>
              <w:top w:w="85" w:type="dxa"/>
              <w:left w:w="85" w:type="dxa"/>
              <w:bottom w:w="85" w:type="dxa"/>
              <w:right w:w="0" w:type="dxa"/>
            </w:tcMar>
          </w:tcPr>
          <w:p w:rsidR="00EF25EB" w:rsidRPr="007122C3" w:rsidRDefault="00EF25EB" w:rsidP="00754343">
            <w:pPr>
              <w:pStyle w:val="NTGTableText"/>
            </w:pPr>
          </w:p>
        </w:tc>
      </w:tr>
      <w:tr w:rsidR="00550C1B" w:rsidTr="00754343">
        <w:trPr>
          <w:trHeight w:val="25"/>
        </w:trPr>
        <w:tc>
          <w:tcPr>
            <w:tcW w:w="3402" w:type="dxa"/>
            <w:shd w:val="clear" w:color="auto" w:fill="F2F2F2" w:themeFill="background1" w:themeFillShade="F2"/>
            <w:tcMar>
              <w:top w:w="85" w:type="dxa"/>
              <w:left w:w="85" w:type="dxa"/>
              <w:bottom w:w="85" w:type="dxa"/>
              <w:right w:w="0" w:type="dxa"/>
            </w:tcMar>
          </w:tcPr>
          <w:p w:rsidR="00550C1B" w:rsidRPr="00EF25EB" w:rsidRDefault="00550C1B" w:rsidP="00C07B9D">
            <w:pPr>
              <w:pStyle w:val="NTGTableText"/>
              <w:rPr>
                <w:b/>
              </w:rPr>
            </w:pPr>
            <w:r w:rsidRPr="00EF25EB">
              <w:t xml:space="preserve">Name of </w:t>
            </w:r>
            <w:r w:rsidR="00C07B9D">
              <w:t>financial institution</w:t>
            </w:r>
            <w:r w:rsidRPr="00EF25EB">
              <w:t>:</w:t>
            </w:r>
          </w:p>
        </w:tc>
        <w:tc>
          <w:tcPr>
            <w:tcW w:w="6804" w:type="dxa"/>
            <w:shd w:val="clear" w:color="auto" w:fill="FFFFFF" w:themeFill="background1"/>
            <w:tcMar>
              <w:top w:w="85" w:type="dxa"/>
              <w:left w:w="85" w:type="dxa"/>
              <w:bottom w:w="85" w:type="dxa"/>
              <w:right w:w="0" w:type="dxa"/>
            </w:tcMar>
          </w:tcPr>
          <w:p w:rsidR="00550C1B" w:rsidRDefault="00550C1B" w:rsidP="00754343">
            <w:pPr>
              <w:pStyle w:val="NTGTableText"/>
            </w:pPr>
            <w:r w:rsidRPr="007122C3">
              <w:fldChar w:fldCharType="begin">
                <w:ffData>
                  <w:name w:val="Text1"/>
                  <w:enabled/>
                  <w:calcOnExit w:val="0"/>
                  <w:textInput/>
                </w:ffData>
              </w:fldChar>
            </w:r>
            <w:r w:rsidRPr="007122C3">
              <w:instrText xml:space="preserve"> FORMTEXT </w:instrText>
            </w:r>
            <w:r w:rsidRPr="007122C3">
              <w:fldChar w:fldCharType="separate"/>
            </w:r>
            <w:r w:rsidRPr="007122C3">
              <w:rPr>
                <w:noProof/>
              </w:rPr>
              <w:t> </w:t>
            </w:r>
            <w:r w:rsidRPr="007122C3">
              <w:rPr>
                <w:noProof/>
              </w:rPr>
              <w:t> </w:t>
            </w:r>
            <w:r w:rsidRPr="007122C3">
              <w:rPr>
                <w:noProof/>
              </w:rPr>
              <w:t> </w:t>
            </w:r>
            <w:r w:rsidRPr="007122C3">
              <w:rPr>
                <w:noProof/>
              </w:rPr>
              <w:t> </w:t>
            </w:r>
            <w:r w:rsidRPr="007122C3">
              <w:rPr>
                <w:noProof/>
              </w:rPr>
              <w:t> </w:t>
            </w:r>
            <w:r w:rsidRPr="007122C3">
              <w:fldChar w:fldCharType="end"/>
            </w:r>
          </w:p>
        </w:tc>
      </w:tr>
      <w:tr w:rsidR="00550C1B" w:rsidTr="00754343">
        <w:tc>
          <w:tcPr>
            <w:tcW w:w="3402" w:type="dxa"/>
            <w:shd w:val="clear" w:color="auto" w:fill="F2F2F2" w:themeFill="background1" w:themeFillShade="F2"/>
            <w:tcMar>
              <w:top w:w="85" w:type="dxa"/>
              <w:left w:w="85" w:type="dxa"/>
              <w:bottom w:w="85" w:type="dxa"/>
              <w:right w:w="0" w:type="dxa"/>
            </w:tcMar>
          </w:tcPr>
          <w:p w:rsidR="00550C1B" w:rsidRPr="00B62127" w:rsidRDefault="00550C1B" w:rsidP="00754343">
            <w:pPr>
              <w:pStyle w:val="NTGTableText"/>
            </w:pPr>
            <w:r w:rsidRPr="00B62127">
              <w:t>Full name of account</w:t>
            </w:r>
            <w:r>
              <w:t>:</w:t>
            </w:r>
          </w:p>
        </w:tc>
        <w:tc>
          <w:tcPr>
            <w:tcW w:w="6804" w:type="dxa"/>
            <w:tcMar>
              <w:top w:w="85" w:type="dxa"/>
              <w:left w:w="85" w:type="dxa"/>
              <w:bottom w:w="85" w:type="dxa"/>
              <w:right w:w="0" w:type="dxa"/>
            </w:tcMar>
          </w:tcPr>
          <w:p w:rsidR="00550C1B" w:rsidRDefault="00550C1B" w:rsidP="00754343">
            <w:pPr>
              <w:pStyle w:val="NTGTableText"/>
            </w:pPr>
            <w:r w:rsidRPr="007122C3">
              <w:fldChar w:fldCharType="begin">
                <w:ffData>
                  <w:name w:val="Text1"/>
                  <w:enabled/>
                  <w:calcOnExit w:val="0"/>
                  <w:textInput/>
                </w:ffData>
              </w:fldChar>
            </w:r>
            <w:r w:rsidRPr="007122C3">
              <w:instrText xml:space="preserve"> FORMTEXT </w:instrText>
            </w:r>
            <w:r w:rsidRPr="007122C3">
              <w:fldChar w:fldCharType="separate"/>
            </w:r>
            <w:r w:rsidRPr="007122C3">
              <w:rPr>
                <w:noProof/>
              </w:rPr>
              <w:t> </w:t>
            </w:r>
            <w:r w:rsidRPr="007122C3">
              <w:rPr>
                <w:noProof/>
              </w:rPr>
              <w:t> </w:t>
            </w:r>
            <w:r w:rsidRPr="007122C3">
              <w:rPr>
                <w:noProof/>
              </w:rPr>
              <w:t> </w:t>
            </w:r>
            <w:r w:rsidRPr="007122C3">
              <w:rPr>
                <w:noProof/>
              </w:rPr>
              <w:t> </w:t>
            </w:r>
            <w:r w:rsidRPr="007122C3">
              <w:rPr>
                <w:noProof/>
              </w:rPr>
              <w:t> </w:t>
            </w:r>
            <w:r w:rsidRPr="007122C3">
              <w:fldChar w:fldCharType="end"/>
            </w:r>
          </w:p>
        </w:tc>
      </w:tr>
      <w:tr w:rsidR="00550C1B" w:rsidTr="00754343">
        <w:tc>
          <w:tcPr>
            <w:tcW w:w="3402" w:type="dxa"/>
            <w:shd w:val="clear" w:color="auto" w:fill="F2F2F2" w:themeFill="background1" w:themeFillShade="F2"/>
            <w:tcMar>
              <w:top w:w="85" w:type="dxa"/>
              <w:left w:w="85" w:type="dxa"/>
              <w:bottom w:w="85" w:type="dxa"/>
              <w:right w:w="0" w:type="dxa"/>
            </w:tcMar>
          </w:tcPr>
          <w:p w:rsidR="00550C1B" w:rsidRPr="00B62127" w:rsidRDefault="00550C1B" w:rsidP="00754343">
            <w:pPr>
              <w:pStyle w:val="NTGTableText"/>
            </w:pPr>
            <w:r w:rsidRPr="00B62127">
              <w:t>Account BSB</w:t>
            </w:r>
            <w:r>
              <w:t>:</w:t>
            </w:r>
          </w:p>
        </w:tc>
        <w:tc>
          <w:tcPr>
            <w:tcW w:w="6804" w:type="dxa"/>
            <w:tcMar>
              <w:top w:w="85" w:type="dxa"/>
              <w:left w:w="85" w:type="dxa"/>
              <w:bottom w:w="85" w:type="dxa"/>
              <w:right w:w="0" w:type="dxa"/>
            </w:tcMar>
          </w:tcPr>
          <w:p w:rsidR="00550C1B" w:rsidRDefault="00550C1B" w:rsidP="00754343">
            <w:pPr>
              <w:pStyle w:val="NTGTableText"/>
            </w:pPr>
            <w:r w:rsidRPr="007122C3">
              <w:fldChar w:fldCharType="begin">
                <w:ffData>
                  <w:name w:val="Text1"/>
                  <w:enabled/>
                  <w:calcOnExit w:val="0"/>
                  <w:textInput/>
                </w:ffData>
              </w:fldChar>
            </w:r>
            <w:r w:rsidRPr="007122C3">
              <w:instrText xml:space="preserve"> FORMTEXT </w:instrText>
            </w:r>
            <w:r w:rsidRPr="007122C3">
              <w:fldChar w:fldCharType="separate"/>
            </w:r>
            <w:r w:rsidRPr="007122C3">
              <w:rPr>
                <w:noProof/>
              </w:rPr>
              <w:t> </w:t>
            </w:r>
            <w:r w:rsidRPr="007122C3">
              <w:rPr>
                <w:noProof/>
              </w:rPr>
              <w:t> </w:t>
            </w:r>
            <w:r w:rsidRPr="007122C3">
              <w:rPr>
                <w:noProof/>
              </w:rPr>
              <w:t> </w:t>
            </w:r>
            <w:r w:rsidRPr="007122C3">
              <w:rPr>
                <w:noProof/>
              </w:rPr>
              <w:t> </w:t>
            </w:r>
            <w:r w:rsidRPr="007122C3">
              <w:rPr>
                <w:noProof/>
              </w:rPr>
              <w:t> </w:t>
            </w:r>
            <w:r w:rsidRPr="007122C3">
              <w:fldChar w:fldCharType="end"/>
            </w:r>
          </w:p>
        </w:tc>
      </w:tr>
      <w:tr w:rsidR="00550C1B" w:rsidTr="00754343">
        <w:trPr>
          <w:trHeight w:val="25"/>
        </w:trPr>
        <w:tc>
          <w:tcPr>
            <w:tcW w:w="3402" w:type="dxa"/>
            <w:shd w:val="clear" w:color="auto" w:fill="F2F2F2" w:themeFill="background1" w:themeFillShade="F2"/>
            <w:tcMar>
              <w:top w:w="85" w:type="dxa"/>
              <w:left w:w="85" w:type="dxa"/>
              <w:bottom w:w="85" w:type="dxa"/>
              <w:right w:w="0" w:type="dxa"/>
            </w:tcMar>
          </w:tcPr>
          <w:p w:rsidR="00550C1B" w:rsidRPr="00B62127" w:rsidRDefault="00550C1B" w:rsidP="00754343">
            <w:pPr>
              <w:pStyle w:val="NTGTableText"/>
            </w:pPr>
            <w:r w:rsidRPr="00B62127">
              <w:t>Account number</w:t>
            </w:r>
            <w:r>
              <w:t>:</w:t>
            </w:r>
          </w:p>
        </w:tc>
        <w:tc>
          <w:tcPr>
            <w:tcW w:w="6804" w:type="dxa"/>
            <w:tcMar>
              <w:top w:w="85" w:type="dxa"/>
              <w:left w:w="85" w:type="dxa"/>
              <w:bottom w:w="85" w:type="dxa"/>
              <w:right w:w="0" w:type="dxa"/>
            </w:tcMar>
          </w:tcPr>
          <w:p w:rsidR="00550C1B" w:rsidRDefault="00550C1B" w:rsidP="00754343">
            <w:pPr>
              <w:pStyle w:val="NTGTableText"/>
            </w:pPr>
            <w:r w:rsidRPr="007122C3">
              <w:fldChar w:fldCharType="begin">
                <w:ffData>
                  <w:name w:val="Text1"/>
                  <w:enabled/>
                  <w:calcOnExit w:val="0"/>
                  <w:textInput/>
                </w:ffData>
              </w:fldChar>
            </w:r>
            <w:r w:rsidRPr="007122C3">
              <w:instrText xml:space="preserve"> FORMTEXT </w:instrText>
            </w:r>
            <w:r w:rsidRPr="007122C3">
              <w:fldChar w:fldCharType="separate"/>
            </w:r>
            <w:r w:rsidRPr="007122C3">
              <w:rPr>
                <w:noProof/>
              </w:rPr>
              <w:t> </w:t>
            </w:r>
            <w:r w:rsidRPr="007122C3">
              <w:rPr>
                <w:noProof/>
              </w:rPr>
              <w:t> </w:t>
            </w:r>
            <w:r w:rsidRPr="007122C3">
              <w:rPr>
                <w:noProof/>
              </w:rPr>
              <w:t> </w:t>
            </w:r>
            <w:r w:rsidRPr="007122C3">
              <w:rPr>
                <w:noProof/>
              </w:rPr>
              <w:t> </w:t>
            </w:r>
            <w:r w:rsidRPr="007122C3">
              <w:rPr>
                <w:noProof/>
              </w:rPr>
              <w:t> </w:t>
            </w:r>
            <w:r w:rsidRPr="007122C3">
              <w:fldChar w:fldCharType="end"/>
            </w:r>
          </w:p>
        </w:tc>
      </w:tr>
    </w:tbl>
    <w:p w:rsidR="008F5FB2" w:rsidRDefault="00550C1B" w:rsidP="00754343">
      <w:pPr>
        <w:pStyle w:val="Heading2"/>
      </w:pPr>
      <w:bookmarkStart w:id="71" w:name="_Toc451268723"/>
      <w:bookmarkStart w:id="72" w:name="_Toc451762188"/>
      <w:bookmarkStart w:id="73" w:name="_Toc462407734"/>
      <w:r w:rsidRPr="008F5FB2">
        <w:t xml:space="preserve">Section 5 </w:t>
      </w:r>
      <w:r w:rsidR="003B32A7">
        <w:t>Applicant</w:t>
      </w:r>
      <w:r w:rsidR="003722C9">
        <w:t>’</w:t>
      </w:r>
      <w:r w:rsidR="003B32A7">
        <w:t>s</w:t>
      </w:r>
      <w:r w:rsidR="006E6DC3" w:rsidRPr="008F5FB2">
        <w:t xml:space="preserve"> d</w:t>
      </w:r>
      <w:r w:rsidRPr="008F5FB2">
        <w:t>eclaration</w:t>
      </w:r>
      <w:bookmarkEnd w:id="71"/>
      <w:bookmarkEnd w:id="72"/>
      <w:bookmarkEnd w:id="73"/>
    </w:p>
    <w:p w:rsidR="003B32A7" w:rsidRDefault="003B32A7" w:rsidP="003B32A7">
      <w:r>
        <w:t>By signing the declaration below, I acknowledge that I have read and</w:t>
      </w:r>
      <w:r w:rsidR="00C07B9D">
        <w:t>, to the best of my knowledge,</w:t>
      </w:r>
      <w:r>
        <w:t xml:space="preserve"> understood the guide to the application and that all statements contained herein are true and correct. I also agree that</w:t>
      </w:r>
    </w:p>
    <w:p w:rsidR="003B32A7" w:rsidRPr="003B32A7" w:rsidRDefault="003B32A7" w:rsidP="00877FA2">
      <w:pPr>
        <w:pStyle w:val="ListBullet"/>
        <w:rPr>
          <w:b/>
        </w:rPr>
      </w:pPr>
      <w:r>
        <w:rPr>
          <w:b/>
        </w:rPr>
        <w:t xml:space="preserve">I will </w:t>
      </w:r>
      <w:r w:rsidRPr="003B32A7">
        <w:rPr>
          <w:b/>
        </w:rPr>
        <w:t>confirm my eligibility for the HGGS by sending a copy of my receipts to TRO once the grant has been spent.</w:t>
      </w:r>
    </w:p>
    <w:p w:rsidR="003B32A7" w:rsidRPr="00467D4C" w:rsidRDefault="00877FA2" w:rsidP="003B32A7">
      <w:pPr>
        <w:pStyle w:val="ListBullet"/>
      </w:pPr>
      <w:r w:rsidRPr="00467D4C">
        <w:t xml:space="preserve">I understand that the </w:t>
      </w:r>
      <w:r w:rsidR="00467D4C" w:rsidRPr="003B32A7">
        <w:t>HGGS</w:t>
      </w:r>
      <w:r w:rsidRPr="00467D4C">
        <w:t xml:space="preserve"> may only be used to purchase </w:t>
      </w:r>
      <w:r w:rsidRPr="00467D4C">
        <w:rPr>
          <w:rStyle w:val="DTFbluetext"/>
        </w:rPr>
        <w:t>household goods</w:t>
      </w:r>
      <w:r w:rsidRPr="00467D4C">
        <w:t xml:space="preserve"> from a </w:t>
      </w:r>
      <w:r w:rsidR="00362E50" w:rsidRPr="00467D4C">
        <w:rPr>
          <w:rStyle w:val="DTFbluetext"/>
        </w:rPr>
        <w:t xml:space="preserve">Territory </w:t>
      </w:r>
      <w:r w:rsidR="00A94959">
        <w:rPr>
          <w:rStyle w:val="DTFbluetext"/>
        </w:rPr>
        <w:t>enterprise.</w:t>
      </w:r>
    </w:p>
    <w:p w:rsidR="00877FA2" w:rsidRPr="00467D4C" w:rsidRDefault="00877FA2" w:rsidP="00877FA2">
      <w:pPr>
        <w:pStyle w:val="ListBullet"/>
      </w:pPr>
      <w:r w:rsidRPr="00467D4C">
        <w:t xml:space="preserve">I will repay any portion of the </w:t>
      </w:r>
      <w:r w:rsidR="00467D4C" w:rsidRPr="003B32A7">
        <w:t>HGGS</w:t>
      </w:r>
      <w:r w:rsidRPr="00467D4C">
        <w:t xml:space="preserve"> not spent on </w:t>
      </w:r>
      <w:r w:rsidRPr="00467D4C">
        <w:rPr>
          <w:rStyle w:val="DTFbluetext"/>
        </w:rPr>
        <w:t>household goods</w:t>
      </w:r>
      <w:r w:rsidRPr="00467D4C">
        <w:t xml:space="preserve"> </w:t>
      </w:r>
      <w:r w:rsidR="003B32A7">
        <w:t xml:space="preserve">within </w:t>
      </w:r>
      <w:r w:rsidR="007A058A">
        <w:t>ninety</w:t>
      </w:r>
      <w:r w:rsidR="00A94959">
        <w:t xml:space="preserve"> (</w:t>
      </w:r>
      <w:r w:rsidR="007A058A">
        <w:t>9</w:t>
      </w:r>
      <w:r w:rsidR="00A94959">
        <w:t>0)</w:t>
      </w:r>
      <w:r w:rsidR="003B32A7">
        <w:t xml:space="preserve"> </w:t>
      </w:r>
      <w:r w:rsidR="00A94959">
        <w:t>days</w:t>
      </w:r>
      <w:r w:rsidR="003B32A7">
        <w:t xml:space="preserve"> of the HGGS being paid</w:t>
      </w:r>
      <w:r w:rsidRPr="00467D4C">
        <w:t xml:space="preserve">. </w:t>
      </w:r>
    </w:p>
    <w:p w:rsidR="00877FA2" w:rsidRDefault="003B32A7" w:rsidP="00877FA2">
      <w:pPr>
        <w:pStyle w:val="ListBullet"/>
      </w:pPr>
      <w:r>
        <w:t xml:space="preserve">If </w:t>
      </w:r>
      <w:r w:rsidR="00877FA2" w:rsidRPr="00467D4C">
        <w:t xml:space="preserve">I am ineligible for the </w:t>
      </w:r>
      <w:r w:rsidR="00467D4C" w:rsidRPr="003B32A7">
        <w:t>HGGS</w:t>
      </w:r>
      <w:r w:rsidR="00877FA2" w:rsidRPr="00467D4C">
        <w:t xml:space="preserve"> or become aware that I will not satisfy a condition for its payment, I </w:t>
      </w:r>
      <w:r>
        <w:t>will</w:t>
      </w:r>
      <w:r w:rsidR="00877FA2" w:rsidRPr="00467D4C">
        <w:t xml:space="preserve"> notify the TRO in writing within seven </w:t>
      </w:r>
      <w:r w:rsidR="00A94959">
        <w:t xml:space="preserve">(7) </w:t>
      </w:r>
      <w:r w:rsidR="00877FA2" w:rsidRPr="00467D4C">
        <w:t xml:space="preserve">days of that event and repay the </w:t>
      </w:r>
      <w:r w:rsidR="00467D4C" w:rsidRPr="003B32A7">
        <w:t>HGGS</w:t>
      </w:r>
      <w:r w:rsidR="00877FA2" w:rsidRPr="00467D4C">
        <w:t xml:space="preserve">. </w:t>
      </w:r>
    </w:p>
    <w:p w:rsidR="00D31640" w:rsidRPr="00467D4C" w:rsidRDefault="00D31640" w:rsidP="00877FA2">
      <w:pPr>
        <w:pStyle w:val="ListBullet"/>
      </w:pPr>
      <w:r>
        <w:t>I consent to TRO accessing information relating to my application for the First Home Owner Grant for the purpose of determining my eligibility for the Household Goods Grant Scheme.</w:t>
      </w:r>
    </w:p>
    <w:p w:rsidR="00C63F25" w:rsidRDefault="003B32A7" w:rsidP="00C63F25">
      <w:pPr>
        <w:pStyle w:val="ListBullet"/>
        <w:spacing w:after="0"/>
      </w:pPr>
      <w:r>
        <w:t>T</w:t>
      </w:r>
      <w:r w:rsidR="00877FA2" w:rsidRPr="00467D4C">
        <w:t xml:space="preserve">he TRO </w:t>
      </w:r>
      <w:r>
        <w:t>can</w:t>
      </w:r>
      <w:r w:rsidR="00877FA2" w:rsidRPr="00467D4C">
        <w:t xml:space="preserve"> access and exchange information about me to verify my eligibility with my conveyance</w:t>
      </w:r>
      <w:r w:rsidR="00362E50" w:rsidRPr="00467D4C">
        <w:t>r</w:t>
      </w:r>
      <w:r w:rsidR="00877FA2" w:rsidRPr="00467D4C">
        <w:t>/solicitor, other Government agencies, and commercial organisations.</w:t>
      </w:r>
    </w:p>
    <w:p w:rsidR="00550C1B" w:rsidRPr="00E439CE" w:rsidRDefault="00550C1B" w:rsidP="00C63F25">
      <w:pPr>
        <w:pStyle w:val="ListBullet"/>
        <w:numPr>
          <w:ilvl w:val="0"/>
          <w:numId w:val="0"/>
        </w:numPr>
      </w:pPr>
    </w:p>
    <w:tbl>
      <w:tblPr>
        <w:tblStyle w:val="NTGTable"/>
        <w:tblpPr w:leftFromText="181" w:rightFromText="181" w:bottomFromText="284" w:vertAnchor="text" w:tblpY="1"/>
        <w:tblOverlap w:val="never"/>
        <w:tblW w:w="9639" w:type="dxa"/>
        <w:tblInd w:w="0"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Description w:val="Applicants declaration"/>
      </w:tblPr>
      <w:tblGrid>
        <w:gridCol w:w="1700"/>
        <w:gridCol w:w="3119"/>
        <w:gridCol w:w="1701"/>
        <w:gridCol w:w="3119"/>
      </w:tblGrid>
      <w:tr w:rsidR="00A25090" w:rsidTr="009A60C8">
        <w:trPr>
          <w:cnfStyle w:val="100000000000" w:firstRow="1" w:lastRow="0" w:firstColumn="0" w:lastColumn="0" w:oddVBand="0" w:evenVBand="0" w:oddHBand="0" w:evenHBand="0" w:firstRowFirstColumn="0" w:firstRowLastColumn="0" w:lastRowFirstColumn="0" w:lastRowLastColumn="0"/>
          <w:cantSplit w:val="0"/>
        </w:trPr>
        <w:tc>
          <w:tcPr>
            <w:tcW w:w="1700" w:type="dxa"/>
            <w:tcBorders>
              <w:top w:val="nil"/>
              <w:left w:val="nil"/>
              <w:bottom w:val="nil"/>
              <w:right w:val="nil"/>
            </w:tcBorders>
            <w:shd w:val="clear" w:color="auto" w:fill="D9D9D9" w:themeFill="background1" w:themeFillShade="D9"/>
            <w:tcMar>
              <w:top w:w="85" w:type="dxa"/>
              <w:left w:w="85" w:type="dxa"/>
              <w:bottom w:w="57" w:type="dxa"/>
              <w:right w:w="85" w:type="dxa"/>
            </w:tcMar>
            <w:vAlign w:val="bottom"/>
          </w:tcPr>
          <w:p w:rsidR="00550C1B" w:rsidRPr="005554C7" w:rsidRDefault="00550C1B" w:rsidP="002074B9">
            <w:pPr>
              <w:pStyle w:val="NTGTableText"/>
            </w:pPr>
            <w:r w:rsidRPr="005554C7">
              <w:t xml:space="preserve">Applicant 1 </w:t>
            </w:r>
          </w:p>
        </w:tc>
        <w:tc>
          <w:tcPr>
            <w:tcW w:w="3119" w:type="dxa"/>
            <w:tcBorders>
              <w:top w:val="nil"/>
              <w:left w:val="nil"/>
              <w:bottom w:val="nil"/>
              <w:right w:val="nil"/>
            </w:tcBorders>
            <w:shd w:val="clear" w:color="auto" w:fill="D9D9D9" w:themeFill="background1" w:themeFillShade="D9"/>
            <w:tcMar>
              <w:top w:w="85" w:type="dxa"/>
              <w:left w:w="85" w:type="dxa"/>
              <w:bottom w:w="57" w:type="dxa"/>
              <w:right w:w="85" w:type="dxa"/>
            </w:tcMar>
            <w:vAlign w:val="bottom"/>
          </w:tcPr>
          <w:p w:rsidR="00550C1B" w:rsidRPr="005554C7" w:rsidRDefault="00550C1B" w:rsidP="002074B9">
            <w:pPr>
              <w:pStyle w:val="NTGTableText"/>
            </w:pPr>
          </w:p>
        </w:tc>
        <w:tc>
          <w:tcPr>
            <w:tcW w:w="1701" w:type="dxa"/>
            <w:tcBorders>
              <w:top w:val="nil"/>
              <w:left w:val="nil"/>
              <w:bottom w:val="nil"/>
              <w:right w:val="nil"/>
            </w:tcBorders>
            <w:shd w:val="clear" w:color="auto" w:fill="D9D9D9" w:themeFill="background1" w:themeFillShade="D9"/>
            <w:tcMar>
              <w:top w:w="85" w:type="dxa"/>
              <w:left w:w="85" w:type="dxa"/>
              <w:bottom w:w="57" w:type="dxa"/>
              <w:right w:w="85" w:type="dxa"/>
            </w:tcMar>
            <w:vAlign w:val="bottom"/>
          </w:tcPr>
          <w:p w:rsidR="00550C1B" w:rsidRPr="005554C7" w:rsidRDefault="00550C1B" w:rsidP="002074B9">
            <w:pPr>
              <w:pStyle w:val="NTGTableText"/>
            </w:pPr>
            <w:r w:rsidRPr="005554C7">
              <w:t>Applicant 2</w:t>
            </w:r>
          </w:p>
        </w:tc>
        <w:tc>
          <w:tcPr>
            <w:tcW w:w="3119" w:type="dxa"/>
            <w:tcBorders>
              <w:top w:val="nil"/>
              <w:left w:val="nil"/>
              <w:bottom w:val="nil"/>
              <w:right w:val="nil"/>
            </w:tcBorders>
            <w:shd w:val="clear" w:color="auto" w:fill="D9D9D9" w:themeFill="background1" w:themeFillShade="D9"/>
            <w:tcMar>
              <w:top w:w="85" w:type="dxa"/>
              <w:left w:w="85" w:type="dxa"/>
              <w:bottom w:w="57" w:type="dxa"/>
              <w:right w:w="85" w:type="dxa"/>
            </w:tcMar>
            <w:vAlign w:val="bottom"/>
          </w:tcPr>
          <w:p w:rsidR="00550C1B" w:rsidRPr="005554C7" w:rsidRDefault="00550C1B" w:rsidP="002074B9">
            <w:pPr>
              <w:pStyle w:val="NTGTableText"/>
            </w:pPr>
          </w:p>
        </w:tc>
      </w:tr>
      <w:tr w:rsidR="00550C1B" w:rsidTr="009A60C8">
        <w:tc>
          <w:tcPr>
            <w:tcW w:w="1700" w:type="dxa"/>
            <w:tcBorders>
              <w:top w:val="nil"/>
            </w:tcBorders>
            <w:shd w:val="clear" w:color="auto" w:fill="F2F2F2" w:themeFill="background1" w:themeFillShade="F2"/>
            <w:tcMar>
              <w:top w:w="85" w:type="dxa"/>
              <w:left w:w="85" w:type="dxa"/>
              <w:bottom w:w="57" w:type="dxa"/>
              <w:right w:w="85" w:type="dxa"/>
            </w:tcMar>
          </w:tcPr>
          <w:p w:rsidR="00550C1B" w:rsidRPr="005554C7" w:rsidRDefault="00550C1B" w:rsidP="002074B9">
            <w:pPr>
              <w:pStyle w:val="NTGTableText"/>
            </w:pPr>
            <w:r w:rsidRPr="005554C7">
              <w:t>Signature</w:t>
            </w:r>
            <w:r w:rsidR="00400725">
              <w:t>:</w:t>
            </w:r>
          </w:p>
        </w:tc>
        <w:tc>
          <w:tcPr>
            <w:tcW w:w="3119" w:type="dxa"/>
            <w:tcBorders>
              <w:top w:val="nil"/>
            </w:tcBorders>
            <w:tcMar>
              <w:top w:w="85" w:type="dxa"/>
              <w:left w:w="85" w:type="dxa"/>
              <w:bottom w:w="57" w:type="dxa"/>
              <w:right w:w="85" w:type="dxa"/>
            </w:tcMar>
          </w:tcPr>
          <w:p w:rsidR="00550C1B" w:rsidRDefault="00550C1B" w:rsidP="002074B9">
            <w:pPr>
              <w:pStyle w:val="NTGTableText"/>
            </w:pPr>
          </w:p>
        </w:tc>
        <w:tc>
          <w:tcPr>
            <w:tcW w:w="1701" w:type="dxa"/>
            <w:tcBorders>
              <w:top w:val="nil"/>
            </w:tcBorders>
            <w:shd w:val="clear" w:color="auto" w:fill="F2F2F2" w:themeFill="background1" w:themeFillShade="F2"/>
            <w:tcMar>
              <w:top w:w="85" w:type="dxa"/>
              <w:left w:w="85" w:type="dxa"/>
              <w:bottom w:w="57" w:type="dxa"/>
              <w:right w:w="85" w:type="dxa"/>
            </w:tcMar>
          </w:tcPr>
          <w:p w:rsidR="00550C1B" w:rsidRPr="005554C7" w:rsidRDefault="00550C1B" w:rsidP="002074B9">
            <w:pPr>
              <w:pStyle w:val="NTGTableText"/>
            </w:pPr>
            <w:r w:rsidRPr="005554C7">
              <w:t>Signature</w:t>
            </w:r>
            <w:r w:rsidR="00400725">
              <w:t>:</w:t>
            </w:r>
          </w:p>
        </w:tc>
        <w:tc>
          <w:tcPr>
            <w:tcW w:w="3119" w:type="dxa"/>
            <w:tcBorders>
              <w:top w:val="nil"/>
            </w:tcBorders>
            <w:tcMar>
              <w:top w:w="85" w:type="dxa"/>
              <w:left w:w="85" w:type="dxa"/>
              <w:bottom w:w="57" w:type="dxa"/>
              <w:right w:w="85" w:type="dxa"/>
            </w:tcMar>
          </w:tcPr>
          <w:p w:rsidR="00550C1B" w:rsidRPr="005554C7" w:rsidRDefault="00550C1B" w:rsidP="002074B9">
            <w:pPr>
              <w:pStyle w:val="NTGTableText"/>
            </w:pPr>
          </w:p>
        </w:tc>
      </w:tr>
      <w:tr w:rsidR="00550C1B" w:rsidTr="009A60C8">
        <w:tc>
          <w:tcPr>
            <w:tcW w:w="1700" w:type="dxa"/>
            <w:shd w:val="clear" w:color="auto" w:fill="F2F2F2" w:themeFill="background1" w:themeFillShade="F2"/>
            <w:tcMar>
              <w:top w:w="85" w:type="dxa"/>
              <w:left w:w="85" w:type="dxa"/>
              <w:bottom w:w="57" w:type="dxa"/>
              <w:right w:w="85" w:type="dxa"/>
            </w:tcMar>
          </w:tcPr>
          <w:p w:rsidR="00550C1B" w:rsidRPr="005554C7" w:rsidRDefault="00550C1B" w:rsidP="002074B9">
            <w:pPr>
              <w:pStyle w:val="NTGTableText"/>
            </w:pPr>
            <w:r w:rsidRPr="005554C7">
              <w:t>Name</w:t>
            </w:r>
            <w:r w:rsidR="00400725">
              <w:t>:</w:t>
            </w:r>
          </w:p>
        </w:tc>
        <w:tc>
          <w:tcPr>
            <w:tcW w:w="3119" w:type="dxa"/>
            <w:tcMar>
              <w:top w:w="85" w:type="dxa"/>
              <w:left w:w="85" w:type="dxa"/>
              <w:bottom w:w="57" w:type="dxa"/>
              <w:right w:w="85" w:type="dxa"/>
            </w:tcMar>
          </w:tcPr>
          <w:p w:rsidR="00550C1B" w:rsidRDefault="00550C1B" w:rsidP="002074B9">
            <w:pPr>
              <w:pStyle w:val="NTGTableText"/>
            </w:pPr>
            <w:r w:rsidRPr="00D9316C">
              <w:fldChar w:fldCharType="begin">
                <w:ffData>
                  <w:name w:val="Text1"/>
                  <w:enabled/>
                  <w:calcOnExit w:val="0"/>
                  <w:textInput/>
                </w:ffData>
              </w:fldChar>
            </w:r>
            <w:r w:rsidRPr="00D9316C">
              <w:instrText xml:space="preserve"> FORMTEXT </w:instrText>
            </w:r>
            <w:r w:rsidRPr="00D9316C">
              <w:fldChar w:fldCharType="separate"/>
            </w:r>
            <w:r w:rsidRPr="00D9316C">
              <w:rPr>
                <w:noProof/>
              </w:rPr>
              <w:t> </w:t>
            </w:r>
            <w:r w:rsidRPr="00D9316C">
              <w:rPr>
                <w:noProof/>
              </w:rPr>
              <w:t> </w:t>
            </w:r>
            <w:r w:rsidRPr="00D9316C">
              <w:rPr>
                <w:noProof/>
              </w:rPr>
              <w:t> </w:t>
            </w:r>
            <w:r w:rsidRPr="00D9316C">
              <w:rPr>
                <w:noProof/>
              </w:rPr>
              <w:t> </w:t>
            </w:r>
            <w:r w:rsidRPr="00D9316C">
              <w:rPr>
                <w:noProof/>
              </w:rPr>
              <w:t> </w:t>
            </w:r>
            <w:r w:rsidRPr="00D9316C">
              <w:fldChar w:fldCharType="end"/>
            </w:r>
          </w:p>
        </w:tc>
        <w:tc>
          <w:tcPr>
            <w:tcW w:w="1701" w:type="dxa"/>
            <w:shd w:val="clear" w:color="auto" w:fill="F2F2F2" w:themeFill="background1" w:themeFillShade="F2"/>
            <w:tcMar>
              <w:top w:w="85" w:type="dxa"/>
              <w:left w:w="85" w:type="dxa"/>
              <w:bottom w:w="57" w:type="dxa"/>
              <w:right w:w="85" w:type="dxa"/>
            </w:tcMar>
          </w:tcPr>
          <w:p w:rsidR="00550C1B" w:rsidRPr="005554C7" w:rsidRDefault="00550C1B" w:rsidP="002074B9">
            <w:pPr>
              <w:pStyle w:val="NTGTableText"/>
            </w:pPr>
            <w:r w:rsidRPr="005554C7">
              <w:t>Name</w:t>
            </w:r>
            <w:r w:rsidR="00400725">
              <w:t>:</w:t>
            </w:r>
          </w:p>
        </w:tc>
        <w:tc>
          <w:tcPr>
            <w:tcW w:w="3119" w:type="dxa"/>
            <w:tcMar>
              <w:top w:w="85" w:type="dxa"/>
              <w:left w:w="85" w:type="dxa"/>
              <w:bottom w:w="57" w:type="dxa"/>
              <w:right w:w="85" w:type="dxa"/>
            </w:tcMar>
          </w:tcPr>
          <w:p w:rsidR="00550C1B" w:rsidRDefault="00550C1B" w:rsidP="002074B9">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r w:rsidR="00550C1B" w:rsidTr="009A60C8">
        <w:trPr>
          <w:trHeight w:val="25"/>
        </w:trPr>
        <w:tc>
          <w:tcPr>
            <w:tcW w:w="1700" w:type="dxa"/>
            <w:shd w:val="clear" w:color="auto" w:fill="F2F2F2" w:themeFill="background1" w:themeFillShade="F2"/>
            <w:tcMar>
              <w:top w:w="85" w:type="dxa"/>
              <w:left w:w="85" w:type="dxa"/>
              <w:bottom w:w="57" w:type="dxa"/>
              <w:right w:w="85" w:type="dxa"/>
            </w:tcMar>
          </w:tcPr>
          <w:p w:rsidR="00550C1B" w:rsidRPr="005554C7" w:rsidRDefault="00550C1B" w:rsidP="002074B9">
            <w:pPr>
              <w:pStyle w:val="NTGTableText"/>
            </w:pPr>
            <w:r w:rsidRPr="005554C7">
              <w:t>Date</w:t>
            </w:r>
            <w:r w:rsidR="00400725">
              <w:t>:</w:t>
            </w:r>
            <w:r w:rsidRPr="005554C7">
              <w:t xml:space="preserve"> </w:t>
            </w:r>
            <w:r w:rsidRPr="005554C7">
              <w:tab/>
            </w:r>
          </w:p>
        </w:tc>
        <w:tc>
          <w:tcPr>
            <w:tcW w:w="3119" w:type="dxa"/>
            <w:tcMar>
              <w:top w:w="85" w:type="dxa"/>
              <w:left w:w="85" w:type="dxa"/>
              <w:bottom w:w="57" w:type="dxa"/>
              <w:right w:w="85" w:type="dxa"/>
            </w:tcMar>
          </w:tcPr>
          <w:p w:rsidR="00550C1B" w:rsidRDefault="00550C1B" w:rsidP="002074B9">
            <w:pPr>
              <w:pStyle w:val="NTGTableText"/>
            </w:pPr>
            <w:r w:rsidRPr="00D9316C">
              <w:fldChar w:fldCharType="begin">
                <w:ffData>
                  <w:name w:val="Text1"/>
                  <w:enabled/>
                  <w:calcOnExit w:val="0"/>
                  <w:textInput/>
                </w:ffData>
              </w:fldChar>
            </w:r>
            <w:r w:rsidRPr="00D9316C">
              <w:instrText xml:space="preserve"> FORMTEXT </w:instrText>
            </w:r>
            <w:r w:rsidRPr="00D9316C">
              <w:fldChar w:fldCharType="separate"/>
            </w:r>
            <w:r w:rsidRPr="00D9316C">
              <w:rPr>
                <w:noProof/>
              </w:rPr>
              <w:t> </w:t>
            </w:r>
            <w:r w:rsidRPr="00D9316C">
              <w:rPr>
                <w:noProof/>
              </w:rPr>
              <w:t> </w:t>
            </w:r>
            <w:r w:rsidRPr="00D9316C">
              <w:rPr>
                <w:noProof/>
              </w:rPr>
              <w:t> </w:t>
            </w:r>
            <w:r w:rsidRPr="00D9316C">
              <w:rPr>
                <w:noProof/>
              </w:rPr>
              <w:t> </w:t>
            </w:r>
            <w:r w:rsidRPr="00D9316C">
              <w:rPr>
                <w:noProof/>
              </w:rPr>
              <w:t> </w:t>
            </w:r>
            <w:r w:rsidRPr="00D9316C">
              <w:fldChar w:fldCharType="end"/>
            </w:r>
          </w:p>
        </w:tc>
        <w:tc>
          <w:tcPr>
            <w:tcW w:w="1701" w:type="dxa"/>
            <w:shd w:val="clear" w:color="auto" w:fill="F2F2F2" w:themeFill="background1" w:themeFillShade="F2"/>
            <w:tcMar>
              <w:top w:w="85" w:type="dxa"/>
              <w:left w:w="85" w:type="dxa"/>
              <w:bottom w:w="57" w:type="dxa"/>
              <w:right w:w="85" w:type="dxa"/>
            </w:tcMar>
          </w:tcPr>
          <w:p w:rsidR="00550C1B" w:rsidRPr="005554C7" w:rsidRDefault="00550C1B" w:rsidP="002074B9">
            <w:pPr>
              <w:pStyle w:val="NTGTableText"/>
            </w:pPr>
            <w:r w:rsidRPr="005554C7">
              <w:t>Date</w:t>
            </w:r>
            <w:r w:rsidR="00400725">
              <w:t>:</w:t>
            </w:r>
          </w:p>
        </w:tc>
        <w:tc>
          <w:tcPr>
            <w:tcW w:w="3119" w:type="dxa"/>
            <w:tcMar>
              <w:top w:w="85" w:type="dxa"/>
              <w:left w:w="85" w:type="dxa"/>
              <w:bottom w:w="57" w:type="dxa"/>
              <w:right w:w="85" w:type="dxa"/>
            </w:tcMar>
          </w:tcPr>
          <w:p w:rsidR="00550C1B" w:rsidRDefault="00550C1B" w:rsidP="002074B9">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bl>
    <w:p w:rsidR="00362E50" w:rsidRPr="00384E0B" w:rsidRDefault="00362E50" w:rsidP="00362E50">
      <w:pPr>
        <w:rPr>
          <w:rStyle w:val="Strong"/>
        </w:rPr>
      </w:pPr>
      <w:bookmarkStart w:id="74" w:name="_Toc451268725"/>
      <w:bookmarkStart w:id="75" w:name="_Toc451762190"/>
      <w:bookmarkStart w:id="76" w:name="_Toc451849397"/>
      <w:r w:rsidRPr="00384E0B">
        <w:rPr>
          <w:rStyle w:val="Strong"/>
        </w:rPr>
        <w:t>Privacy statement</w:t>
      </w:r>
    </w:p>
    <w:p w:rsidR="00362E50" w:rsidRDefault="00362E50" w:rsidP="00362E50">
      <w:pPr>
        <w:spacing w:after="0"/>
        <w:rPr>
          <w:rFonts w:eastAsiaTheme="majorEastAsia" w:cstheme="majorBidi"/>
          <w:b/>
          <w:bCs/>
          <w:iCs/>
          <w:color w:val="606060"/>
          <w:sz w:val="28"/>
          <w:szCs w:val="28"/>
        </w:rPr>
      </w:pPr>
      <w:r w:rsidRPr="00435F98">
        <w:t xml:space="preserve">The information in this </w:t>
      </w:r>
      <w:r w:rsidR="00C07B9D">
        <w:t xml:space="preserve">application </w:t>
      </w:r>
      <w:r w:rsidRPr="00435F98">
        <w:t xml:space="preserve">form is required to determine </w:t>
      </w:r>
      <w:r w:rsidR="00C07B9D">
        <w:t xml:space="preserve">your </w:t>
      </w:r>
      <w:r>
        <w:t>eligib</w:t>
      </w:r>
      <w:r w:rsidR="00C07B9D">
        <w:t>i</w:t>
      </w:r>
      <w:r>
        <w:t>l</w:t>
      </w:r>
      <w:r w:rsidR="00C07B9D">
        <w:t>ity</w:t>
      </w:r>
      <w:r>
        <w:t xml:space="preserve"> for the </w:t>
      </w:r>
      <w:r w:rsidRPr="003B32A7">
        <w:t>HGGS</w:t>
      </w:r>
      <w:r w:rsidRPr="00435F98">
        <w:t xml:space="preserve">. Any information you provide is on a voluntary basis but is needed to process your application. You may review or correct any personal information provided by contacting </w:t>
      </w:r>
      <w:r w:rsidR="00C07B9D">
        <w:t xml:space="preserve">the </w:t>
      </w:r>
      <w:r w:rsidRPr="00435F98">
        <w:t>TRO.</w:t>
      </w:r>
      <w:bookmarkEnd w:id="74"/>
      <w:bookmarkEnd w:id="75"/>
      <w:bookmarkEnd w:id="76"/>
    </w:p>
    <w:sectPr w:rsidR="00362E50" w:rsidSect="00705C9D">
      <w:headerReference w:type="default" r:id="rId15"/>
      <w:footerReference w:type="default" r:id="rId16"/>
      <w:footerReference w:type="first" r:id="rId17"/>
      <w:pgSz w:w="11906" w:h="16838" w:code="9"/>
      <w:pgMar w:top="1134" w:right="1134" w:bottom="1134" w:left="113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AB2" w:rsidRDefault="003A7AB2" w:rsidP="007332FF">
      <w:r>
        <w:separator/>
      </w:r>
    </w:p>
  </w:endnote>
  <w:endnote w:type="continuationSeparator" w:id="0">
    <w:p w:rsidR="003A7AB2" w:rsidRDefault="003A7AB2"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Std Light">
    <w:panose1 w:val="020B0302030403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AB2" w:rsidRPr="00AE306C" w:rsidRDefault="00985FEB" w:rsidP="002926BC">
    <w:pPr>
      <w:tabs>
        <w:tab w:val="right" w:pos="10206"/>
      </w:tabs>
      <w:spacing w:after="120"/>
      <w:ind w:left="-567" w:right="-568"/>
      <w:rPr>
        <w:sz w:val="16"/>
        <w:szCs w:val="16"/>
      </w:rPr>
    </w:pPr>
    <w:r>
      <w:rPr>
        <w:sz w:val="16"/>
        <w:szCs w:val="16"/>
      </w:rPr>
      <w:pict>
        <v:rect id="_x0000_i1025" style="width:481.9pt;height:.5pt;mso-position-vertical:absolute" o:hralign="center" o:hrstd="t" o:hrnoshade="t" o:hr="t" fillcolor="black [3213]" stroked="f"/>
      </w:pict>
    </w:r>
  </w:p>
  <w:p w:rsidR="003A7AB2" w:rsidRPr="004D1B76" w:rsidRDefault="003A7AB2" w:rsidP="002926BC">
    <w:pPr>
      <w:pStyle w:val="NTGFooter2deptpagenum"/>
      <w:tabs>
        <w:tab w:val="clear" w:pos="9639"/>
        <w:tab w:val="right" w:pos="10206"/>
      </w:tabs>
      <w:ind w:left="-567" w:right="-568"/>
    </w:pPr>
    <w:r w:rsidRPr="007B5DA2">
      <w:rPr>
        <w:rStyle w:val="NTGFooterDepartmentofChar"/>
      </w:rPr>
      <w:fldChar w:fldCharType="begin"/>
    </w:r>
    <w:r w:rsidRPr="007B5DA2">
      <w:rPr>
        <w:rStyle w:val="NTGFooterDepartmentofChar"/>
      </w:rPr>
      <w:instrText xml:space="preserve"> DOCPROPERTY  DepartmentOf  \* MERGEFORMAT </w:instrText>
    </w:r>
    <w:r w:rsidRPr="007B5DA2">
      <w:rPr>
        <w:rStyle w:val="NTGFooterDepartmentofChar"/>
      </w:rPr>
      <w:fldChar w:fldCharType="separate"/>
    </w:r>
    <w:r>
      <w:rPr>
        <w:rStyle w:val="NTGFooterDepartmentofChar"/>
      </w:rPr>
      <w:t xml:space="preserve">Department of </w:t>
    </w:r>
    <w:r w:rsidRPr="007B5DA2">
      <w:rPr>
        <w:rStyle w:val="NTGFooterDepartmentofChar"/>
      </w:rPr>
      <w:fldChar w:fldCharType="end"/>
    </w:r>
    <w:r w:rsidRPr="007B5DA2">
      <w:rPr>
        <w:rStyle w:val="NTGFooterDepartmentNameChar"/>
      </w:rPr>
      <w:fldChar w:fldCharType="begin"/>
    </w:r>
    <w:r w:rsidRPr="007B5DA2">
      <w:rPr>
        <w:rStyle w:val="NTGFooterDepartmentNameChar"/>
      </w:rPr>
      <w:instrText xml:space="preserve"> DOCPROPERTY  DepartmentName  \* MERGEFORMAT </w:instrText>
    </w:r>
    <w:r w:rsidRPr="007B5DA2">
      <w:rPr>
        <w:rStyle w:val="NTGFooterDepartmentNameChar"/>
      </w:rPr>
      <w:fldChar w:fldCharType="separate"/>
    </w:r>
    <w:r>
      <w:rPr>
        <w:rStyle w:val="NTGFooterDepartmentNameChar"/>
      </w:rPr>
      <w:t>Treasury and Finance</w:t>
    </w:r>
    <w:r w:rsidRPr="007B5DA2">
      <w:rPr>
        <w:rStyle w:val="NTGFooterDepartmentNameChar"/>
      </w:rPr>
      <w:fldChar w:fldCharType="end"/>
    </w:r>
    <w:r w:rsidRPr="004D1B76">
      <w:tab/>
    </w:r>
    <w:r w:rsidRPr="007B5DA2">
      <w:rPr>
        <w:rStyle w:val="NTGFooter2deptpagenumChar"/>
        <w:rFonts w:eastAsia="Calibri"/>
      </w:rPr>
      <w:t xml:space="preserve">Page </w:t>
    </w:r>
    <w:r w:rsidRPr="007B5DA2">
      <w:rPr>
        <w:rStyle w:val="NTGFooter2deptpagenumChar"/>
        <w:rFonts w:eastAsia="Calibri"/>
      </w:rPr>
      <w:fldChar w:fldCharType="begin"/>
    </w:r>
    <w:r w:rsidRPr="007B5DA2">
      <w:rPr>
        <w:rStyle w:val="NTGFooter2deptpagenumChar"/>
        <w:rFonts w:eastAsia="Calibri"/>
      </w:rPr>
      <w:instrText xml:space="preserve"> PAGE  \* Arabic  \* MERGEFORMAT </w:instrText>
    </w:r>
    <w:r w:rsidRPr="007B5DA2">
      <w:rPr>
        <w:rStyle w:val="NTGFooter2deptpagenumChar"/>
        <w:rFonts w:eastAsia="Calibri"/>
      </w:rPr>
      <w:fldChar w:fldCharType="separate"/>
    </w:r>
    <w:r w:rsidR="00985FEB">
      <w:rPr>
        <w:rStyle w:val="NTGFooter2deptpagenumChar"/>
        <w:rFonts w:eastAsia="Calibri"/>
        <w:noProof/>
      </w:rPr>
      <w:t>4</w:t>
    </w:r>
    <w:r w:rsidRPr="007B5DA2">
      <w:rPr>
        <w:rStyle w:val="NTGFooter2deptpagenumChar"/>
        <w:rFonts w:eastAsia="Calibri"/>
      </w:rPr>
      <w:fldChar w:fldCharType="end"/>
    </w:r>
    <w:r w:rsidRPr="007B5DA2">
      <w:rPr>
        <w:rStyle w:val="NTGFooter2deptpagenumChar"/>
        <w:rFonts w:eastAsia="Calibri"/>
      </w:rPr>
      <w:t xml:space="preserve"> of </w:t>
    </w:r>
    <w:r w:rsidRPr="007B5DA2">
      <w:rPr>
        <w:rStyle w:val="NTGFooter2deptpagenumChar"/>
        <w:rFonts w:eastAsia="Calibri"/>
      </w:rPr>
      <w:fldChar w:fldCharType="begin"/>
    </w:r>
    <w:r w:rsidRPr="007B5DA2">
      <w:rPr>
        <w:rStyle w:val="NTGFooter2deptpagenumChar"/>
        <w:rFonts w:eastAsia="Calibri"/>
      </w:rPr>
      <w:instrText xml:space="preserve"> NUMPAGES  \* Arabic  \* MERGEFORMAT </w:instrText>
    </w:r>
    <w:r w:rsidRPr="007B5DA2">
      <w:rPr>
        <w:rStyle w:val="NTGFooter2deptpagenumChar"/>
        <w:rFonts w:eastAsia="Calibri"/>
      </w:rPr>
      <w:fldChar w:fldCharType="separate"/>
    </w:r>
    <w:r w:rsidR="00985FEB">
      <w:rPr>
        <w:rStyle w:val="NTGFooter2deptpagenumChar"/>
        <w:rFonts w:eastAsia="Calibri"/>
        <w:noProof/>
      </w:rPr>
      <w:t>7</w:t>
    </w:r>
    <w:r w:rsidRPr="007B5DA2">
      <w:rPr>
        <w:rStyle w:val="NTGFooter2deptpagenumChar"/>
        <w:rFonts w:eastAsia="Calibri"/>
      </w:rPr>
      <w:fldChar w:fldCharType="end"/>
    </w:r>
  </w:p>
  <w:p w:rsidR="003A7AB2" w:rsidRPr="007B5DA2" w:rsidRDefault="007F14F4" w:rsidP="002926BC">
    <w:pPr>
      <w:pStyle w:val="NTGFooter2DateVersion"/>
      <w:tabs>
        <w:tab w:val="clear" w:pos="9639"/>
        <w:tab w:val="right" w:pos="10206"/>
      </w:tabs>
      <w:ind w:left="-567" w:right="-568"/>
      <w:rPr>
        <w:rStyle w:val="NTGFooter2deptpagenumChar"/>
        <w:rFonts w:eastAsia="Calibri"/>
      </w:rPr>
    </w:pPr>
    <w:r>
      <w:t>7</w:t>
    </w:r>
    <w:r w:rsidR="003A7AB2">
      <w:t> </w:t>
    </w:r>
    <w:r w:rsidR="00FA3484">
      <w:t>May </w:t>
    </w:r>
    <w:r w:rsidR="003A7AB2">
      <w:t>201</w:t>
    </w:r>
    <w:r w:rsidR="00FA3484">
      <w:t>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3A7AB2" w:rsidRPr="00132658" w:rsidTr="002B5591">
      <w:trPr>
        <w:cantSplit/>
        <w:trHeight w:hRule="exact" w:val="1400"/>
        <w:tblHeader/>
      </w:trPr>
      <w:tc>
        <w:tcPr>
          <w:tcW w:w="8505" w:type="dxa"/>
          <w:vAlign w:val="center"/>
        </w:tcPr>
        <w:p w:rsidR="003A7AB2" w:rsidRPr="00705C9D" w:rsidRDefault="003A7AB2" w:rsidP="007B5DA2">
          <w:pPr>
            <w:pStyle w:val="NTGFooter1items"/>
            <w:rPr>
              <w:rStyle w:val="NTGFooterDepartmentNameChar"/>
            </w:rPr>
          </w:pPr>
          <w:r w:rsidRPr="00705C9D">
            <w:rPr>
              <w:rStyle w:val="NTGFooterDepartmentofChar"/>
            </w:rPr>
            <w:fldChar w:fldCharType="begin"/>
          </w:r>
          <w:r w:rsidRPr="00705C9D">
            <w:rPr>
              <w:rStyle w:val="NTGFooterDepartmentofChar"/>
            </w:rPr>
            <w:instrText xml:space="preserve"> DOCPROPERTY  DepartmentOf  \* MERGEFORMAT </w:instrText>
          </w:r>
          <w:r w:rsidRPr="00705C9D">
            <w:rPr>
              <w:rStyle w:val="NTGFooterDepartmentofChar"/>
            </w:rPr>
            <w:fldChar w:fldCharType="separate"/>
          </w:r>
          <w:r>
            <w:rPr>
              <w:rStyle w:val="NTGFooterDepartmentofChar"/>
            </w:rPr>
            <w:t xml:space="preserve">Department of </w:t>
          </w:r>
          <w:r w:rsidRPr="00705C9D">
            <w:rPr>
              <w:rStyle w:val="NTGFooterDepartmentofChar"/>
            </w:rPr>
            <w:fldChar w:fldCharType="end"/>
          </w:r>
          <w:r w:rsidRPr="00705C9D">
            <w:rPr>
              <w:rStyle w:val="NTGFooterDepartmentNameChar"/>
            </w:rPr>
            <w:fldChar w:fldCharType="begin"/>
          </w:r>
          <w:r w:rsidRPr="00705C9D">
            <w:rPr>
              <w:rStyle w:val="NTGFooterDepartmentNameChar"/>
            </w:rPr>
            <w:instrText xml:space="preserve"> DOCPROPERTY  DepartmentName  \* MERGEFORMAT </w:instrText>
          </w:r>
          <w:r w:rsidRPr="00705C9D">
            <w:rPr>
              <w:rStyle w:val="NTGFooterDepartmentNameChar"/>
            </w:rPr>
            <w:fldChar w:fldCharType="separate"/>
          </w:r>
          <w:r>
            <w:rPr>
              <w:rStyle w:val="NTGFooterDepartmentNameChar"/>
            </w:rPr>
            <w:t>Treasury and Finance</w:t>
          </w:r>
          <w:r w:rsidRPr="00705C9D">
            <w:rPr>
              <w:rStyle w:val="NTGFooterDepartmentNameChar"/>
            </w:rPr>
            <w:fldChar w:fldCharType="end"/>
          </w:r>
        </w:p>
        <w:p w:rsidR="003A7AB2" w:rsidRPr="007B5DA2" w:rsidRDefault="003A7AB2">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985FEB">
            <w:rPr>
              <w:noProof/>
            </w:rPr>
            <w:t>1</w:t>
          </w:r>
          <w:r w:rsidRPr="007B5DA2">
            <w:fldChar w:fldCharType="end"/>
          </w:r>
          <w:r w:rsidRPr="007B5DA2">
            <w:t xml:space="preserve"> of </w:t>
          </w:r>
          <w:r w:rsidR="00DF725E">
            <w:rPr>
              <w:noProof/>
            </w:rPr>
            <w:fldChar w:fldCharType="begin"/>
          </w:r>
          <w:r w:rsidR="00DF725E">
            <w:rPr>
              <w:noProof/>
            </w:rPr>
            <w:instrText xml:space="preserve"> NUMPAGES  \* Arabic  \* MERGEFORMAT </w:instrText>
          </w:r>
          <w:r w:rsidR="00DF725E">
            <w:rPr>
              <w:noProof/>
            </w:rPr>
            <w:fldChar w:fldCharType="separate"/>
          </w:r>
          <w:r w:rsidR="00985FEB">
            <w:rPr>
              <w:noProof/>
            </w:rPr>
            <w:t>7</w:t>
          </w:r>
          <w:r w:rsidR="00DF725E">
            <w:rPr>
              <w:noProof/>
            </w:rPr>
            <w:fldChar w:fldCharType="end"/>
          </w:r>
          <w:r w:rsidRPr="007B5DA2">
            <w:tab/>
          </w:r>
          <w:r w:rsidR="007F14F4">
            <w:t>7</w:t>
          </w:r>
          <w:r>
            <w:t> </w:t>
          </w:r>
          <w:r w:rsidR="00FA3484">
            <w:t>May </w:t>
          </w:r>
          <w:r>
            <w:t>201</w:t>
          </w:r>
          <w:r w:rsidR="00FA3484">
            <w:t>9</w:t>
          </w:r>
        </w:p>
      </w:tc>
      <w:tc>
        <w:tcPr>
          <w:tcW w:w="2268" w:type="dxa"/>
          <w:vAlign w:val="center"/>
        </w:tcPr>
        <w:p w:rsidR="003A7AB2" w:rsidRPr="001E14EB" w:rsidRDefault="003A7AB2" w:rsidP="00543BD1">
          <w:pPr>
            <w:spacing w:after="0"/>
            <w:jc w:val="right"/>
          </w:pPr>
          <w:r w:rsidRPr="00132658">
            <w:rPr>
              <w:noProof/>
            </w:rPr>
            <w:drawing>
              <wp:inline distT="0" distB="0" distL="0" distR="0" wp14:anchorId="4E2FBB70" wp14:editId="183689E3">
                <wp:extent cx="1347470" cy="481330"/>
                <wp:effectExtent l="0" t="0" r="5080" b="0"/>
                <wp:docPr id="1" name="Picture 1"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481330"/>
                        </a:xfrm>
                        <a:prstGeom prst="rect">
                          <a:avLst/>
                        </a:prstGeom>
                        <a:noFill/>
                      </pic:spPr>
                    </pic:pic>
                  </a:graphicData>
                </a:graphic>
              </wp:inline>
            </w:drawing>
          </w:r>
        </w:p>
      </w:tc>
    </w:tr>
  </w:tbl>
  <w:p w:rsidR="003A7AB2" w:rsidRPr="00543BD1" w:rsidRDefault="003A7AB2" w:rsidP="00543BD1">
    <w:pPr>
      <w:pStyle w:val="NoSpacing"/>
      <w:rPr>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AB2" w:rsidRDefault="003A7AB2" w:rsidP="007332FF">
      <w:r>
        <w:separator/>
      </w:r>
    </w:p>
  </w:footnote>
  <w:footnote w:type="continuationSeparator" w:id="0">
    <w:p w:rsidR="003A7AB2" w:rsidRDefault="003A7AB2" w:rsidP="00733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AB2" w:rsidRDefault="003A7AB2" w:rsidP="002926BC">
    <w:pPr>
      <w:pStyle w:val="Header"/>
      <w:tabs>
        <w:tab w:val="clear" w:pos="9026"/>
      </w:tabs>
      <w:ind w:right="-568"/>
    </w:pPr>
    <w:r>
      <w:t xml:space="preserve">Household Goods Grant Scheme (HGGS)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6B2D3A4"/>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16947A1E"/>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646E2568"/>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24E272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7FA3375"/>
    <w:multiLevelType w:val="hybridMultilevel"/>
    <w:tmpl w:val="AF9C9C9E"/>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5" w15:restartNumberingAfterBreak="0">
    <w:nsid w:val="211A12AE"/>
    <w:multiLevelType w:val="multilevel"/>
    <w:tmpl w:val="BD7A8414"/>
    <w:numStyleLink w:val="NTGStandardList"/>
  </w:abstractNum>
  <w:abstractNum w:abstractNumId="6" w15:restartNumberingAfterBreak="0">
    <w:nsid w:val="24E93944"/>
    <w:multiLevelType w:val="multilevel"/>
    <w:tmpl w:val="BD7A8414"/>
    <w:styleLink w:val="NTGStandardList"/>
    <w:lvl w:ilvl="0">
      <w:start w:val="1"/>
      <w:numFmt w:val="bullet"/>
      <w:pStyle w:val="List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7" w15:restartNumberingAfterBreak="0">
    <w:nsid w:val="256C6BF6"/>
    <w:multiLevelType w:val="multilevel"/>
    <w:tmpl w:val="73447ADE"/>
    <w:lvl w:ilvl="0">
      <w:start w:val="1"/>
      <w:numFmt w:val="bullet"/>
      <w:lvlText w:val=""/>
      <w:lvlJc w:val="left"/>
      <w:pPr>
        <w:ind w:left="357" w:hanging="357"/>
      </w:pPr>
      <w:rPr>
        <w:rFonts w:ascii="Symbol" w:hAnsi="Symbol" w:hint="default"/>
      </w:rPr>
    </w:lvl>
    <w:lvl w:ilvl="1">
      <w:numFmt w:val="bullet"/>
      <w:pStyle w:val="ListBullet2"/>
      <w:lvlText w:val="–"/>
      <w:lvlJc w:val="left"/>
      <w:pPr>
        <w:ind w:left="714" w:hanging="357"/>
      </w:pPr>
      <w:rPr>
        <w:rFonts w:ascii="Arial MT Std Light" w:eastAsia="Times New Roman" w:hAnsi="Arial MT Std Light" w:cs="Arial"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8" w15:restartNumberingAfterBreak="0">
    <w:nsid w:val="2A59584B"/>
    <w:multiLevelType w:val="multilevel"/>
    <w:tmpl w:val="8D8CCF9A"/>
    <w:styleLink w:val="NTGTableList"/>
    <w:lvl w:ilvl="0">
      <w:start w:val="1"/>
      <w:numFmt w:val="bullet"/>
      <w:lvlText w:val=""/>
      <w:lvlJc w:val="left"/>
      <w:pPr>
        <w:ind w:left="360" w:hanging="360"/>
      </w:pPr>
      <w:rPr>
        <w:rFonts w:ascii="Symbol" w:hAnsi="Symbol" w:hint="default"/>
        <w:color w:val="auto"/>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9" w15:restartNumberingAfterBreak="0">
    <w:nsid w:val="2AEE2FA7"/>
    <w:multiLevelType w:val="hybridMultilevel"/>
    <w:tmpl w:val="AC62A178"/>
    <w:lvl w:ilvl="0" w:tplc="15608518">
      <w:numFmt w:val="bullet"/>
      <w:pStyle w:val="DTFtabledash"/>
      <w:lvlText w:val="–"/>
      <w:lvlJc w:val="left"/>
      <w:pPr>
        <w:ind w:left="720" w:hanging="360"/>
      </w:pPr>
      <w:rPr>
        <w:rFonts w:ascii="Arial MT Std Light" w:eastAsia="Times New Roman" w:hAnsi="Arial MT Std Light"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B9D4F2F"/>
    <w:multiLevelType w:val="multilevel"/>
    <w:tmpl w:val="6F860756"/>
    <w:numStyleLink w:val="NTGStandardNumList"/>
  </w:abstractNum>
  <w:abstractNum w:abstractNumId="11" w15:restartNumberingAfterBreak="0">
    <w:nsid w:val="35C910BE"/>
    <w:multiLevelType w:val="multilevel"/>
    <w:tmpl w:val="BD7A8414"/>
    <w:numStyleLink w:val="NTGStandardList"/>
  </w:abstractNum>
  <w:abstractNum w:abstractNumId="12" w15:restartNumberingAfterBreak="0">
    <w:nsid w:val="35FA70CD"/>
    <w:multiLevelType w:val="hybridMultilevel"/>
    <w:tmpl w:val="5432927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6335E44"/>
    <w:multiLevelType w:val="multilevel"/>
    <w:tmpl w:val="53204A44"/>
    <w:styleLink w:val="NTGTableNum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A392558"/>
    <w:multiLevelType w:val="multilevel"/>
    <w:tmpl w:val="BD7A841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5" w15:restartNumberingAfterBreak="0">
    <w:nsid w:val="4B8F005A"/>
    <w:multiLevelType w:val="multilevel"/>
    <w:tmpl w:val="6F860756"/>
    <w:numStyleLink w:val="NTGStandardNumList"/>
  </w:abstractNum>
  <w:abstractNum w:abstractNumId="16" w15:restartNumberingAfterBreak="0">
    <w:nsid w:val="4D90555D"/>
    <w:multiLevelType w:val="multilevel"/>
    <w:tmpl w:val="6F860756"/>
    <w:styleLink w:val="NTGStandardNumList"/>
    <w:lvl w:ilvl="0">
      <w:start w:val="1"/>
      <w:numFmt w:val="decimal"/>
      <w:pStyle w:val="ListNumber"/>
      <w:lvlText w:val="%1."/>
      <w:lvlJc w:val="left"/>
      <w:pPr>
        <w:ind w:left="357" w:hanging="357"/>
      </w:pPr>
      <w:rPr>
        <w:rFonts w:hint="default"/>
      </w:rPr>
    </w:lvl>
    <w:lvl w:ilvl="1">
      <w:start w:val="1"/>
      <w:numFmt w:val="lowerLetter"/>
      <w:pStyle w:val="ListNumber2"/>
      <w:lvlText w:val="%2."/>
      <w:lvlJc w:val="left"/>
      <w:pPr>
        <w:ind w:left="714" w:hanging="357"/>
      </w:pPr>
      <w:rPr>
        <w:rFonts w:hint="default"/>
      </w:rPr>
    </w:lvl>
    <w:lvl w:ilvl="2">
      <w:start w:val="1"/>
      <w:numFmt w:val="lowerRoman"/>
      <w:pStyle w:val="ListNumber3"/>
      <w:lvlText w:val="%3."/>
      <w:lvlJc w:val="left"/>
      <w:pPr>
        <w:tabs>
          <w:tab w:val="num" w:pos="714"/>
        </w:tabs>
        <w:ind w:left="1071" w:hanging="357"/>
      </w:pPr>
      <w:rPr>
        <w:rFonts w:hint="default"/>
      </w:rPr>
    </w:lvl>
    <w:lvl w:ilvl="3">
      <w:start w:val="1"/>
      <w:numFmt w:val="decimal"/>
      <w:pStyle w:val="ListNumber4"/>
      <w:lvlText w:val="(%4)"/>
      <w:lvlJc w:val="left"/>
      <w:pPr>
        <w:tabs>
          <w:tab w:val="num" w:pos="1072"/>
        </w:tabs>
        <w:ind w:left="1428" w:hanging="357"/>
      </w:pPr>
      <w:rPr>
        <w:rFonts w:hint="default"/>
      </w:rPr>
    </w:lvl>
    <w:lvl w:ilvl="4">
      <w:start w:val="1"/>
      <w:numFmt w:val="lowerLetter"/>
      <w:pStyle w:val="ListNumber5"/>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17" w15:restartNumberingAfterBreak="0">
    <w:nsid w:val="4F7A3139"/>
    <w:multiLevelType w:val="multilevel"/>
    <w:tmpl w:val="53204A44"/>
    <w:numStyleLink w:val="NTGTableNumList"/>
  </w:abstractNum>
  <w:abstractNum w:abstractNumId="18" w15:restartNumberingAfterBreak="0">
    <w:nsid w:val="586C744F"/>
    <w:multiLevelType w:val="multilevel"/>
    <w:tmpl w:val="6F860756"/>
    <w:numStyleLink w:val="NTGStandardNumList"/>
  </w:abstractNum>
  <w:abstractNum w:abstractNumId="19" w15:restartNumberingAfterBreak="0">
    <w:nsid w:val="5B713B90"/>
    <w:multiLevelType w:val="multilevel"/>
    <w:tmpl w:val="6F860756"/>
    <w:numStyleLink w:val="NTGStandardNumList"/>
  </w:abstractNum>
  <w:abstractNum w:abstractNumId="20" w15:restartNumberingAfterBreak="0">
    <w:nsid w:val="60A13E7C"/>
    <w:multiLevelType w:val="multilevel"/>
    <w:tmpl w:val="8D8CCF9A"/>
    <w:numStyleLink w:val="NTGTableList"/>
  </w:abstractNum>
  <w:abstractNum w:abstractNumId="21" w15:restartNumberingAfterBreak="0">
    <w:nsid w:val="61AD07BD"/>
    <w:multiLevelType w:val="multilevel"/>
    <w:tmpl w:val="6F860756"/>
    <w:numStyleLink w:val="NTGStandardNumList"/>
  </w:abstractNum>
  <w:abstractNum w:abstractNumId="22" w15:restartNumberingAfterBreak="0">
    <w:nsid w:val="637C5B5A"/>
    <w:multiLevelType w:val="multilevel"/>
    <w:tmpl w:val="561CD3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C4B15A1"/>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6"/>
  </w:num>
  <w:num w:numId="3">
    <w:abstractNumId w:val="8"/>
  </w:num>
  <w:num w:numId="4">
    <w:abstractNumId w:val="13"/>
  </w:num>
  <w:num w:numId="5">
    <w:abstractNumId w:val="23"/>
  </w:num>
  <w:num w:numId="6">
    <w:abstractNumId w:val="16"/>
  </w:num>
  <w:num w:numId="7">
    <w:abstractNumId w:val="20"/>
  </w:num>
  <w:num w:numId="8">
    <w:abstractNumId w:val="17"/>
  </w:num>
  <w:num w:numId="9">
    <w:abstractNumId w:val="19"/>
  </w:num>
  <w:num w:numId="10">
    <w:abstractNumId w:val="11"/>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5"/>
  </w:num>
  <w:num w:numId="21">
    <w:abstractNumId w:val="18"/>
  </w:num>
  <w:num w:numId="22">
    <w:abstractNumId w:val="1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9"/>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0"/>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4"/>
  </w:num>
  <w:num w:numId="33">
    <w:abstractNumId w:val="3"/>
  </w:num>
  <w:num w:numId="3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9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1"/>
  <w:stylePaneSortMethod w:val="0000"/>
  <w:documentProtection w:edit="forms" w:formatting="1" w:enforcement="0"/>
  <w:defaultTabStop w:val="720"/>
  <w:drawingGridHorizontalSpacing w:val="110"/>
  <w:displayHorizontalDrawingGridEvery w:val="2"/>
  <w:displayVerticalDrawingGridEvery w:val="2"/>
  <w:characterSpacingControl w:val="doNotCompress"/>
  <w:hdrShapeDefaults>
    <o:shapedefaults v:ext="edit" spidmax="4710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C1B"/>
    <w:rsid w:val="00001DDF"/>
    <w:rsid w:val="00005258"/>
    <w:rsid w:val="00012735"/>
    <w:rsid w:val="00017575"/>
    <w:rsid w:val="00021BCC"/>
    <w:rsid w:val="00026E26"/>
    <w:rsid w:val="00027DB8"/>
    <w:rsid w:val="000304AB"/>
    <w:rsid w:val="00031A96"/>
    <w:rsid w:val="00032617"/>
    <w:rsid w:val="00040BF3"/>
    <w:rsid w:val="00046A31"/>
    <w:rsid w:val="00051F45"/>
    <w:rsid w:val="00056528"/>
    <w:rsid w:val="00064E5B"/>
    <w:rsid w:val="000720BE"/>
    <w:rsid w:val="0007259C"/>
    <w:rsid w:val="00080202"/>
    <w:rsid w:val="00080DCD"/>
    <w:rsid w:val="000840A3"/>
    <w:rsid w:val="00086A5F"/>
    <w:rsid w:val="000904E5"/>
    <w:rsid w:val="000911EF"/>
    <w:rsid w:val="00092F0A"/>
    <w:rsid w:val="000962C5"/>
    <w:rsid w:val="000A14A0"/>
    <w:rsid w:val="000A559C"/>
    <w:rsid w:val="000B571B"/>
    <w:rsid w:val="000B6A80"/>
    <w:rsid w:val="000D1F29"/>
    <w:rsid w:val="000D29A6"/>
    <w:rsid w:val="000D51A8"/>
    <w:rsid w:val="000D689D"/>
    <w:rsid w:val="000D7DE1"/>
    <w:rsid w:val="000F4C51"/>
    <w:rsid w:val="00100101"/>
    <w:rsid w:val="00104E7F"/>
    <w:rsid w:val="00113571"/>
    <w:rsid w:val="001137EC"/>
    <w:rsid w:val="001152F5"/>
    <w:rsid w:val="00117743"/>
    <w:rsid w:val="00117F5B"/>
    <w:rsid w:val="0012070C"/>
    <w:rsid w:val="00120CD7"/>
    <w:rsid w:val="0013011D"/>
    <w:rsid w:val="00130593"/>
    <w:rsid w:val="00132658"/>
    <w:rsid w:val="001440A8"/>
    <w:rsid w:val="00150DC0"/>
    <w:rsid w:val="00153C35"/>
    <w:rsid w:val="00156CD4"/>
    <w:rsid w:val="00164A3E"/>
    <w:rsid w:val="00174F9D"/>
    <w:rsid w:val="00175F8A"/>
    <w:rsid w:val="00181620"/>
    <w:rsid w:val="00184804"/>
    <w:rsid w:val="00186EF4"/>
    <w:rsid w:val="001957AD"/>
    <w:rsid w:val="001A1D1F"/>
    <w:rsid w:val="001A22B8"/>
    <w:rsid w:val="001A2A2E"/>
    <w:rsid w:val="001A2B7F"/>
    <w:rsid w:val="001B143C"/>
    <w:rsid w:val="001B2B6C"/>
    <w:rsid w:val="001D01C4"/>
    <w:rsid w:val="001D52B0"/>
    <w:rsid w:val="001E14EB"/>
    <w:rsid w:val="001F59E6"/>
    <w:rsid w:val="00203A41"/>
    <w:rsid w:val="002054EE"/>
    <w:rsid w:val="0020650C"/>
    <w:rsid w:val="00206936"/>
    <w:rsid w:val="00206C6F"/>
    <w:rsid w:val="00206FBD"/>
    <w:rsid w:val="002074B9"/>
    <w:rsid w:val="00207746"/>
    <w:rsid w:val="00213725"/>
    <w:rsid w:val="0021448A"/>
    <w:rsid w:val="002208C5"/>
    <w:rsid w:val="00221964"/>
    <w:rsid w:val="002231AE"/>
    <w:rsid w:val="00230031"/>
    <w:rsid w:val="002409CB"/>
    <w:rsid w:val="00247343"/>
    <w:rsid w:val="00250D10"/>
    <w:rsid w:val="00251AE0"/>
    <w:rsid w:val="00252580"/>
    <w:rsid w:val="00254E28"/>
    <w:rsid w:val="002566E1"/>
    <w:rsid w:val="00257FAF"/>
    <w:rsid w:val="00274234"/>
    <w:rsid w:val="00274D4B"/>
    <w:rsid w:val="00275A00"/>
    <w:rsid w:val="002806F5"/>
    <w:rsid w:val="00281577"/>
    <w:rsid w:val="002926BC"/>
    <w:rsid w:val="00293A72"/>
    <w:rsid w:val="002957AB"/>
    <w:rsid w:val="002959AC"/>
    <w:rsid w:val="002A30C3"/>
    <w:rsid w:val="002B38F7"/>
    <w:rsid w:val="002B5591"/>
    <w:rsid w:val="002C1FE9"/>
    <w:rsid w:val="002D3A57"/>
    <w:rsid w:val="002D4B1F"/>
    <w:rsid w:val="002D7D05"/>
    <w:rsid w:val="002E041F"/>
    <w:rsid w:val="002E20C8"/>
    <w:rsid w:val="002E6BBE"/>
    <w:rsid w:val="002F0DB1"/>
    <w:rsid w:val="002F2885"/>
    <w:rsid w:val="003037F9"/>
    <w:rsid w:val="00306AB8"/>
    <w:rsid w:val="00313DE8"/>
    <w:rsid w:val="003258E6"/>
    <w:rsid w:val="003400F2"/>
    <w:rsid w:val="00342283"/>
    <w:rsid w:val="00343A87"/>
    <w:rsid w:val="00347FB6"/>
    <w:rsid w:val="003504FD"/>
    <w:rsid w:val="00350881"/>
    <w:rsid w:val="00357D55"/>
    <w:rsid w:val="00362341"/>
    <w:rsid w:val="00362E50"/>
    <w:rsid w:val="00363513"/>
    <w:rsid w:val="003657E5"/>
    <w:rsid w:val="00371DC7"/>
    <w:rsid w:val="003722C9"/>
    <w:rsid w:val="00376696"/>
    <w:rsid w:val="00377B21"/>
    <w:rsid w:val="00380DC1"/>
    <w:rsid w:val="00381A82"/>
    <w:rsid w:val="00385665"/>
    <w:rsid w:val="00390880"/>
    <w:rsid w:val="00390D7C"/>
    <w:rsid w:val="003920ED"/>
    <w:rsid w:val="00394876"/>
    <w:rsid w:val="00394AAF"/>
    <w:rsid w:val="003A7AB2"/>
    <w:rsid w:val="003B32A7"/>
    <w:rsid w:val="003B67FD"/>
    <w:rsid w:val="003B7330"/>
    <w:rsid w:val="003D1D68"/>
    <w:rsid w:val="003D42C0"/>
    <w:rsid w:val="003D7818"/>
    <w:rsid w:val="003D7D4E"/>
    <w:rsid w:val="003E2445"/>
    <w:rsid w:val="003E3BB2"/>
    <w:rsid w:val="003F5860"/>
    <w:rsid w:val="00400725"/>
    <w:rsid w:val="00401EF3"/>
    <w:rsid w:val="0040222A"/>
    <w:rsid w:val="00404646"/>
    <w:rsid w:val="004047BC"/>
    <w:rsid w:val="004048EC"/>
    <w:rsid w:val="00406B35"/>
    <w:rsid w:val="00414293"/>
    <w:rsid w:val="00414CB3"/>
    <w:rsid w:val="0041563D"/>
    <w:rsid w:val="00417F7A"/>
    <w:rsid w:val="00425199"/>
    <w:rsid w:val="00425C03"/>
    <w:rsid w:val="00426E25"/>
    <w:rsid w:val="00433A69"/>
    <w:rsid w:val="00435F98"/>
    <w:rsid w:val="0044129A"/>
    <w:rsid w:val="00443B6E"/>
    <w:rsid w:val="0045420A"/>
    <w:rsid w:val="004554D4"/>
    <w:rsid w:val="004571F7"/>
    <w:rsid w:val="00461744"/>
    <w:rsid w:val="00466D96"/>
    <w:rsid w:val="00467120"/>
    <w:rsid w:val="00467D4C"/>
    <w:rsid w:val="00473C98"/>
    <w:rsid w:val="00482DF8"/>
    <w:rsid w:val="004864DE"/>
    <w:rsid w:val="00487754"/>
    <w:rsid w:val="00490D44"/>
    <w:rsid w:val="00494BE5"/>
    <w:rsid w:val="004A2538"/>
    <w:rsid w:val="004A3C7D"/>
    <w:rsid w:val="004B0C15"/>
    <w:rsid w:val="004B35EA"/>
    <w:rsid w:val="004C3960"/>
    <w:rsid w:val="004D075F"/>
    <w:rsid w:val="004D1B76"/>
    <w:rsid w:val="004E019E"/>
    <w:rsid w:val="004E06EC"/>
    <w:rsid w:val="004E2CB7"/>
    <w:rsid w:val="004F016A"/>
    <w:rsid w:val="004F3E70"/>
    <w:rsid w:val="005027FC"/>
    <w:rsid w:val="00502FB3"/>
    <w:rsid w:val="00503DE9"/>
    <w:rsid w:val="0050530C"/>
    <w:rsid w:val="00505EEC"/>
    <w:rsid w:val="00507782"/>
    <w:rsid w:val="00510645"/>
    <w:rsid w:val="00512A04"/>
    <w:rsid w:val="005358FB"/>
    <w:rsid w:val="00543BD1"/>
    <w:rsid w:val="00545C85"/>
    <w:rsid w:val="00545E5D"/>
    <w:rsid w:val="00550C1B"/>
    <w:rsid w:val="00562C9D"/>
    <w:rsid w:val="00564C12"/>
    <w:rsid w:val="005654B8"/>
    <w:rsid w:val="00573C5F"/>
    <w:rsid w:val="00574A4F"/>
    <w:rsid w:val="005762CC"/>
    <w:rsid w:val="00582D3D"/>
    <w:rsid w:val="00595386"/>
    <w:rsid w:val="005A3E86"/>
    <w:rsid w:val="005A4AC0"/>
    <w:rsid w:val="005A5FDF"/>
    <w:rsid w:val="005B0FB7"/>
    <w:rsid w:val="005B122A"/>
    <w:rsid w:val="005B1E59"/>
    <w:rsid w:val="005B5AC2"/>
    <w:rsid w:val="005C201E"/>
    <w:rsid w:val="005C2833"/>
    <w:rsid w:val="005C7D4E"/>
    <w:rsid w:val="005D2423"/>
    <w:rsid w:val="005E144D"/>
    <w:rsid w:val="005E3A43"/>
    <w:rsid w:val="005E542C"/>
    <w:rsid w:val="00605E08"/>
    <w:rsid w:val="00614ED1"/>
    <w:rsid w:val="00620675"/>
    <w:rsid w:val="006433C3"/>
    <w:rsid w:val="00645391"/>
    <w:rsid w:val="00650F5B"/>
    <w:rsid w:val="006534A6"/>
    <w:rsid w:val="00656B1C"/>
    <w:rsid w:val="006670D7"/>
    <w:rsid w:val="006719EA"/>
    <w:rsid w:val="00671F13"/>
    <w:rsid w:val="0067400A"/>
    <w:rsid w:val="006752B5"/>
    <w:rsid w:val="00677565"/>
    <w:rsid w:val="0068667F"/>
    <w:rsid w:val="006920D2"/>
    <w:rsid w:val="00696ACA"/>
    <w:rsid w:val="006A54D0"/>
    <w:rsid w:val="006B0D7C"/>
    <w:rsid w:val="006D66F7"/>
    <w:rsid w:val="006D75A5"/>
    <w:rsid w:val="006E0768"/>
    <w:rsid w:val="006E533E"/>
    <w:rsid w:val="006E6DC3"/>
    <w:rsid w:val="006F55BF"/>
    <w:rsid w:val="006F7D88"/>
    <w:rsid w:val="007009EC"/>
    <w:rsid w:val="00705732"/>
    <w:rsid w:val="00705C9D"/>
    <w:rsid w:val="00712526"/>
    <w:rsid w:val="00714F1D"/>
    <w:rsid w:val="00722DDB"/>
    <w:rsid w:val="00724728"/>
    <w:rsid w:val="00724F98"/>
    <w:rsid w:val="00730B9B"/>
    <w:rsid w:val="007332FF"/>
    <w:rsid w:val="007408F5"/>
    <w:rsid w:val="00741EAE"/>
    <w:rsid w:val="00754343"/>
    <w:rsid w:val="0076190B"/>
    <w:rsid w:val="00763A2D"/>
    <w:rsid w:val="00771CE6"/>
    <w:rsid w:val="00777795"/>
    <w:rsid w:val="00783A57"/>
    <w:rsid w:val="00784C92"/>
    <w:rsid w:val="007943B7"/>
    <w:rsid w:val="00796461"/>
    <w:rsid w:val="007973E9"/>
    <w:rsid w:val="007979DD"/>
    <w:rsid w:val="007A052B"/>
    <w:rsid w:val="007A058A"/>
    <w:rsid w:val="007A6A4F"/>
    <w:rsid w:val="007B03F5"/>
    <w:rsid w:val="007B046A"/>
    <w:rsid w:val="007B1838"/>
    <w:rsid w:val="007B5DA2"/>
    <w:rsid w:val="007C5CFD"/>
    <w:rsid w:val="007C6B78"/>
    <w:rsid w:val="007C6D9F"/>
    <w:rsid w:val="007D3EC6"/>
    <w:rsid w:val="007F14F4"/>
    <w:rsid w:val="007F2140"/>
    <w:rsid w:val="007F2178"/>
    <w:rsid w:val="007F5ABE"/>
    <w:rsid w:val="007F7BC9"/>
    <w:rsid w:val="00806076"/>
    <w:rsid w:val="00813805"/>
    <w:rsid w:val="00813F9F"/>
    <w:rsid w:val="00815297"/>
    <w:rsid w:val="008171DC"/>
    <w:rsid w:val="00817BA1"/>
    <w:rsid w:val="00817D67"/>
    <w:rsid w:val="00821C84"/>
    <w:rsid w:val="00823022"/>
    <w:rsid w:val="008313C4"/>
    <w:rsid w:val="00841C9F"/>
    <w:rsid w:val="00842838"/>
    <w:rsid w:val="00843589"/>
    <w:rsid w:val="0085797F"/>
    <w:rsid w:val="00860703"/>
    <w:rsid w:val="00861DC3"/>
    <w:rsid w:val="00867019"/>
    <w:rsid w:val="008735A9"/>
    <w:rsid w:val="008758E1"/>
    <w:rsid w:val="00877D20"/>
    <w:rsid w:val="00877FA2"/>
    <w:rsid w:val="00880E1C"/>
    <w:rsid w:val="00881C48"/>
    <w:rsid w:val="00885B80"/>
    <w:rsid w:val="00885E9B"/>
    <w:rsid w:val="00891E3C"/>
    <w:rsid w:val="008A7B6A"/>
    <w:rsid w:val="008A7C12"/>
    <w:rsid w:val="008A7E10"/>
    <w:rsid w:val="008B529E"/>
    <w:rsid w:val="008B7A83"/>
    <w:rsid w:val="008C17FB"/>
    <w:rsid w:val="008D300E"/>
    <w:rsid w:val="008D321B"/>
    <w:rsid w:val="008D57B8"/>
    <w:rsid w:val="008E03FC"/>
    <w:rsid w:val="008E510B"/>
    <w:rsid w:val="008E5FF0"/>
    <w:rsid w:val="008E6882"/>
    <w:rsid w:val="008F44DE"/>
    <w:rsid w:val="008F5FB2"/>
    <w:rsid w:val="008F7EFC"/>
    <w:rsid w:val="0090150A"/>
    <w:rsid w:val="009016C8"/>
    <w:rsid w:val="00902B13"/>
    <w:rsid w:val="00911941"/>
    <w:rsid w:val="00913F92"/>
    <w:rsid w:val="00923889"/>
    <w:rsid w:val="00923D74"/>
    <w:rsid w:val="00925F0F"/>
    <w:rsid w:val="00926D16"/>
    <w:rsid w:val="00932F6B"/>
    <w:rsid w:val="009333FA"/>
    <w:rsid w:val="009468BC"/>
    <w:rsid w:val="009616DF"/>
    <w:rsid w:val="0096542F"/>
    <w:rsid w:val="00967FA7"/>
    <w:rsid w:val="00971645"/>
    <w:rsid w:val="00976232"/>
    <w:rsid w:val="00977919"/>
    <w:rsid w:val="00977DFA"/>
    <w:rsid w:val="0098002A"/>
    <w:rsid w:val="00985206"/>
    <w:rsid w:val="00985FEB"/>
    <w:rsid w:val="009870FA"/>
    <w:rsid w:val="009915AD"/>
    <w:rsid w:val="00992880"/>
    <w:rsid w:val="00995E0D"/>
    <w:rsid w:val="009A5897"/>
    <w:rsid w:val="009A60C8"/>
    <w:rsid w:val="009A7DCB"/>
    <w:rsid w:val="009B1913"/>
    <w:rsid w:val="009B6657"/>
    <w:rsid w:val="009D14F9"/>
    <w:rsid w:val="009D2B74"/>
    <w:rsid w:val="009E175D"/>
    <w:rsid w:val="009E3CC2"/>
    <w:rsid w:val="009F1105"/>
    <w:rsid w:val="009F2A4D"/>
    <w:rsid w:val="009F3604"/>
    <w:rsid w:val="00A10655"/>
    <w:rsid w:val="00A16BAD"/>
    <w:rsid w:val="00A214CB"/>
    <w:rsid w:val="00A23D3C"/>
    <w:rsid w:val="00A25090"/>
    <w:rsid w:val="00A25193"/>
    <w:rsid w:val="00A259AC"/>
    <w:rsid w:val="00A31AE8"/>
    <w:rsid w:val="00A3739D"/>
    <w:rsid w:val="00A37DDA"/>
    <w:rsid w:val="00A43036"/>
    <w:rsid w:val="00A4749A"/>
    <w:rsid w:val="00A5047C"/>
    <w:rsid w:val="00A57946"/>
    <w:rsid w:val="00A71600"/>
    <w:rsid w:val="00A72FD2"/>
    <w:rsid w:val="00A80C5E"/>
    <w:rsid w:val="00A818C0"/>
    <w:rsid w:val="00A90679"/>
    <w:rsid w:val="00A9205D"/>
    <w:rsid w:val="00A925EC"/>
    <w:rsid w:val="00A94540"/>
    <w:rsid w:val="00A94959"/>
    <w:rsid w:val="00AA29AF"/>
    <w:rsid w:val="00AA4E00"/>
    <w:rsid w:val="00AA541E"/>
    <w:rsid w:val="00AB54DA"/>
    <w:rsid w:val="00AD0DA4"/>
    <w:rsid w:val="00AD4169"/>
    <w:rsid w:val="00AE07BA"/>
    <w:rsid w:val="00AE25C6"/>
    <w:rsid w:val="00AE306C"/>
    <w:rsid w:val="00AE335B"/>
    <w:rsid w:val="00AE4F39"/>
    <w:rsid w:val="00B02EF1"/>
    <w:rsid w:val="00B07C97"/>
    <w:rsid w:val="00B11FF4"/>
    <w:rsid w:val="00B12CA7"/>
    <w:rsid w:val="00B15754"/>
    <w:rsid w:val="00B2046E"/>
    <w:rsid w:val="00B20E8B"/>
    <w:rsid w:val="00B2364A"/>
    <w:rsid w:val="00B343CC"/>
    <w:rsid w:val="00B351CF"/>
    <w:rsid w:val="00B354C9"/>
    <w:rsid w:val="00B35E9A"/>
    <w:rsid w:val="00B36E58"/>
    <w:rsid w:val="00B41A56"/>
    <w:rsid w:val="00B46DB3"/>
    <w:rsid w:val="00B6084C"/>
    <w:rsid w:val="00B614F7"/>
    <w:rsid w:val="00B61B26"/>
    <w:rsid w:val="00B621B8"/>
    <w:rsid w:val="00B67CBB"/>
    <w:rsid w:val="00B70B2E"/>
    <w:rsid w:val="00B71A02"/>
    <w:rsid w:val="00B72C34"/>
    <w:rsid w:val="00B81261"/>
    <w:rsid w:val="00B8223E"/>
    <w:rsid w:val="00B832AE"/>
    <w:rsid w:val="00B845E8"/>
    <w:rsid w:val="00B86678"/>
    <w:rsid w:val="00B91495"/>
    <w:rsid w:val="00B94323"/>
    <w:rsid w:val="00B9514F"/>
    <w:rsid w:val="00B96513"/>
    <w:rsid w:val="00BA1D47"/>
    <w:rsid w:val="00BA66F0"/>
    <w:rsid w:val="00BB2AE7"/>
    <w:rsid w:val="00BB6464"/>
    <w:rsid w:val="00BC1BB8"/>
    <w:rsid w:val="00BC5839"/>
    <w:rsid w:val="00BD06C1"/>
    <w:rsid w:val="00BE03F2"/>
    <w:rsid w:val="00BE5971"/>
    <w:rsid w:val="00BE6144"/>
    <w:rsid w:val="00BE635A"/>
    <w:rsid w:val="00BE6CD2"/>
    <w:rsid w:val="00BF2ABB"/>
    <w:rsid w:val="00C03F16"/>
    <w:rsid w:val="00C07B9D"/>
    <w:rsid w:val="00C10F10"/>
    <w:rsid w:val="00C1131A"/>
    <w:rsid w:val="00C15A01"/>
    <w:rsid w:val="00C255EE"/>
    <w:rsid w:val="00C26A96"/>
    <w:rsid w:val="00C309D8"/>
    <w:rsid w:val="00C32FBC"/>
    <w:rsid w:val="00C41F89"/>
    <w:rsid w:val="00C50740"/>
    <w:rsid w:val="00C61AFA"/>
    <w:rsid w:val="00C62099"/>
    <w:rsid w:val="00C62A6D"/>
    <w:rsid w:val="00C63F25"/>
    <w:rsid w:val="00C64B20"/>
    <w:rsid w:val="00C668B7"/>
    <w:rsid w:val="00C70F54"/>
    <w:rsid w:val="00C72867"/>
    <w:rsid w:val="00C73E01"/>
    <w:rsid w:val="00C73E2A"/>
    <w:rsid w:val="00C75C27"/>
    <w:rsid w:val="00C75E3B"/>
    <w:rsid w:val="00C75E81"/>
    <w:rsid w:val="00C92B4C"/>
    <w:rsid w:val="00C954F6"/>
    <w:rsid w:val="00CA1362"/>
    <w:rsid w:val="00CA6BC5"/>
    <w:rsid w:val="00CB5EDB"/>
    <w:rsid w:val="00CD3FFB"/>
    <w:rsid w:val="00CE2C6A"/>
    <w:rsid w:val="00CE640F"/>
    <w:rsid w:val="00CF1E18"/>
    <w:rsid w:val="00CF540E"/>
    <w:rsid w:val="00D02F07"/>
    <w:rsid w:val="00D04A6F"/>
    <w:rsid w:val="00D31640"/>
    <w:rsid w:val="00D36A49"/>
    <w:rsid w:val="00D4765D"/>
    <w:rsid w:val="00D517C6"/>
    <w:rsid w:val="00D71D84"/>
    <w:rsid w:val="00D72464"/>
    <w:rsid w:val="00D768EB"/>
    <w:rsid w:val="00D77FCE"/>
    <w:rsid w:val="00D832D9"/>
    <w:rsid w:val="00D9058B"/>
    <w:rsid w:val="00D963B6"/>
    <w:rsid w:val="00D975C0"/>
    <w:rsid w:val="00D97C8E"/>
    <w:rsid w:val="00DA02EE"/>
    <w:rsid w:val="00DA1D4F"/>
    <w:rsid w:val="00DA34B0"/>
    <w:rsid w:val="00DA4888"/>
    <w:rsid w:val="00DA5285"/>
    <w:rsid w:val="00DA5362"/>
    <w:rsid w:val="00DA61BB"/>
    <w:rsid w:val="00DB36A7"/>
    <w:rsid w:val="00DB4F91"/>
    <w:rsid w:val="00DB567B"/>
    <w:rsid w:val="00DC3117"/>
    <w:rsid w:val="00DC3C50"/>
    <w:rsid w:val="00DC5DD9"/>
    <w:rsid w:val="00DD2F90"/>
    <w:rsid w:val="00DD3414"/>
    <w:rsid w:val="00DD41D7"/>
    <w:rsid w:val="00DE33B5"/>
    <w:rsid w:val="00DE428C"/>
    <w:rsid w:val="00DE5E18"/>
    <w:rsid w:val="00DF0487"/>
    <w:rsid w:val="00DF16BC"/>
    <w:rsid w:val="00DF725E"/>
    <w:rsid w:val="00E02681"/>
    <w:rsid w:val="00E02792"/>
    <w:rsid w:val="00E034D8"/>
    <w:rsid w:val="00E04CC0"/>
    <w:rsid w:val="00E1481C"/>
    <w:rsid w:val="00E15816"/>
    <w:rsid w:val="00E160D5"/>
    <w:rsid w:val="00E169D7"/>
    <w:rsid w:val="00E30556"/>
    <w:rsid w:val="00E30981"/>
    <w:rsid w:val="00E33136"/>
    <w:rsid w:val="00E3723D"/>
    <w:rsid w:val="00E405C0"/>
    <w:rsid w:val="00E439CE"/>
    <w:rsid w:val="00E448B1"/>
    <w:rsid w:val="00E85CFE"/>
    <w:rsid w:val="00E861DB"/>
    <w:rsid w:val="00E867B7"/>
    <w:rsid w:val="00E87394"/>
    <w:rsid w:val="00E87F81"/>
    <w:rsid w:val="00E93406"/>
    <w:rsid w:val="00E956C5"/>
    <w:rsid w:val="00E95C39"/>
    <w:rsid w:val="00EA2C39"/>
    <w:rsid w:val="00EB0A96"/>
    <w:rsid w:val="00EB77F9"/>
    <w:rsid w:val="00EB7AE7"/>
    <w:rsid w:val="00EC5769"/>
    <w:rsid w:val="00ED006A"/>
    <w:rsid w:val="00ED5D65"/>
    <w:rsid w:val="00EE38FA"/>
    <w:rsid w:val="00EE3E2C"/>
    <w:rsid w:val="00EE5D23"/>
    <w:rsid w:val="00EF25EB"/>
    <w:rsid w:val="00EF3CA4"/>
    <w:rsid w:val="00EF4F81"/>
    <w:rsid w:val="00F014DA"/>
    <w:rsid w:val="00F104D2"/>
    <w:rsid w:val="00F15756"/>
    <w:rsid w:val="00F17583"/>
    <w:rsid w:val="00F17CA5"/>
    <w:rsid w:val="00F21E91"/>
    <w:rsid w:val="00F222D0"/>
    <w:rsid w:val="00F32F1A"/>
    <w:rsid w:val="00F4616F"/>
    <w:rsid w:val="00F53E03"/>
    <w:rsid w:val="00F7110C"/>
    <w:rsid w:val="00F87044"/>
    <w:rsid w:val="00F94398"/>
    <w:rsid w:val="00FA3484"/>
    <w:rsid w:val="00FB1D9F"/>
    <w:rsid w:val="00FB2512"/>
    <w:rsid w:val="00FB2B56"/>
    <w:rsid w:val="00FC12BF"/>
    <w:rsid w:val="00FC4BFA"/>
    <w:rsid w:val="00FD3E6F"/>
    <w:rsid w:val="00FD51B9"/>
    <w:rsid w:val="00FE2A39"/>
    <w:rsid w:val="00FE70FE"/>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15:docId w15:val="{5E89A044-C87D-42E8-99A8-901BDFB33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1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5"/>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703"/>
    <w:pPr>
      <w:spacing w:after="200"/>
    </w:pPr>
    <w:rPr>
      <w:rFonts w:ascii="Arial" w:eastAsia="Times New Roman" w:hAnsi="Arial"/>
      <w:sz w:val="22"/>
      <w:lang w:eastAsia="en-AU"/>
    </w:rPr>
  </w:style>
  <w:style w:type="paragraph" w:styleId="Heading1">
    <w:name w:val="heading 1"/>
    <w:next w:val="Normal"/>
    <w:link w:val="Heading1Char"/>
    <w:uiPriority w:val="2"/>
    <w:qFormat/>
    <w:rsid w:val="00C72867"/>
    <w:pPr>
      <w:keepNext/>
      <w:spacing w:before="360" w:after="240"/>
      <w:outlineLvl w:val="0"/>
    </w:pPr>
    <w:rPr>
      <w:rFonts w:ascii="Arial" w:eastAsiaTheme="majorEastAsia" w:hAnsi="Arial" w:cstheme="majorBidi"/>
      <w:b/>
      <w:bCs/>
      <w:kern w:val="32"/>
      <w:sz w:val="32"/>
      <w:szCs w:val="32"/>
      <w:lang w:eastAsia="en-AU"/>
    </w:rPr>
  </w:style>
  <w:style w:type="paragraph" w:styleId="Heading2">
    <w:name w:val="heading 2"/>
    <w:next w:val="Normal"/>
    <w:link w:val="Heading2Char"/>
    <w:uiPriority w:val="2"/>
    <w:qFormat/>
    <w:rsid w:val="00724F98"/>
    <w:pPr>
      <w:keepNext/>
      <w:spacing w:before="360" w:after="240"/>
      <w:outlineLvl w:val="1"/>
    </w:pPr>
    <w:rPr>
      <w:rFonts w:ascii="Arial" w:eastAsiaTheme="majorEastAsia" w:hAnsi="Arial" w:cstheme="majorBidi"/>
      <w:b/>
      <w:bCs/>
      <w:iCs/>
      <w:color w:val="606060"/>
      <w:sz w:val="28"/>
      <w:szCs w:val="28"/>
      <w:lang w:eastAsia="en-AU"/>
    </w:rPr>
  </w:style>
  <w:style w:type="paragraph" w:styleId="Heading3">
    <w:name w:val="heading 3"/>
    <w:next w:val="Normal"/>
    <w:link w:val="Heading3Char"/>
    <w:uiPriority w:val="2"/>
    <w:qFormat/>
    <w:rsid w:val="00C72867"/>
    <w:pPr>
      <w:keepNext/>
      <w:spacing w:before="360" w:after="240"/>
      <w:outlineLvl w:val="2"/>
    </w:pPr>
    <w:rPr>
      <w:rFonts w:ascii="Arial" w:eastAsia="Times New Roman" w:hAnsi="Arial" w:cs="Arial"/>
      <w:b/>
      <w:bCs/>
      <w:sz w:val="24"/>
      <w:szCs w:val="26"/>
      <w:lang w:eastAsia="en-AU"/>
    </w:rPr>
  </w:style>
  <w:style w:type="paragraph" w:styleId="Heading4">
    <w:name w:val="heading 4"/>
    <w:next w:val="Normal"/>
    <w:link w:val="Heading4Char"/>
    <w:uiPriority w:val="2"/>
    <w:qFormat/>
    <w:rsid w:val="00C72867"/>
    <w:pPr>
      <w:keepNext/>
      <w:keepLines/>
      <w:spacing w:before="360" w:after="240"/>
      <w:outlineLvl w:val="3"/>
    </w:pPr>
    <w:rPr>
      <w:rFonts w:ascii="Arial" w:eastAsiaTheme="majorEastAsia" w:hAnsi="Arial" w:cstheme="majorBidi"/>
      <w:b/>
      <w:bCs/>
      <w:iCs/>
      <w:color w:val="606060"/>
      <w:sz w:val="22"/>
      <w:lang w:eastAsia="en-AU"/>
    </w:rPr>
  </w:style>
  <w:style w:type="paragraph" w:styleId="Heading5">
    <w:name w:val="heading 5"/>
    <w:basedOn w:val="Normal"/>
    <w:next w:val="Normal"/>
    <w:link w:val="Heading5Char"/>
    <w:uiPriority w:val="9"/>
    <w:rsid w:val="003657E5"/>
    <w:pPr>
      <w:keepNext/>
      <w:keepLines/>
      <w:spacing w:before="240" w:after="240"/>
      <w:outlineLvl w:val="4"/>
    </w:pPr>
    <w:rPr>
      <w:rFonts w:eastAsiaTheme="majorEastAsia" w:cstheme="majorBidi"/>
      <w:b/>
      <w:color w:val="000000" w:themeColor="text1"/>
    </w:rPr>
  </w:style>
  <w:style w:type="paragraph" w:styleId="Heading6">
    <w:name w:val="heading 6"/>
    <w:basedOn w:val="Normal"/>
    <w:next w:val="Normal"/>
    <w:link w:val="Heading6Char"/>
    <w:uiPriority w:val="9"/>
    <w:rsid w:val="003657E5"/>
    <w:pPr>
      <w:keepNext/>
      <w:keepLines/>
      <w:spacing w:before="240" w:after="240"/>
      <w:outlineLvl w:val="5"/>
    </w:pPr>
    <w:rPr>
      <w:rFonts w:eastAsiaTheme="majorEastAsia" w:cstheme="majorBidi"/>
      <w:b/>
      <w:iCs/>
      <w:color w:val="606060"/>
    </w:rPr>
  </w:style>
  <w:style w:type="paragraph" w:styleId="Heading7">
    <w:name w:val="heading 7"/>
    <w:basedOn w:val="Normal"/>
    <w:next w:val="Normal"/>
    <w:link w:val="Heading7Char"/>
    <w:uiPriority w:val="9"/>
    <w:rsid w:val="003657E5"/>
    <w:pPr>
      <w:keepNext/>
      <w:keepLines/>
      <w:spacing w:before="240" w:after="240"/>
      <w:outlineLvl w:val="6"/>
    </w:pPr>
    <w:rPr>
      <w:rFonts w:eastAsiaTheme="majorEastAsia" w:cstheme="majorBidi"/>
      <w:b/>
      <w:iCs/>
      <w:color w:val="000000" w:themeColor="text1"/>
    </w:rPr>
  </w:style>
  <w:style w:type="paragraph" w:styleId="Heading8">
    <w:name w:val="heading 8"/>
    <w:basedOn w:val="Normal"/>
    <w:next w:val="Normal"/>
    <w:link w:val="Heading8Char"/>
    <w:uiPriority w:val="9"/>
    <w:rsid w:val="003657E5"/>
    <w:pPr>
      <w:keepNext/>
      <w:keepLines/>
      <w:spacing w:before="240" w:after="240"/>
      <w:outlineLvl w:val="7"/>
    </w:pPr>
    <w:rPr>
      <w:rFonts w:eastAsiaTheme="majorEastAsia" w:cstheme="majorBidi"/>
      <w:b/>
      <w:color w:val="606060"/>
    </w:rPr>
  </w:style>
  <w:style w:type="paragraph" w:styleId="Heading9">
    <w:name w:val="heading 9"/>
    <w:basedOn w:val="Normal"/>
    <w:next w:val="Normal"/>
    <w:link w:val="Heading9Char"/>
    <w:uiPriority w:val="9"/>
    <w:rsid w:val="003657E5"/>
    <w:pPr>
      <w:keepNext/>
      <w:keepLines/>
      <w:spacing w:before="240" w:after="240"/>
      <w:outlineLvl w:val="8"/>
    </w:pPr>
    <w:rPr>
      <w:rFonts w:eastAsiaTheme="majorEastAsia" w:cstheme="majorBidi"/>
      <w:b/>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5"/>
    <w:rsid w:val="003504FD"/>
    <w:rPr>
      <w:rFonts w:ascii="Arial" w:hAnsi="Arial"/>
      <w:sz w:val="22"/>
    </w:rPr>
  </w:style>
  <w:style w:type="character" w:customStyle="1" w:styleId="Heading1Char">
    <w:name w:val="Heading 1 Char"/>
    <w:basedOn w:val="DefaultParagraphFont"/>
    <w:link w:val="Heading1"/>
    <w:uiPriority w:val="2"/>
    <w:rsid w:val="00B02EF1"/>
    <w:rPr>
      <w:rFonts w:ascii="Arial" w:eastAsiaTheme="majorEastAsia" w:hAnsi="Arial" w:cstheme="majorBidi"/>
      <w:b/>
      <w:bCs/>
      <w:kern w:val="32"/>
      <w:sz w:val="32"/>
      <w:szCs w:val="32"/>
      <w:lang w:eastAsia="en-AU"/>
    </w:rPr>
  </w:style>
  <w:style w:type="character" w:customStyle="1" w:styleId="Heading2Char">
    <w:name w:val="Heading 2 Char"/>
    <w:basedOn w:val="DefaultParagraphFont"/>
    <w:link w:val="Heading2"/>
    <w:uiPriority w:val="2"/>
    <w:rsid w:val="00B02EF1"/>
    <w:rPr>
      <w:rFonts w:ascii="Arial" w:eastAsiaTheme="majorEastAsia" w:hAnsi="Arial" w:cstheme="majorBidi"/>
      <w:b/>
      <w:bCs/>
      <w:iCs/>
      <w:color w:val="606060"/>
      <w:sz w:val="28"/>
      <w:szCs w:val="28"/>
      <w:lang w:eastAsia="en-AU"/>
    </w:rPr>
  </w:style>
  <w:style w:type="paragraph" w:styleId="Title">
    <w:name w:val="Title"/>
    <w:next w:val="Normal"/>
    <w:link w:val="TitleChar"/>
    <w:uiPriority w:val="10"/>
    <w:rsid w:val="00C72867"/>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C72867"/>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B02EF1"/>
    <w:rPr>
      <w:rFonts w:ascii="Arial" w:eastAsia="Times New Roman" w:hAnsi="Arial" w:cs="Arial"/>
      <w:b/>
      <w:bCs/>
      <w:sz w:val="24"/>
      <w:szCs w:val="26"/>
      <w:lang w:eastAsia="en-AU"/>
    </w:rPr>
  </w:style>
  <w:style w:type="paragraph" w:styleId="BlockText">
    <w:name w:val="Block Text"/>
    <w:basedOn w:val="Normal"/>
    <w:semiHidden/>
    <w:rsid w:val="00414CB3"/>
    <w:rPr>
      <w:rFonts w:eastAsiaTheme="minorEastAsia"/>
      <w:iCs/>
      <w:szCs w:val="22"/>
      <w:lang w:eastAsia="en-U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595386"/>
    <w:rPr>
      <w:rFonts w:ascii="Arial" w:eastAsia="Times New Roman" w:hAnsi="Arial"/>
      <w:b/>
      <w:sz w:val="22"/>
      <w:lang w:eastAsia="en-AU"/>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rsid w:val="006752B5"/>
    <w:pPr>
      <w:spacing w:after="240"/>
    </w:pPr>
    <w:rPr>
      <w:b/>
      <w:sz w:val="32"/>
      <w:szCs w:val="24"/>
      <w:lang w:val="en-US"/>
    </w:rPr>
  </w:style>
  <w:style w:type="paragraph" w:styleId="BalloonText">
    <w:name w:val="Balloon Text"/>
    <w:basedOn w:val="Normal"/>
    <w:link w:val="BalloonTextChar"/>
    <w:uiPriority w:val="99"/>
    <w:semiHidden/>
    <w:unhideWhenUsed/>
    <w:rsid w:val="00293A72"/>
    <w:rPr>
      <w:rFonts w:ascii="Tahoma" w:hAnsi="Tahoma" w:cs="Tahoma"/>
      <w:sz w:val="16"/>
      <w:szCs w:val="16"/>
    </w:rPr>
  </w:style>
  <w:style w:type="character" w:customStyle="1" w:styleId="BalloonTextChar">
    <w:name w:val="Balloon Text Char"/>
    <w:basedOn w:val="DefaultParagraphFont"/>
    <w:link w:val="BalloonText"/>
    <w:uiPriority w:val="99"/>
    <w:semiHidden/>
    <w:rsid w:val="00293A72"/>
    <w:rPr>
      <w:rFonts w:ascii="Tahoma" w:hAnsi="Tahoma" w:cs="Tahoma"/>
      <w:sz w:val="16"/>
      <w:szCs w:val="16"/>
    </w:rPr>
  </w:style>
  <w:style w:type="character" w:customStyle="1" w:styleId="Heading4Char">
    <w:name w:val="Heading 4 Char"/>
    <w:basedOn w:val="DefaultParagraphFont"/>
    <w:link w:val="Heading4"/>
    <w:uiPriority w:val="2"/>
    <w:rsid w:val="00A31AE8"/>
    <w:rPr>
      <w:rFonts w:ascii="Arial" w:eastAsiaTheme="majorEastAsia" w:hAnsi="Arial" w:cstheme="majorBidi"/>
      <w:b/>
      <w:bCs/>
      <w:iCs/>
      <w:color w:val="606060"/>
      <w:sz w:val="22"/>
      <w:lang w:eastAsia="en-AU"/>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7C6D9F"/>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7"/>
    <w:rsid w:val="00705C9D"/>
    <w:pPr>
      <w:widowControl w:val="0"/>
      <w:tabs>
        <w:tab w:val="left" w:pos="1778"/>
        <w:tab w:val="right" w:pos="9026"/>
      </w:tabs>
      <w:spacing w:after="0"/>
    </w:pPr>
    <w:rPr>
      <w:rFonts w:eastAsia="Calibri" w:cs="Arial"/>
      <w:sz w:val="20"/>
      <w:szCs w:val="16"/>
      <w:lang w:eastAsia="en-US"/>
    </w:rPr>
  </w:style>
  <w:style w:type="paragraph" w:customStyle="1" w:styleId="NTGFooterDepartmentof">
    <w:name w:val="NTG Footer Department of"/>
    <w:link w:val="NTGFooterDepartmentofChar"/>
    <w:uiPriority w:val="7"/>
    <w:rsid w:val="00705C9D"/>
    <w:pPr>
      <w:widowControl w:val="0"/>
      <w:tabs>
        <w:tab w:val="right" w:pos="9026"/>
      </w:tabs>
    </w:pPr>
    <w:rPr>
      <w:rFonts w:ascii="Arial" w:hAnsi="Arial" w:cs="Arial"/>
      <w:caps/>
      <w:szCs w:val="16"/>
    </w:rPr>
  </w:style>
  <w:style w:type="paragraph" w:customStyle="1" w:styleId="NTGFooterDepartmentName">
    <w:name w:val="NTG Footer Department Name"/>
    <w:link w:val="NTGFooterDepartmentNameChar"/>
    <w:uiPriority w:val="7"/>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7"/>
    <w:rsid w:val="00705C9D"/>
    <w:rPr>
      <w:rFonts w:ascii="Arial" w:hAnsi="Arial" w:cs="Arial"/>
      <w:szCs w:val="16"/>
    </w:rPr>
  </w:style>
  <w:style w:type="character" w:customStyle="1" w:styleId="NTGFooterDepartmentofChar">
    <w:name w:val="NTG Footer Department of Char"/>
    <w:basedOn w:val="DefaultParagraphFont"/>
    <w:link w:val="NTGFooterDepartmentof"/>
    <w:uiPriority w:val="7"/>
    <w:rsid w:val="00705C9D"/>
    <w:rPr>
      <w:rFonts w:ascii="Arial" w:hAnsi="Arial" w:cs="Arial"/>
      <w:caps/>
      <w:szCs w:val="16"/>
    </w:rPr>
  </w:style>
  <w:style w:type="character" w:customStyle="1" w:styleId="NTGFooterDepartmentNameChar">
    <w:name w:val="NTG Footer Department Name Char"/>
    <w:basedOn w:val="NTGFooterDepartmentofChar"/>
    <w:link w:val="NTGFooterDepartmentName"/>
    <w:uiPriority w:val="7"/>
    <w:rsid w:val="00595386"/>
    <w:rPr>
      <w:rFonts w:ascii="Arial Black" w:hAnsi="Arial Black" w:cs="Arial"/>
      <w:caps/>
      <w:szCs w:val="16"/>
    </w:rPr>
  </w:style>
  <w:style w:type="paragraph" w:customStyle="1" w:styleId="Appendix">
    <w:name w:val="Appendix"/>
    <w:basedOn w:val="Heading1"/>
    <w:next w:val="Normal"/>
    <w:uiPriority w:val="11"/>
    <w:qFormat/>
    <w:rsid w:val="00414CB3"/>
    <w:pPr>
      <w:spacing w:before="240" w:after="200"/>
    </w:pPr>
    <w:rPr>
      <w:lang w:eastAsia="en-US"/>
    </w:rPr>
  </w:style>
  <w:style w:type="paragraph" w:styleId="BodyText">
    <w:name w:val="Body Text"/>
    <w:basedOn w:val="Normal"/>
    <w:link w:val="BodyTextChar"/>
    <w:uiPriority w:val="99"/>
    <w:semiHidden/>
    <w:rsid w:val="00414CB3"/>
    <w:pPr>
      <w:spacing w:after="120"/>
    </w:pPr>
    <w:rPr>
      <w:rFonts w:eastAsia="Calibri"/>
      <w:szCs w:val="22"/>
      <w:lang w:eastAsia="en-US"/>
    </w:r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7"/>
    <w:rsid w:val="002926BC"/>
    <w:pPr>
      <w:spacing w:after="480"/>
    </w:pPr>
  </w:style>
  <w:style w:type="numbering" w:customStyle="1" w:styleId="NTGStandardList">
    <w:name w:val="NTG Standard List"/>
    <w:basedOn w:val="NoList"/>
    <w:rsid w:val="009F2A4D"/>
    <w:pPr>
      <w:numPr>
        <w:numId w:val="2"/>
      </w:numPr>
    </w:pPr>
  </w:style>
  <w:style w:type="table" w:customStyle="1" w:styleId="NTGTable">
    <w:name w:val="NTG Table"/>
    <w:basedOn w:val="TableTheme"/>
    <w:uiPriority w:val="99"/>
    <w:rsid w:val="008C17FB"/>
    <w:rPr>
      <w:rFonts w:ascii="Arial" w:hAnsi="Arial"/>
      <w:sz w:val="22"/>
      <w:szCs w:val="22"/>
      <w:lang w:eastAsia="en-AU"/>
    </w:rPr>
    <w:tblPr>
      <w:tblInd w:w="113" w:type="dxa"/>
    </w:tblPr>
    <w:tcPr>
      <w:shd w:val="clear" w:color="auto" w:fill="auto"/>
    </w:tcPr>
    <w:tblStylePr w:type="firstRow">
      <w:pPr>
        <w:wordWrap/>
        <w:spacing w:beforeLines="0" w:before="60" w:beforeAutospacing="0" w:afterLines="0" w:after="60" w:afterAutospacing="0"/>
        <w:contextualSpacing w:val="0"/>
        <w:jc w:val="left"/>
      </w:pPr>
      <w:rPr>
        <w:rFonts w:ascii="Arial" w:hAnsi="Arial"/>
        <w:b/>
        <w:sz w:val="22"/>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style>
  <w:style w:type="table" w:styleId="TableTheme">
    <w:name w:val="Table Theme"/>
    <w:basedOn w:val="TableNormal"/>
    <w:uiPriority w:val="99"/>
    <w:semiHidden/>
    <w:unhideWhenUsed/>
    <w:rsid w:val="00414CB3"/>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TGTableList">
    <w:name w:val="NTG Table List"/>
    <w:uiPriority w:val="99"/>
    <w:rsid w:val="009F2A4D"/>
    <w:pPr>
      <w:numPr>
        <w:numId w:val="3"/>
      </w:numPr>
    </w:pPr>
  </w:style>
  <w:style w:type="numbering" w:customStyle="1" w:styleId="NTGTableNumList">
    <w:name w:val="NTG Table Num List"/>
    <w:uiPriority w:val="99"/>
    <w:rsid w:val="00414CB3"/>
    <w:pPr>
      <w:numPr>
        <w:numId w:val="4"/>
      </w:numPr>
    </w:pPr>
  </w:style>
  <w:style w:type="paragraph" w:customStyle="1" w:styleId="NTGTableText">
    <w:name w:val="NTG Table Text"/>
    <w:basedOn w:val="Normal"/>
    <w:uiPriority w:val="1"/>
    <w:qFormat/>
    <w:rsid w:val="002074B9"/>
    <w:pPr>
      <w:spacing w:after="60"/>
    </w:pPr>
    <w:rPr>
      <w:szCs w:val="22"/>
      <w:lang w:eastAsia="en-US"/>
    </w:rPr>
  </w:style>
  <w:style w:type="character" w:customStyle="1" w:styleId="Heading5Char">
    <w:name w:val="Heading 5 Char"/>
    <w:basedOn w:val="DefaultParagraphFont"/>
    <w:link w:val="Heading5"/>
    <w:uiPriority w:val="9"/>
    <w:rsid w:val="003657E5"/>
    <w:rPr>
      <w:rFonts w:ascii="Arial" w:eastAsiaTheme="majorEastAsia" w:hAnsi="Arial" w:cstheme="majorBidi"/>
      <w:b/>
      <w:color w:val="000000" w:themeColor="text1"/>
      <w:sz w:val="22"/>
      <w:lang w:eastAsia="en-AU"/>
    </w:rPr>
  </w:style>
  <w:style w:type="character" w:customStyle="1" w:styleId="Heading6Char">
    <w:name w:val="Heading 6 Char"/>
    <w:basedOn w:val="DefaultParagraphFont"/>
    <w:link w:val="Heading6"/>
    <w:uiPriority w:val="9"/>
    <w:rsid w:val="003657E5"/>
    <w:rPr>
      <w:rFonts w:ascii="Arial" w:eastAsiaTheme="majorEastAsia" w:hAnsi="Arial" w:cstheme="majorBidi"/>
      <w:b/>
      <w:iCs/>
      <w:color w:val="606060"/>
      <w:sz w:val="22"/>
      <w:lang w:eastAsia="en-AU"/>
    </w:rPr>
  </w:style>
  <w:style w:type="character" w:customStyle="1" w:styleId="Heading7Char">
    <w:name w:val="Heading 7 Char"/>
    <w:basedOn w:val="DefaultParagraphFont"/>
    <w:link w:val="Heading7"/>
    <w:uiPriority w:val="9"/>
    <w:rsid w:val="003657E5"/>
    <w:rPr>
      <w:rFonts w:ascii="Arial" w:eastAsiaTheme="majorEastAsia" w:hAnsi="Arial" w:cstheme="majorBidi"/>
      <w:b/>
      <w:iCs/>
      <w:color w:val="000000" w:themeColor="text1"/>
      <w:sz w:val="22"/>
      <w:lang w:eastAsia="en-AU"/>
    </w:rPr>
  </w:style>
  <w:style w:type="character" w:customStyle="1" w:styleId="Heading8Char">
    <w:name w:val="Heading 8 Char"/>
    <w:basedOn w:val="DefaultParagraphFont"/>
    <w:link w:val="Heading8"/>
    <w:uiPriority w:val="9"/>
    <w:rsid w:val="003657E5"/>
    <w:rPr>
      <w:rFonts w:ascii="Arial" w:eastAsiaTheme="majorEastAsia" w:hAnsi="Arial" w:cstheme="majorBidi"/>
      <w:b/>
      <w:color w:val="606060"/>
      <w:sz w:val="22"/>
      <w:lang w:eastAsia="en-AU"/>
    </w:rPr>
  </w:style>
  <w:style w:type="character" w:customStyle="1" w:styleId="Heading9Char">
    <w:name w:val="Heading 9 Char"/>
    <w:basedOn w:val="DefaultParagraphFont"/>
    <w:link w:val="Heading9"/>
    <w:uiPriority w:val="9"/>
    <w:rsid w:val="003657E5"/>
    <w:rPr>
      <w:rFonts w:ascii="Arial" w:eastAsiaTheme="majorEastAsia" w:hAnsi="Arial" w:cstheme="majorBidi"/>
      <w:b/>
      <w:iCs/>
      <w:color w:val="000000" w:themeColor="text1"/>
      <w:sz w:val="22"/>
      <w:lang w:eastAsia="en-AU"/>
    </w:rPr>
  </w:style>
  <w:style w:type="paragraph" w:customStyle="1" w:styleId="NTGFooter2deptpagenum">
    <w:name w:val="NTG Footer 2 dept &amp; page num"/>
    <w:basedOn w:val="Normal"/>
    <w:link w:val="NTGFooter2deptpagenumChar"/>
    <w:uiPriority w:val="7"/>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2926BC"/>
    <w:rPr>
      <w:rFonts w:ascii="Arial" w:eastAsia="Times New Roman" w:hAnsi="Arial"/>
      <w:lang w:eastAsia="en-AU"/>
    </w:rPr>
  </w:style>
  <w:style w:type="character" w:customStyle="1" w:styleId="NTGFooter2DateVersionChar">
    <w:name w:val="NTG Footer 2 Date &amp; Version Char"/>
    <w:basedOn w:val="NTGFooter2deptpagenumChar"/>
    <w:link w:val="NTGFooter2DateVersion"/>
    <w:uiPriority w:val="7"/>
    <w:rsid w:val="002926BC"/>
    <w:rPr>
      <w:rFonts w:ascii="Arial" w:eastAsia="Times New Roman" w:hAnsi="Arial"/>
      <w:lang w:eastAsia="en-AU"/>
    </w:rPr>
  </w:style>
  <w:style w:type="numbering" w:customStyle="1" w:styleId="NTGStandardNumList">
    <w:name w:val="NTG Standard Num List"/>
    <w:uiPriority w:val="99"/>
    <w:rsid w:val="007C6D9F"/>
    <w:pPr>
      <w:numPr>
        <w:numId w:val="6"/>
      </w:numPr>
    </w:pPr>
  </w:style>
  <w:style w:type="paragraph" w:styleId="ListNumber">
    <w:name w:val="List Number"/>
    <w:basedOn w:val="Normal"/>
    <w:uiPriority w:val="99"/>
    <w:rsid w:val="007C6D9F"/>
    <w:pPr>
      <w:numPr>
        <w:numId w:val="16"/>
      </w:numPr>
    </w:pPr>
  </w:style>
  <w:style w:type="paragraph" w:styleId="ListNumber2">
    <w:name w:val="List Number 2"/>
    <w:basedOn w:val="Normal"/>
    <w:uiPriority w:val="99"/>
    <w:rsid w:val="007C6D9F"/>
    <w:pPr>
      <w:numPr>
        <w:ilvl w:val="1"/>
        <w:numId w:val="16"/>
      </w:numPr>
    </w:pPr>
  </w:style>
  <w:style w:type="paragraph" w:styleId="ListNumber3">
    <w:name w:val="List Number 3"/>
    <w:basedOn w:val="Normal"/>
    <w:uiPriority w:val="99"/>
    <w:rsid w:val="007C6D9F"/>
    <w:pPr>
      <w:numPr>
        <w:ilvl w:val="2"/>
        <w:numId w:val="16"/>
      </w:numPr>
    </w:pPr>
  </w:style>
  <w:style w:type="paragraph" w:styleId="ListNumber4">
    <w:name w:val="List Number 4"/>
    <w:basedOn w:val="Normal"/>
    <w:uiPriority w:val="99"/>
    <w:rsid w:val="007C6D9F"/>
    <w:pPr>
      <w:numPr>
        <w:ilvl w:val="3"/>
        <w:numId w:val="16"/>
      </w:numPr>
    </w:pPr>
  </w:style>
  <w:style w:type="paragraph" w:styleId="ListNumber5">
    <w:name w:val="List Number 5"/>
    <w:basedOn w:val="Normal"/>
    <w:uiPriority w:val="99"/>
    <w:rsid w:val="007C6D9F"/>
    <w:pPr>
      <w:numPr>
        <w:ilvl w:val="4"/>
        <w:numId w:val="16"/>
      </w:numPr>
    </w:pPr>
  </w:style>
  <w:style w:type="paragraph" w:styleId="ListBullet">
    <w:name w:val="List Bullet"/>
    <w:basedOn w:val="Normal"/>
    <w:uiPriority w:val="99"/>
    <w:rsid w:val="004E2CB7"/>
    <w:pPr>
      <w:numPr>
        <w:numId w:val="19"/>
      </w:numPr>
    </w:pPr>
  </w:style>
  <w:style w:type="paragraph" w:styleId="ListBullet2">
    <w:name w:val="List Bullet 2"/>
    <w:basedOn w:val="Normal"/>
    <w:uiPriority w:val="99"/>
    <w:rsid w:val="00817D67"/>
    <w:pPr>
      <w:numPr>
        <w:ilvl w:val="1"/>
        <w:numId w:val="25"/>
      </w:numPr>
    </w:pPr>
  </w:style>
  <w:style w:type="paragraph" w:styleId="ListBullet3">
    <w:name w:val="List Bullet 3"/>
    <w:basedOn w:val="Normal"/>
    <w:uiPriority w:val="99"/>
    <w:rsid w:val="004E2CB7"/>
    <w:pPr>
      <w:numPr>
        <w:ilvl w:val="2"/>
        <w:numId w:val="19"/>
      </w:numPr>
    </w:pPr>
  </w:style>
  <w:style w:type="paragraph" w:styleId="ListBullet4">
    <w:name w:val="List Bullet 4"/>
    <w:basedOn w:val="Normal"/>
    <w:uiPriority w:val="99"/>
    <w:rsid w:val="004E2CB7"/>
    <w:pPr>
      <w:numPr>
        <w:ilvl w:val="3"/>
        <w:numId w:val="19"/>
      </w:numPr>
    </w:pPr>
  </w:style>
  <w:style w:type="paragraph" w:styleId="ListBullet5">
    <w:name w:val="List Bullet 5"/>
    <w:basedOn w:val="Normal"/>
    <w:uiPriority w:val="99"/>
    <w:rsid w:val="004E2CB7"/>
    <w:pPr>
      <w:numPr>
        <w:ilvl w:val="4"/>
        <w:numId w:val="19"/>
      </w:numPr>
    </w:pPr>
  </w:style>
  <w:style w:type="character" w:styleId="Hyperlink">
    <w:name w:val="Hyperlink"/>
    <w:basedOn w:val="DefaultParagraphFont"/>
    <w:uiPriority w:val="99"/>
    <w:unhideWhenUsed/>
    <w:rsid w:val="002F0DB1"/>
    <w:rPr>
      <w:color w:val="0000FF" w:themeColor="hyperlink"/>
      <w:u w:val="single"/>
    </w:rPr>
  </w:style>
  <w:style w:type="character" w:styleId="FollowedHyperlink">
    <w:name w:val="FollowedHyperlink"/>
    <w:basedOn w:val="DefaultParagraphFont"/>
    <w:uiPriority w:val="99"/>
    <w:semiHidden/>
    <w:unhideWhenUsed/>
    <w:rsid w:val="009870FA"/>
    <w:rPr>
      <w:color w:val="800080" w:themeColor="followedHyperlink"/>
      <w:u w:val="single"/>
    </w:rPr>
  </w:style>
  <w:style w:type="paragraph" w:styleId="TOCHeading">
    <w:name w:val="TOC Heading"/>
    <w:basedOn w:val="Heading1"/>
    <w:next w:val="Normal"/>
    <w:uiPriority w:val="39"/>
    <w:semiHidden/>
    <w:unhideWhenUsed/>
    <w:rsid w:val="003B67FD"/>
    <w:pPr>
      <w:keepLines/>
      <w:spacing w:before="480" w:after="0"/>
      <w:outlineLvl w:val="9"/>
    </w:pPr>
    <w:rPr>
      <w:kern w:val="0"/>
      <w:szCs w:val="28"/>
    </w:rPr>
  </w:style>
  <w:style w:type="character" w:styleId="CommentReference">
    <w:name w:val="annotation reference"/>
    <w:basedOn w:val="DefaultParagraphFont"/>
    <w:uiPriority w:val="99"/>
    <w:semiHidden/>
    <w:unhideWhenUsed/>
    <w:rsid w:val="00550C1B"/>
    <w:rPr>
      <w:sz w:val="16"/>
      <w:szCs w:val="16"/>
    </w:rPr>
  </w:style>
  <w:style w:type="paragraph" w:styleId="CommentText">
    <w:name w:val="annotation text"/>
    <w:basedOn w:val="Normal"/>
    <w:link w:val="CommentTextChar"/>
    <w:uiPriority w:val="99"/>
    <w:semiHidden/>
    <w:unhideWhenUsed/>
    <w:rsid w:val="00550C1B"/>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semiHidden/>
    <w:rsid w:val="00550C1B"/>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550C1B"/>
    <w:rPr>
      <w:b/>
      <w:bCs/>
    </w:rPr>
  </w:style>
  <w:style w:type="character" w:customStyle="1" w:styleId="CommentSubjectChar">
    <w:name w:val="Comment Subject Char"/>
    <w:basedOn w:val="CommentTextChar"/>
    <w:link w:val="CommentSubject"/>
    <w:uiPriority w:val="99"/>
    <w:semiHidden/>
    <w:rsid w:val="00550C1B"/>
    <w:rPr>
      <w:rFonts w:asciiTheme="minorHAnsi" w:eastAsiaTheme="minorHAnsi" w:hAnsiTheme="minorHAnsi" w:cstheme="minorBidi"/>
      <w:b/>
      <w:bCs/>
    </w:rPr>
  </w:style>
  <w:style w:type="paragraph" w:styleId="Revision">
    <w:name w:val="Revision"/>
    <w:hidden/>
    <w:uiPriority w:val="99"/>
    <w:semiHidden/>
    <w:rsid w:val="00550C1B"/>
    <w:rPr>
      <w:rFonts w:asciiTheme="minorHAnsi" w:eastAsiaTheme="minorHAnsi" w:hAnsiTheme="minorHAnsi" w:cstheme="minorBidi"/>
      <w:sz w:val="22"/>
      <w:szCs w:val="22"/>
    </w:rPr>
  </w:style>
  <w:style w:type="character" w:styleId="Strong">
    <w:name w:val="Strong"/>
    <w:basedOn w:val="DefaultParagraphFont"/>
    <w:uiPriority w:val="22"/>
    <w:qFormat/>
    <w:rsid w:val="00550C1B"/>
    <w:rPr>
      <w:b/>
      <w:bCs/>
    </w:rPr>
  </w:style>
  <w:style w:type="paragraph" w:customStyle="1" w:styleId="DTFtableheading">
    <w:name w:val="DTF table heading"/>
    <w:qFormat/>
    <w:rsid w:val="00550C1B"/>
    <w:pPr>
      <w:framePr w:hSpace="181" w:wrap="around" w:vAnchor="text" w:hAnchor="text" w:y="1"/>
      <w:spacing w:before="120" w:after="120"/>
      <w:suppressOverlap/>
      <w:jc w:val="center"/>
    </w:pPr>
    <w:rPr>
      <w:rFonts w:ascii="Arial" w:eastAsia="Times New Roman" w:hAnsi="Arial"/>
      <w:sz w:val="22"/>
      <w:lang w:eastAsia="en-AU"/>
    </w:rPr>
  </w:style>
  <w:style w:type="paragraph" w:styleId="TOC1">
    <w:name w:val="toc 1"/>
    <w:basedOn w:val="Normal"/>
    <w:next w:val="Normal"/>
    <w:autoRedefine/>
    <w:uiPriority w:val="39"/>
    <w:unhideWhenUsed/>
    <w:rsid w:val="00841C9F"/>
    <w:pPr>
      <w:tabs>
        <w:tab w:val="right" w:leader="dot" w:pos="9628"/>
      </w:tabs>
      <w:spacing w:after="100"/>
    </w:pPr>
    <w:rPr>
      <w:noProof/>
    </w:rPr>
  </w:style>
  <w:style w:type="character" w:customStyle="1" w:styleId="StyleItalic">
    <w:name w:val="Style Italic"/>
    <w:rsid w:val="000D51A8"/>
    <w:rPr>
      <w:i/>
      <w:iCs/>
    </w:rPr>
  </w:style>
  <w:style w:type="character" w:customStyle="1" w:styleId="StyleItalic1">
    <w:name w:val="Style Italic1"/>
    <w:rsid w:val="00DD2F90"/>
    <w:rPr>
      <w:i/>
      <w:iCs/>
    </w:rPr>
  </w:style>
  <w:style w:type="character" w:customStyle="1" w:styleId="DTFbluetext">
    <w:name w:val="DTF blue text"/>
    <w:uiPriority w:val="1"/>
    <w:qFormat/>
    <w:rsid w:val="00E87F81"/>
    <w:rPr>
      <w:color w:val="5E8AB4"/>
    </w:rPr>
  </w:style>
  <w:style w:type="paragraph" w:styleId="ListContinue">
    <w:name w:val="List Continue"/>
    <w:basedOn w:val="Normal"/>
    <w:uiPriority w:val="99"/>
    <w:unhideWhenUsed/>
    <w:rsid w:val="00017575"/>
    <w:pPr>
      <w:ind w:left="357"/>
    </w:pPr>
  </w:style>
  <w:style w:type="paragraph" w:customStyle="1" w:styleId="DTFNoteparagraph">
    <w:name w:val="DTF Note paragraph"/>
    <w:basedOn w:val="Normal"/>
    <w:qFormat/>
    <w:rsid w:val="00E867B7"/>
    <w:pPr>
      <w:ind w:left="680" w:hanging="680"/>
    </w:pPr>
  </w:style>
  <w:style w:type="paragraph" w:customStyle="1" w:styleId="DTFtabledash">
    <w:name w:val="DTF table dash"/>
    <w:basedOn w:val="NTGTableText"/>
    <w:qFormat/>
    <w:rsid w:val="007A052B"/>
    <w:pPr>
      <w:framePr w:hSpace="181" w:wrap="around" w:vAnchor="text" w:hAnchor="text" w:y="1"/>
      <w:numPr>
        <w:numId w:val="26"/>
      </w:numPr>
      <w:spacing w:after="80"/>
      <w:ind w:left="357" w:hanging="357"/>
      <w:suppressOverlap/>
    </w:pPr>
  </w:style>
  <w:style w:type="paragraph" w:styleId="TOC2">
    <w:name w:val="toc 2"/>
    <w:basedOn w:val="Normal"/>
    <w:next w:val="Normal"/>
    <w:autoRedefine/>
    <w:uiPriority w:val="39"/>
    <w:unhideWhenUsed/>
    <w:rsid w:val="0090150A"/>
    <w:pPr>
      <w:spacing w:after="100"/>
      <w:ind w:left="220"/>
    </w:pPr>
  </w:style>
  <w:style w:type="paragraph" w:styleId="TOC3">
    <w:name w:val="toc 3"/>
    <w:basedOn w:val="Normal"/>
    <w:next w:val="Normal"/>
    <w:autoRedefine/>
    <w:uiPriority w:val="39"/>
    <w:unhideWhenUsed/>
    <w:rsid w:val="007D3EC6"/>
    <w:pPr>
      <w:spacing w:after="100"/>
      <w:ind w:left="440"/>
    </w:pPr>
  </w:style>
  <w:style w:type="paragraph" w:customStyle="1" w:styleId="DTFTableNumbers">
    <w:name w:val="DTF Table Numbers"/>
    <w:basedOn w:val="NTGTableText"/>
    <w:qFormat/>
    <w:rsid w:val="00860703"/>
    <w:pPr>
      <w:framePr w:hSpace="181" w:wrap="around" w:vAnchor="text" w:hAnchor="text" w:y="1"/>
      <w:suppressOverlap/>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3795">
      <w:bodyDiv w:val="1"/>
      <w:marLeft w:val="0"/>
      <w:marRight w:val="0"/>
      <w:marTop w:val="0"/>
      <w:marBottom w:val="0"/>
      <w:divBdr>
        <w:top w:val="none" w:sz="0" w:space="0" w:color="auto"/>
        <w:left w:val="none" w:sz="0" w:space="0" w:color="auto"/>
        <w:bottom w:val="none" w:sz="0" w:space="0" w:color="auto"/>
        <w:right w:val="none" w:sz="0" w:space="0" w:color="auto"/>
      </w:divBdr>
    </w:div>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528367966">
      <w:bodyDiv w:val="1"/>
      <w:marLeft w:val="0"/>
      <w:marRight w:val="0"/>
      <w:marTop w:val="0"/>
      <w:marBottom w:val="0"/>
      <w:divBdr>
        <w:top w:val="none" w:sz="0" w:space="0" w:color="auto"/>
        <w:left w:val="none" w:sz="0" w:space="0" w:color="auto"/>
        <w:bottom w:val="none" w:sz="0" w:space="0" w:color="auto"/>
        <w:right w:val="none" w:sz="0" w:space="0" w:color="auto"/>
      </w:divBdr>
      <w:divsChild>
        <w:div w:id="193809035">
          <w:marLeft w:val="0"/>
          <w:marRight w:val="0"/>
          <w:marTop w:val="0"/>
          <w:marBottom w:val="0"/>
          <w:divBdr>
            <w:top w:val="none" w:sz="0" w:space="0" w:color="auto"/>
            <w:left w:val="none" w:sz="0" w:space="0" w:color="auto"/>
            <w:bottom w:val="none" w:sz="0" w:space="0" w:color="auto"/>
            <w:right w:val="none" w:sz="0" w:space="0" w:color="auto"/>
          </w:divBdr>
          <w:divsChild>
            <w:div w:id="1271861800">
              <w:marLeft w:val="0"/>
              <w:marRight w:val="0"/>
              <w:marTop w:val="0"/>
              <w:marBottom w:val="0"/>
              <w:divBdr>
                <w:top w:val="none" w:sz="0" w:space="0" w:color="auto"/>
                <w:left w:val="none" w:sz="0" w:space="0" w:color="auto"/>
                <w:bottom w:val="none" w:sz="0" w:space="0" w:color="auto"/>
                <w:right w:val="none" w:sz="0" w:space="0" w:color="auto"/>
              </w:divBdr>
              <w:divsChild>
                <w:div w:id="1940866915">
                  <w:marLeft w:val="0"/>
                  <w:marRight w:val="0"/>
                  <w:marTop w:val="0"/>
                  <w:marBottom w:val="0"/>
                  <w:divBdr>
                    <w:top w:val="none" w:sz="0" w:space="0" w:color="auto"/>
                    <w:left w:val="none" w:sz="0" w:space="0" w:color="auto"/>
                    <w:bottom w:val="none" w:sz="0" w:space="0" w:color="auto"/>
                    <w:right w:val="none" w:sz="0" w:space="0" w:color="auto"/>
                  </w:divBdr>
                  <w:divsChild>
                    <w:div w:id="732895530">
                      <w:marLeft w:val="0"/>
                      <w:marRight w:val="0"/>
                      <w:marTop w:val="100"/>
                      <w:marBottom w:val="100"/>
                      <w:divBdr>
                        <w:top w:val="none" w:sz="0" w:space="0" w:color="auto"/>
                        <w:left w:val="none" w:sz="0" w:space="0" w:color="auto"/>
                        <w:bottom w:val="none" w:sz="0" w:space="0" w:color="auto"/>
                        <w:right w:val="none" w:sz="0" w:space="0" w:color="auto"/>
                      </w:divBdr>
                      <w:divsChild>
                        <w:div w:id="1608125152">
                          <w:marLeft w:val="0"/>
                          <w:marRight w:val="0"/>
                          <w:marTop w:val="0"/>
                          <w:marBottom w:val="0"/>
                          <w:divBdr>
                            <w:top w:val="none" w:sz="0" w:space="0" w:color="auto"/>
                            <w:left w:val="none" w:sz="0" w:space="0" w:color="auto"/>
                            <w:bottom w:val="none" w:sz="0" w:space="0" w:color="auto"/>
                            <w:right w:val="none" w:sz="0" w:space="0" w:color="auto"/>
                          </w:divBdr>
                          <w:divsChild>
                            <w:div w:id="1322392427">
                              <w:marLeft w:val="0"/>
                              <w:marRight w:val="0"/>
                              <w:marTop w:val="0"/>
                              <w:marBottom w:val="0"/>
                              <w:divBdr>
                                <w:top w:val="none" w:sz="0" w:space="0" w:color="auto"/>
                                <w:left w:val="none" w:sz="0" w:space="0" w:color="auto"/>
                                <w:bottom w:val="none" w:sz="0" w:space="0" w:color="auto"/>
                                <w:right w:val="none" w:sz="0" w:space="0" w:color="auto"/>
                              </w:divBdr>
                              <w:divsChild>
                                <w:div w:id="871460507">
                                  <w:marLeft w:val="0"/>
                                  <w:marRight w:val="0"/>
                                  <w:marTop w:val="0"/>
                                  <w:marBottom w:val="0"/>
                                  <w:divBdr>
                                    <w:top w:val="none" w:sz="0" w:space="0" w:color="auto"/>
                                    <w:left w:val="none" w:sz="0" w:space="0" w:color="auto"/>
                                    <w:bottom w:val="none" w:sz="0" w:space="0" w:color="auto"/>
                                    <w:right w:val="none" w:sz="0" w:space="0" w:color="auto"/>
                                  </w:divBdr>
                                  <w:divsChild>
                                    <w:div w:id="1845392427">
                                      <w:marLeft w:val="0"/>
                                      <w:marRight w:val="0"/>
                                      <w:marTop w:val="0"/>
                                      <w:marBottom w:val="0"/>
                                      <w:divBdr>
                                        <w:top w:val="none" w:sz="0" w:space="0" w:color="auto"/>
                                        <w:left w:val="none" w:sz="0" w:space="0" w:color="auto"/>
                                        <w:bottom w:val="none" w:sz="0" w:space="0" w:color="auto"/>
                                        <w:right w:val="none" w:sz="0" w:space="0" w:color="auto"/>
                                      </w:divBdr>
                                      <w:divsChild>
                                        <w:div w:id="675839575">
                                          <w:marLeft w:val="0"/>
                                          <w:marRight w:val="0"/>
                                          <w:marTop w:val="75"/>
                                          <w:marBottom w:val="0"/>
                                          <w:divBdr>
                                            <w:top w:val="none" w:sz="0" w:space="0" w:color="auto"/>
                                            <w:left w:val="none" w:sz="0" w:space="0" w:color="auto"/>
                                            <w:bottom w:val="none" w:sz="0" w:space="0" w:color="auto"/>
                                            <w:right w:val="none" w:sz="0" w:space="0" w:color="auto"/>
                                          </w:divBdr>
                                          <w:divsChild>
                                            <w:div w:id="116536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trevenue@nt.gov.a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trevenue@nt.gov.a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trevenue@nt.gov.a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trevenue@nt.gov.a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4969EA3DCC440D598129F8F86EF3276"/>
        <w:category>
          <w:name w:val="General"/>
          <w:gallery w:val="placeholder"/>
        </w:category>
        <w:types>
          <w:type w:val="bbPlcHdr"/>
        </w:types>
        <w:behaviors>
          <w:behavior w:val="content"/>
        </w:behaviors>
        <w:guid w:val="{2FD7C1A8-B2A7-4C4D-B121-A7FAAEE3A7F2}"/>
      </w:docPartPr>
      <w:docPartBody>
        <w:p w:rsidR="00C65B14" w:rsidRDefault="00C65B14">
          <w:pPr>
            <w:pStyle w:val="44969EA3DCC440D598129F8F86EF3276"/>
          </w:pPr>
          <w:r w:rsidRPr="00AD00AF">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Std Light">
    <w:panose1 w:val="020B0302030403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B14"/>
    <w:rsid w:val="00051A93"/>
    <w:rsid w:val="00086463"/>
    <w:rsid w:val="000A105C"/>
    <w:rsid w:val="000A47A6"/>
    <w:rsid w:val="00132951"/>
    <w:rsid w:val="001769D6"/>
    <w:rsid w:val="00204285"/>
    <w:rsid w:val="00252D48"/>
    <w:rsid w:val="002C6272"/>
    <w:rsid w:val="002F6AE4"/>
    <w:rsid w:val="003012F6"/>
    <w:rsid w:val="00424193"/>
    <w:rsid w:val="00494966"/>
    <w:rsid w:val="007A1EA9"/>
    <w:rsid w:val="007F1E4C"/>
    <w:rsid w:val="00900D01"/>
    <w:rsid w:val="00A6318B"/>
    <w:rsid w:val="00AE448F"/>
    <w:rsid w:val="00B305AC"/>
    <w:rsid w:val="00B455C0"/>
    <w:rsid w:val="00C65B14"/>
    <w:rsid w:val="00EA010A"/>
    <w:rsid w:val="00FD67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4969EA3DCC440D598129F8F86EF3276">
    <w:name w:val="44969EA3DCC440D598129F8F86EF32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_x0020_Type xmlns="378e824e-6e02-4c0d-8321-dd86fba681ee">Home Incentives (HI)</Tax_x0020_Type>
    <Release_x0020_Date xmlns="378e824e-6e02-4c0d-8321-dd86fba681ee">2016-08-31T14:30:00+00:00</Release_x0020_Date>
    <Publication_x0020_Title xmlns="378e824e-6e02-4c0d-8321-dd86fba681ee">HGGS Application form and guide </Publication_x0020_Title>
    <Sub_x0020_Sub_x0020_Category xmlns="378e824e-6e02-4c0d-8321-dd86fba681ee" xsi:nil="true"/>
    <Details xmlns="378e824e-6e02-4c0d-8321-dd86fba681ee" xsi:nil="true"/>
    <Main_x0020_Category xmlns="378e824e-6e02-4c0d-8321-dd86fba681ee">6</Main_x0020_Category>
    <Tax_x0020_Type_x0020_Topic xmlns="378e824e-6e02-4c0d-8321-dd86fba681ee" xsi:nil="true"/>
    <Sub_x0020_Category xmlns="378e824e-6e02-4c0d-8321-dd86fba681ee">22</Sub_x0020_Category>
    <Identifier xmlns="378e824e-6e02-4c0d-8321-dd86fba681ee">F-HI-015</Identifier>
    <Notify xmlns="378e824e-6e02-4c0d-8321-dd86fba681ee">false</Notify>
    <Publication_x0020_Type xmlns="378e824e-6e02-4c0d-8321-dd86fba681ee">Form (F)</Publication_x0020_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DC86F-CCB3-4076-9DC3-130C86FDD942}">
  <ds:schemaRefs>
    <ds:schemaRef ds:uri="http://schemas.microsoft.com/sharepoint/v3/contenttype/forms"/>
  </ds:schemaRefs>
</ds:datastoreItem>
</file>

<file path=customXml/itemProps2.xml><?xml version="1.0" encoding="utf-8"?>
<ds:datastoreItem xmlns:ds="http://schemas.openxmlformats.org/officeDocument/2006/customXml" ds:itemID="{481C91A9-6FE7-4678-944B-108292D40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8e824e-6e02-4c0d-8321-dd86fba68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4C0A29-FFAE-42A9-A93B-9FB6C321CAD6}">
  <ds:schemaRefs>
    <ds:schemaRef ds:uri="http://purl.org/dc/elements/1.1/"/>
    <ds:schemaRef ds:uri="http://www.w3.org/XML/1998/namespace"/>
    <ds:schemaRef ds:uri="http://schemas.microsoft.com/office/2006/metadata/properties"/>
    <ds:schemaRef ds:uri="378e824e-6e02-4c0d-8321-dd86fba681ee"/>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s>
</ds:datastoreItem>
</file>

<file path=customXml/itemProps4.xml><?xml version="1.0" encoding="utf-8"?>
<ds:datastoreItem xmlns:ds="http://schemas.openxmlformats.org/officeDocument/2006/customXml" ds:itemID="{6358B44E-2B50-48EB-AA41-D1DD1AF0E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2224</Words>
  <Characters>11235</Characters>
  <Application>Microsoft Office Word</Application>
  <DocSecurity>0</DocSecurity>
  <Lines>351</Lines>
  <Paragraphs>280</Paragraphs>
  <ScaleCrop>false</ScaleCrop>
  <HeadingPairs>
    <vt:vector size="2" baseType="variant">
      <vt:variant>
        <vt:lpstr>Title</vt:lpstr>
      </vt:variant>
      <vt:variant>
        <vt:i4>1</vt:i4>
      </vt:variant>
    </vt:vector>
  </HeadingPairs>
  <TitlesOfParts>
    <vt:vector size="1" baseType="lpstr">
      <vt:lpstr>Household Goods Grant Scheme (HGGS) – New Homes</vt:lpstr>
    </vt:vector>
  </TitlesOfParts>
  <Company>Northern Territory Government</Company>
  <LinksUpToDate>false</LinksUpToDate>
  <CharactersWithSpaces>13179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Household Goods Grant Scheme (HGGS) – New Homes</dc:title>
  <dc:creator>Northern Territory Government</dc:creator>
  <cp:lastModifiedBy>Barbara Beamsley</cp:lastModifiedBy>
  <cp:revision>10</cp:revision>
  <cp:lastPrinted>2016-09-28T01:42:00Z</cp:lastPrinted>
  <dcterms:created xsi:type="dcterms:W3CDTF">2019-04-30T23:15:00Z</dcterms:created>
  <dcterms:modified xsi:type="dcterms:W3CDTF">2019-05-13T00:33:00Z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Of">
    <vt:lpwstr>Department of </vt:lpwstr>
  </property>
  <property fmtid="{D5CDD505-2E9C-101B-9397-08002B2CF9AE}" pid="3" name="DepartmentName">
    <vt:lpwstr>Treasury and Finance</vt:lpwstr>
  </property>
  <property fmtid="{D5CDD505-2E9C-101B-9397-08002B2CF9AE}" pid="4" name="DocumentAuthor">
    <vt:lpwstr>&lt;Firstname Lastname&gt;</vt:lpwstr>
  </property>
  <property fmtid="{D5CDD505-2E9C-101B-9397-08002B2CF9AE}" pid="5" name="VersionNo">
    <vt:lpwstr>&lt;, Version x.x optional&gt;</vt:lpwstr>
  </property>
  <property fmtid="{D5CDD505-2E9C-101B-9397-08002B2CF9AE}" pid="6" name="DocumentDate">
    <vt:lpwstr>24 May 2016</vt:lpwstr>
  </property>
  <property fmtid="{D5CDD505-2E9C-101B-9397-08002B2CF9AE}" pid="7" name="ContentTypeId">
    <vt:lpwstr>0x010100AE1D68356F7FB54A917EB6B48522F7AB</vt:lpwstr>
  </property>
</Properties>
</file>