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9AE2F" w14:textId="77777777" w:rsidR="00E857FC" w:rsidRPr="00E857FC" w:rsidRDefault="00E857FC" w:rsidP="00E857FC">
      <w:pPr>
        <w:pStyle w:val="Heading1"/>
      </w:pPr>
      <w:r w:rsidRPr="00E857FC">
        <w:t>Guide to the application</w:t>
      </w:r>
    </w:p>
    <w:p w14:paraId="57CBF5D3" w14:textId="77777777" w:rsidR="00E857FC" w:rsidRDefault="00E857FC" w:rsidP="00E857FC">
      <w:r>
        <w:t>This guide is for your ongoing reference and should not be lodged with your application.</w:t>
      </w:r>
    </w:p>
    <w:p w14:paraId="46A274B2" w14:textId="77777777" w:rsidR="00E857FC" w:rsidRDefault="00E857FC" w:rsidP="00FC28C3">
      <w:pPr>
        <w:pStyle w:val="Heading1"/>
      </w:pPr>
      <w:r>
        <w:t>What's in this guide?</w:t>
      </w:r>
    </w:p>
    <w:p w14:paraId="6163B0B8" w14:textId="77777777" w:rsidR="00E857FC" w:rsidRDefault="00E857FC" w:rsidP="00E857FC">
      <w:pPr>
        <w:pStyle w:val="Numberedlist"/>
      </w:pPr>
      <w:r>
        <w:t>Introduction</w:t>
      </w:r>
      <w:r>
        <w:tab/>
      </w:r>
    </w:p>
    <w:p w14:paraId="487F7DCD" w14:textId="77777777" w:rsidR="00E857FC" w:rsidRDefault="00E857FC" w:rsidP="00E857FC">
      <w:pPr>
        <w:pStyle w:val="Numberedlist"/>
      </w:pPr>
      <w:r>
        <w:t>Explanation of terms used</w:t>
      </w:r>
      <w:r>
        <w:tab/>
      </w:r>
    </w:p>
    <w:p w14:paraId="5E09FE15" w14:textId="77777777" w:rsidR="00E857FC" w:rsidRDefault="00E857FC" w:rsidP="00E857FC">
      <w:pPr>
        <w:pStyle w:val="Numberedlist"/>
      </w:pPr>
      <w:r>
        <w:t>Eligibility criteria</w:t>
      </w:r>
      <w:r>
        <w:tab/>
      </w:r>
    </w:p>
    <w:p w14:paraId="406558F3" w14:textId="77777777" w:rsidR="00E857FC" w:rsidRDefault="00E857FC" w:rsidP="00E857FC">
      <w:pPr>
        <w:pStyle w:val="Numberedlist"/>
      </w:pPr>
      <w:r>
        <w:t>Commissioner's discretion to vary eligibility criteria</w:t>
      </w:r>
      <w:r>
        <w:tab/>
      </w:r>
    </w:p>
    <w:p w14:paraId="0B123CA5" w14:textId="77777777" w:rsidR="00E857FC" w:rsidRDefault="00E857FC" w:rsidP="00E857FC">
      <w:pPr>
        <w:pStyle w:val="Numberedlist"/>
      </w:pPr>
      <w:r>
        <w:t>How to lodge your application</w:t>
      </w:r>
      <w:r>
        <w:tab/>
      </w:r>
    </w:p>
    <w:p w14:paraId="55AD3BAA" w14:textId="77777777" w:rsidR="00E857FC" w:rsidRDefault="00E857FC" w:rsidP="00E857FC">
      <w:pPr>
        <w:pStyle w:val="Numberedlist"/>
      </w:pPr>
      <w:r>
        <w:t>Supporting information</w:t>
      </w:r>
    </w:p>
    <w:p w14:paraId="71D6CBA9" w14:textId="77777777" w:rsidR="00E857FC" w:rsidRDefault="00E857FC" w:rsidP="00E857FC">
      <w:pPr>
        <w:pStyle w:val="Numberedlist"/>
      </w:pPr>
      <w:r>
        <w:t>Amount of the FHOG</w:t>
      </w:r>
    </w:p>
    <w:p w14:paraId="5850099B" w14:textId="77777777" w:rsidR="00E857FC" w:rsidRDefault="00E857FC" w:rsidP="00E857FC">
      <w:pPr>
        <w:pStyle w:val="Numberedlist"/>
      </w:pPr>
      <w:r>
        <w:t>When the FHOG will be paid</w:t>
      </w:r>
    </w:p>
    <w:p w14:paraId="118D58DA" w14:textId="77777777" w:rsidR="00E857FC" w:rsidRDefault="00E857FC" w:rsidP="00E857FC">
      <w:pPr>
        <w:pStyle w:val="Numberedlist"/>
      </w:pPr>
      <w:r>
        <w:t>Residence requirements</w:t>
      </w:r>
    </w:p>
    <w:p w14:paraId="769658FE" w14:textId="77777777" w:rsidR="00E857FC" w:rsidRDefault="00E857FC" w:rsidP="00E857FC">
      <w:pPr>
        <w:pStyle w:val="Numberedlist"/>
      </w:pPr>
      <w:r>
        <w:t>Notifiable events and obligation to repay the FHOG</w:t>
      </w:r>
      <w:bookmarkStart w:id="0" w:name="_GoBack"/>
      <w:bookmarkEnd w:id="0"/>
    </w:p>
    <w:p w14:paraId="00E0F227" w14:textId="77777777" w:rsidR="00E857FC" w:rsidRDefault="00E857FC" w:rsidP="00E857FC">
      <w:pPr>
        <w:pStyle w:val="Numberedlist"/>
      </w:pPr>
      <w:r>
        <w:t>Compliance investigations</w:t>
      </w:r>
    </w:p>
    <w:p w14:paraId="50B6689B" w14:textId="77777777" w:rsidR="00E857FC" w:rsidRDefault="00E857FC" w:rsidP="00E857FC">
      <w:pPr>
        <w:pStyle w:val="Numberedlist"/>
      </w:pPr>
      <w:r>
        <w:t>False applications and penalties</w:t>
      </w:r>
    </w:p>
    <w:p w14:paraId="00D7E31F" w14:textId="77777777" w:rsidR="00E857FC" w:rsidRDefault="00E857FC" w:rsidP="00E857FC">
      <w:pPr>
        <w:pStyle w:val="Numberedlist"/>
      </w:pPr>
      <w:r>
        <w:t>Other home owner assistance</w:t>
      </w:r>
    </w:p>
    <w:p w14:paraId="7530CEE9" w14:textId="77777777" w:rsidR="00E857FC" w:rsidRDefault="00E857FC" w:rsidP="00E857FC">
      <w:pPr>
        <w:pStyle w:val="Numberedlist"/>
      </w:pPr>
      <w:r>
        <w:t>Contact details</w:t>
      </w:r>
    </w:p>
    <w:p w14:paraId="6C7EB8C1" w14:textId="77777777" w:rsidR="00E857FC" w:rsidRDefault="00E857FC" w:rsidP="004E7081">
      <w:pPr>
        <w:pStyle w:val="Heading2"/>
      </w:pPr>
      <w:r>
        <w:t>Introduction</w:t>
      </w:r>
    </w:p>
    <w:p w14:paraId="5482B016" w14:textId="77777777" w:rsidR="00E857FC" w:rsidRPr="00DD0D6C" w:rsidRDefault="00E857FC" w:rsidP="00E857FC">
      <w:pPr>
        <w:rPr>
          <w:color w:val="000000" w:themeColor="text1"/>
        </w:rPr>
      </w:pPr>
      <w:r>
        <w:t xml:space="preserve">The </w:t>
      </w:r>
      <w:r w:rsidRPr="00212DA4">
        <w:rPr>
          <w:color w:val="5E8AB4"/>
        </w:rPr>
        <w:t xml:space="preserve">First Home Owner Grant (FHOG) </w:t>
      </w:r>
      <w:r>
        <w:t xml:space="preserve">scheme was introduced on 1 July 2000, to encourage and assist </w:t>
      </w:r>
      <w:r w:rsidRPr="00DD0D6C">
        <w:rPr>
          <w:color w:val="5E8AB4"/>
        </w:rPr>
        <w:t xml:space="preserve">home </w:t>
      </w:r>
      <w:r>
        <w:t xml:space="preserve">ownership by first </w:t>
      </w:r>
      <w:r w:rsidRPr="00DD0D6C">
        <w:rPr>
          <w:color w:val="5E8AB4"/>
        </w:rPr>
        <w:t xml:space="preserve">home </w:t>
      </w:r>
      <w:r>
        <w:t xml:space="preserve">buyers. In the Northern Territory, the scheme is administered by the Commissioner of Territory Revenue through the </w:t>
      </w:r>
      <w:r w:rsidRPr="00DD0D6C">
        <w:rPr>
          <w:color w:val="5E8AB4"/>
        </w:rPr>
        <w:t>Territory Revenue Office (TRO)</w:t>
      </w:r>
      <w:r w:rsidRPr="00DD0D6C">
        <w:rPr>
          <w:color w:val="000000" w:themeColor="text1"/>
        </w:rPr>
        <w:t>.</w:t>
      </w:r>
    </w:p>
    <w:p w14:paraId="34AA0C17" w14:textId="77777777" w:rsidR="00E857FC" w:rsidRDefault="00E857FC" w:rsidP="00E857FC">
      <w:r>
        <w:t xml:space="preserve">From 1 January 2015, the </w:t>
      </w:r>
      <w:r w:rsidRPr="00DD0D6C">
        <w:rPr>
          <w:color w:val="5E8AB4"/>
        </w:rPr>
        <w:t xml:space="preserve">FHOG </w:t>
      </w:r>
      <w:r>
        <w:t xml:space="preserve">is only available to home buyers who are purchasing or constructing a </w:t>
      </w:r>
      <w:r w:rsidRPr="00DD0D6C">
        <w:rPr>
          <w:color w:val="5E8AB4"/>
        </w:rPr>
        <w:t>new home</w:t>
      </w:r>
      <w:r>
        <w:t>.</w:t>
      </w:r>
    </w:p>
    <w:p w14:paraId="7A9EAEDC" w14:textId="77777777" w:rsidR="00E857FC" w:rsidRDefault="00E857FC" w:rsidP="00E857FC">
      <w:r>
        <w:t xml:space="preserve">This guide explains the eligibility criteria for the </w:t>
      </w:r>
      <w:r w:rsidRPr="00DD0D6C">
        <w:rPr>
          <w:color w:val="5E8AB4"/>
        </w:rPr>
        <w:t>FHOG</w:t>
      </w:r>
      <w:r>
        <w:t xml:space="preserve">, requirements for lodging applications, obligations of </w:t>
      </w:r>
      <w:r w:rsidRPr="00DD0D6C">
        <w:rPr>
          <w:color w:val="5E8AB4"/>
        </w:rPr>
        <w:t xml:space="preserve">applicants </w:t>
      </w:r>
      <w:r>
        <w:t>and related matters. If you are unsure about any aspect concerning your eligibility, it is important that you contact TRO for clarification before proceeding with your application.</w:t>
      </w:r>
    </w:p>
    <w:p w14:paraId="34A72C54" w14:textId="77777777" w:rsidR="00E857FC" w:rsidRDefault="00E857FC" w:rsidP="00E857FC">
      <w:r>
        <w:t xml:space="preserve">Reference is made in this guide to guidelines issued by the </w:t>
      </w:r>
      <w:r w:rsidRPr="00DD0D6C">
        <w:rPr>
          <w:color w:val="5E8AB4"/>
        </w:rPr>
        <w:t>Commissioner</w:t>
      </w:r>
      <w:r>
        <w:t xml:space="preserve">. Commissioner's Guidelines can be accessed from </w:t>
      </w:r>
      <w:r w:rsidRPr="00DD0D6C">
        <w:rPr>
          <w:color w:val="5E8AB4"/>
        </w:rPr>
        <w:t>TRO</w:t>
      </w:r>
      <w:r>
        <w:t>'s website www.revenue.nt.gov.au.</w:t>
      </w:r>
    </w:p>
    <w:p w14:paraId="0C5C567B" w14:textId="77777777" w:rsidR="00E857FC" w:rsidRDefault="00E857FC" w:rsidP="00DD0D6C">
      <w:pPr>
        <w:pStyle w:val="Heading3"/>
      </w:pPr>
      <w:r>
        <w:t>Household Goods Grant Scheme (HGGS)</w:t>
      </w:r>
    </w:p>
    <w:p w14:paraId="4D6E567E" w14:textId="77777777" w:rsidR="00E857FC" w:rsidRDefault="00E857FC" w:rsidP="00E857FC">
      <w:r>
        <w:t xml:space="preserve">In addition to the </w:t>
      </w:r>
      <w:r w:rsidR="00722B66">
        <w:rPr>
          <w:color w:val="5E8AB4"/>
        </w:rPr>
        <w:t>FHOG</w:t>
      </w:r>
      <w:r w:rsidRPr="00DD0D6C">
        <w:rPr>
          <w:color w:val="5E8AB4"/>
        </w:rPr>
        <w:t xml:space="preserve">, </w:t>
      </w:r>
      <w:r>
        <w:t xml:space="preserve">eligible first home owners who enter into a contract to build or purchase a </w:t>
      </w:r>
      <w:r w:rsidRPr="00722B66">
        <w:rPr>
          <w:color w:val="5E8AB4"/>
        </w:rPr>
        <w:t xml:space="preserve">new home </w:t>
      </w:r>
      <w:r>
        <w:t xml:space="preserve">on or after 1 September 2016 may be entitled to a grant of up to $2000 for the purchase of household goods for use in that </w:t>
      </w:r>
      <w:r w:rsidRPr="004C0DDE">
        <w:rPr>
          <w:color w:val="5E8AB4"/>
        </w:rPr>
        <w:t>home</w:t>
      </w:r>
      <w:r>
        <w:t>.</w:t>
      </w:r>
    </w:p>
    <w:p w14:paraId="1CF90740" w14:textId="34755F38" w:rsidR="00E857FC" w:rsidRDefault="00E857FC" w:rsidP="00E857FC">
      <w:r>
        <w:lastRenderedPageBreak/>
        <w:t xml:space="preserve">To apply for the HGGS, you will need to complete the HGGS application form in addition to the </w:t>
      </w:r>
      <w:r w:rsidRPr="00722B66">
        <w:rPr>
          <w:color w:val="5E8AB4"/>
        </w:rPr>
        <w:t xml:space="preserve">FHOG </w:t>
      </w:r>
      <w:r>
        <w:t>application form. The HGGS application form and information guide (</w:t>
      </w:r>
      <w:hyperlink r:id="rId8" w:history="1">
        <w:r w:rsidRPr="00792294">
          <w:rPr>
            <w:rStyle w:val="Hyperlink"/>
          </w:rPr>
          <w:t>F-HI-015</w:t>
        </w:r>
      </w:hyperlink>
      <w:r>
        <w:t>) is available on the TRO website www.revenue.nt.gov.au.</w:t>
      </w:r>
    </w:p>
    <w:p w14:paraId="1897F62C" w14:textId="77777777" w:rsidR="00E857FC" w:rsidRDefault="00E857FC" w:rsidP="004E7081">
      <w:pPr>
        <w:pStyle w:val="Heading2"/>
      </w:pPr>
      <w:r>
        <w:t>Explanation of terms used</w:t>
      </w:r>
    </w:p>
    <w:p w14:paraId="18CBBA3F" w14:textId="77777777" w:rsidR="00E857FC" w:rsidRDefault="00E857FC" w:rsidP="00E857FC">
      <w:r>
        <w:t xml:space="preserve">The following are key terms used in this guide and application form. For your assistance, these terms appear in </w:t>
      </w:r>
      <w:r w:rsidR="00DD0D6C" w:rsidRPr="00903A7C">
        <w:rPr>
          <w:color w:val="5E8AB4"/>
        </w:rPr>
        <w:t>colour</w:t>
      </w:r>
      <w:r>
        <w:t xml:space="preserve"> throughout the guide and application form.</w:t>
      </w:r>
    </w:p>
    <w:p w14:paraId="5AB4C892" w14:textId="77777777" w:rsidR="00E857FC" w:rsidRPr="00DD0D6C" w:rsidRDefault="00E857FC" w:rsidP="00DD0D6C">
      <w:pPr>
        <w:rPr>
          <w:b/>
          <w:bCs/>
        </w:rPr>
      </w:pPr>
      <w:r w:rsidRPr="00DD0D6C">
        <w:rPr>
          <w:b/>
          <w:bCs/>
        </w:rPr>
        <w:t>Applicant(s)</w:t>
      </w:r>
    </w:p>
    <w:p w14:paraId="647F6007" w14:textId="77777777" w:rsidR="00E857FC" w:rsidRDefault="00E857FC" w:rsidP="00DD0D6C">
      <w:r>
        <w:t xml:space="preserve">A person applying for a </w:t>
      </w:r>
      <w:r w:rsidRPr="00903A7C">
        <w:rPr>
          <w:color w:val="5E8AB4"/>
        </w:rPr>
        <w:t>FHOG</w:t>
      </w:r>
      <w:r>
        <w:t xml:space="preserve"> who</w:t>
      </w:r>
      <w:r w:rsidR="00903A7C">
        <w:t>,</w:t>
      </w:r>
      <w:r>
        <w:t xml:space="preserve"> on completion of the purchase or construction of a </w:t>
      </w:r>
      <w:r w:rsidRPr="00903A7C">
        <w:rPr>
          <w:color w:val="5E8AB4"/>
        </w:rPr>
        <w:t>new home</w:t>
      </w:r>
      <w:r>
        <w:t xml:space="preserve">, will own or hold a </w:t>
      </w:r>
      <w:r w:rsidRPr="00903A7C">
        <w:rPr>
          <w:color w:val="5E8AB4"/>
        </w:rPr>
        <w:t xml:space="preserve">relevant interest </w:t>
      </w:r>
      <w:r>
        <w:t xml:space="preserve">in the land on which the </w:t>
      </w:r>
      <w:r w:rsidRPr="00903A7C">
        <w:rPr>
          <w:color w:val="5E8AB4"/>
        </w:rPr>
        <w:t xml:space="preserve">home </w:t>
      </w:r>
      <w:r>
        <w:t>is built.</w:t>
      </w:r>
    </w:p>
    <w:p w14:paraId="0593E854" w14:textId="77777777" w:rsidR="00E857FC" w:rsidRPr="00DD0D6C" w:rsidRDefault="00E857FC" w:rsidP="00DD0D6C">
      <w:pPr>
        <w:rPr>
          <w:b/>
        </w:rPr>
      </w:pPr>
      <w:r w:rsidRPr="00DD0D6C">
        <w:rPr>
          <w:b/>
        </w:rPr>
        <w:t>Approved agent</w:t>
      </w:r>
    </w:p>
    <w:p w14:paraId="164494B1" w14:textId="77777777" w:rsidR="00E857FC" w:rsidRDefault="00E857FC" w:rsidP="00DD0D6C">
      <w:r>
        <w:t xml:space="preserve">An agent approved by </w:t>
      </w:r>
      <w:r w:rsidRPr="00903A7C">
        <w:rPr>
          <w:color w:val="5E8AB4"/>
        </w:rPr>
        <w:t xml:space="preserve">TRO </w:t>
      </w:r>
      <w:r>
        <w:t xml:space="preserve">that is authorised to process applications for the </w:t>
      </w:r>
      <w:r w:rsidRPr="00903A7C">
        <w:rPr>
          <w:color w:val="5E8AB4"/>
        </w:rPr>
        <w:t>FHOG</w:t>
      </w:r>
      <w:r>
        <w:t>. This includes most financial institutions.</w:t>
      </w:r>
    </w:p>
    <w:p w14:paraId="60090A4A" w14:textId="77777777" w:rsidR="00E857FC" w:rsidRPr="00DD0D6C" w:rsidRDefault="00E857FC" w:rsidP="00DD0D6C">
      <w:pPr>
        <w:rPr>
          <w:b/>
        </w:rPr>
      </w:pPr>
      <w:r w:rsidRPr="00DD0D6C">
        <w:rPr>
          <w:b/>
        </w:rPr>
        <w:t>Commencement date of the eligible transaction</w:t>
      </w:r>
    </w:p>
    <w:p w14:paraId="55DC975E" w14:textId="77777777" w:rsidR="00E857FC" w:rsidRDefault="00E857FC" w:rsidP="00DD0D6C">
      <w:r>
        <w:t xml:space="preserve">The date of the </w:t>
      </w:r>
      <w:r w:rsidRPr="00903A7C">
        <w:rPr>
          <w:color w:val="5E8AB4"/>
        </w:rPr>
        <w:t xml:space="preserve">contract of sale </w:t>
      </w:r>
      <w:r>
        <w:t xml:space="preserve">to purchase or </w:t>
      </w:r>
      <w:r w:rsidRPr="00903A7C">
        <w:rPr>
          <w:color w:val="5E8AB4"/>
        </w:rPr>
        <w:t xml:space="preserve">contract to build </w:t>
      </w:r>
      <w:r>
        <w:t xml:space="preserve">a </w:t>
      </w:r>
      <w:r w:rsidRPr="00903A7C">
        <w:rPr>
          <w:color w:val="5E8AB4"/>
        </w:rPr>
        <w:t xml:space="preserve">home </w:t>
      </w:r>
      <w:r>
        <w:t xml:space="preserve">or, for an </w:t>
      </w:r>
      <w:r w:rsidRPr="00903A7C">
        <w:rPr>
          <w:color w:val="5E8AB4"/>
        </w:rPr>
        <w:t>owner builder</w:t>
      </w:r>
      <w:r>
        <w:t>, the date the laying of the foundations commenced.</w:t>
      </w:r>
    </w:p>
    <w:p w14:paraId="0AA7CCDD" w14:textId="77777777" w:rsidR="00E857FC" w:rsidRPr="00DD0D6C" w:rsidRDefault="00E857FC" w:rsidP="00DD0D6C">
      <w:pPr>
        <w:rPr>
          <w:b/>
        </w:rPr>
      </w:pPr>
      <w:r w:rsidRPr="00DD0D6C">
        <w:rPr>
          <w:b/>
        </w:rPr>
        <w:t>Commissioner</w:t>
      </w:r>
    </w:p>
    <w:p w14:paraId="626AFA59" w14:textId="77777777" w:rsidR="00E857FC" w:rsidRDefault="00E857FC" w:rsidP="00DD0D6C">
      <w:r>
        <w:t>Commissioner of Territory Revenue.</w:t>
      </w:r>
    </w:p>
    <w:p w14:paraId="3D130DC9" w14:textId="77777777" w:rsidR="00E857FC" w:rsidRPr="00DD0D6C" w:rsidRDefault="00E857FC" w:rsidP="00DD0D6C">
      <w:pPr>
        <w:rPr>
          <w:b/>
        </w:rPr>
      </w:pPr>
      <w:r w:rsidRPr="00DD0D6C">
        <w:rPr>
          <w:b/>
        </w:rPr>
        <w:t>Completion date of the eligible transaction</w:t>
      </w:r>
    </w:p>
    <w:p w14:paraId="1F04AF9D" w14:textId="77777777" w:rsidR="00E857FC" w:rsidRDefault="00E857FC" w:rsidP="00DD0D6C">
      <w:r>
        <w:t xml:space="preserve">When the </w:t>
      </w:r>
      <w:r w:rsidRPr="00903A7C">
        <w:rPr>
          <w:color w:val="5E8AB4"/>
        </w:rPr>
        <w:t xml:space="preserve">applicant </w:t>
      </w:r>
      <w:r>
        <w:t xml:space="preserve">is entitled to possession of the </w:t>
      </w:r>
      <w:r w:rsidRPr="00903A7C">
        <w:rPr>
          <w:color w:val="5E8AB4"/>
        </w:rPr>
        <w:t xml:space="preserve">home </w:t>
      </w:r>
      <w:r>
        <w:t xml:space="preserve">under the contract and the </w:t>
      </w:r>
      <w:r w:rsidRPr="00903A7C">
        <w:rPr>
          <w:color w:val="5E8AB4"/>
        </w:rPr>
        <w:t xml:space="preserve">applicant </w:t>
      </w:r>
      <w:r>
        <w:t>is registered on the title, or the building is ready for occupation as a place of residence and any prescribed completion requirements are met.</w:t>
      </w:r>
    </w:p>
    <w:p w14:paraId="11D1DA7A" w14:textId="77777777" w:rsidR="00E857FC" w:rsidRPr="00DD0D6C" w:rsidRDefault="00E857FC" w:rsidP="00DD0D6C">
      <w:pPr>
        <w:rPr>
          <w:b/>
        </w:rPr>
      </w:pPr>
      <w:r w:rsidRPr="00DD0D6C">
        <w:rPr>
          <w:b/>
        </w:rPr>
        <w:t>Consideration</w:t>
      </w:r>
    </w:p>
    <w:p w14:paraId="3AB735E4" w14:textId="77777777" w:rsidR="00E857FC" w:rsidRDefault="00E857FC" w:rsidP="00DD0D6C">
      <w:r>
        <w:t xml:space="preserve">Purchase price or construction cost of the </w:t>
      </w:r>
      <w:r w:rsidRPr="00903A7C">
        <w:rPr>
          <w:color w:val="5E8AB4"/>
        </w:rPr>
        <w:t xml:space="preserve">home </w:t>
      </w:r>
      <w:r>
        <w:t>including any GST payable on the transaction.</w:t>
      </w:r>
    </w:p>
    <w:p w14:paraId="219B2ED1" w14:textId="77777777" w:rsidR="00E857FC" w:rsidRPr="00DD0D6C" w:rsidRDefault="00E857FC" w:rsidP="00DD0D6C">
      <w:pPr>
        <w:rPr>
          <w:b/>
        </w:rPr>
      </w:pPr>
      <w:r w:rsidRPr="00DD0D6C">
        <w:rPr>
          <w:b/>
        </w:rPr>
        <w:t>Contract of sale</w:t>
      </w:r>
    </w:p>
    <w:p w14:paraId="595FCA3C" w14:textId="77777777" w:rsidR="00E857FC" w:rsidRDefault="00E857FC" w:rsidP="00DD0D6C">
      <w:r>
        <w:t xml:space="preserve">An agreement between an owner of a </w:t>
      </w:r>
      <w:r w:rsidRPr="00903A7C">
        <w:rPr>
          <w:color w:val="5E8AB4"/>
        </w:rPr>
        <w:t xml:space="preserve">home </w:t>
      </w:r>
      <w:r>
        <w:t xml:space="preserve">and a buyer, for an agreed </w:t>
      </w:r>
      <w:r w:rsidRPr="00903A7C">
        <w:rPr>
          <w:color w:val="5E8AB4"/>
        </w:rPr>
        <w:t>consideration</w:t>
      </w:r>
      <w:r>
        <w:t>.</w:t>
      </w:r>
    </w:p>
    <w:p w14:paraId="4ADE567C" w14:textId="77777777" w:rsidR="00E857FC" w:rsidRPr="00DD0D6C" w:rsidRDefault="00E857FC" w:rsidP="00DD0D6C">
      <w:pPr>
        <w:rPr>
          <w:b/>
        </w:rPr>
      </w:pPr>
      <w:r w:rsidRPr="00DD0D6C">
        <w:rPr>
          <w:b/>
        </w:rPr>
        <w:t>Contract to build</w:t>
      </w:r>
    </w:p>
    <w:p w14:paraId="4EA8A218" w14:textId="77777777" w:rsidR="00E857FC" w:rsidRDefault="00E857FC" w:rsidP="00DD0D6C">
      <w:r>
        <w:t xml:space="preserve">A comprehensive building contract where a builder agrees to </w:t>
      </w:r>
      <w:r w:rsidRPr="00903A7C">
        <w:rPr>
          <w:color w:val="5E8AB4"/>
        </w:rPr>
        <w:t xml:space="preserve">build </w:t>
      </w:r>
      <w:r>
        <w:t>a home from the time the building starts to when it is finished and is ready for occupation.</w:t>
      </w:r>
    </w:p>
    <w:p w14:paraId="365F64C3" w14:textId="77777777" w:rsidR="00E857FC" w:rsidRPr="00DD0D6C" w:rsidRDefault="00E857FC" w:rsidP="00DD0D6C">
      <w:pPr>
        <w:rPr>
          <w:b/>
        </w:rPr>
      </w:pPr>
      <w:r w:rsidRPr="00DD0D6C">
        <w:rPr>
          <w:b/>
        </w:rPr>
        <w:t>De facto partner</w:t>
      </w:r>
    </w:p>
    <w:p w14:paraId="04A951DA" w14:textId="790FDDE1" w:rsidR="00E857FC" w:rsidRDefault="00E857FC" w:rsidP="00DD0D6C">
      <w:r>
        <w:t xml:space="preserve">Persons, including same sex partners, who are in a marriage-like relationship. For further information on </w:t>
      </w:r>
      <w:r w:rsidRPr="00E857FC">
        <w:t>the</w:t>
      </w:r>
      <w:r>
        <w:t xml:space="preserve"> meaning of 'de facto relationships' and factors considered to determine the existence of one, refer to Commissioner's Guideline </w:t>
      </w:r>
      <w:hyperlink r:id="rId9" w:history="1">
        <w:r w:rsidRPr="00792294">
          <w:rPr>
            <w:rStyle w:val="Hyperlink"/>
          </w:rPr>
          <w:t>CG-HI-004</w:t>
        </w:r>
      </w:hyperlink>
      <w:r>
        <w:t>.</w:t>
      </w:r>
    </w:p>
    <w:p w14:paraId="6EB5D6D5" w14:textId="77777777" w:rsidR="00E857FC" w:rsidRPr="00DD0D6C" w:rsidRDefault="00E857FC" w:rsidP="00DD0D6C">
      <w:pPr>
        <w:rPr>
          <w:b/>
        </w:rPr>
      </w:pPr>
      <w:r w:rsidRPr="00DD0D6C">
        <w:rPr>
          <w:b/>
        </w:rPr>
        <w:t>Eligible transaction</w:t>
      </w:r>
    </w:p>
    <w:p w14:paraId="50FFA3E3" w14:textId="77777777" w:rsidR="00E857FC" w:rsidRDefault="00E857FC" w:rsidP="00DD0D6C">
      <w:r>
        <w:t xml:space="preserve">A </w:t>
      </w:r>
      <w:r w:rsidRPr="00903A7C">
        <w:rPr>
          <w:color w:val="5E8AB4"/>
        </w:rPr>
        <w:t xml:space="preserve">contract of sale </w:t>
      </w:r>
      <w:r>
        <w:t xml:space="preserve">to purchase a </w:t>
      </w:r>
      <w:r w:rsidRPr="00903A7C">
        <w:rPr>
          <w:color w:val="5E8AB4"/>
        </w:rPr>
        <w:t>home</w:t>
      </w:r>
      <w:r>
        <w:t xml:space="preserve">, </w:t>
      </w:r>
      <w:r w:rsidRPr="00903A7C">
        <w:rPr>
          <w:color w:val="5E8AB4"/>
        </w:rPr>
        <w:t xml:space="preserve">contract to build </w:t>
      </w:r>
      <w:r>
        <w:t xml:space="preserve">a </w:t>
      </w:r>
      <w:r w:rsidRPr="00903A7C">
        <w:rPr>
          <w:color w:val="5E8AB4"/>
        </w:rPr>
        <w:t>home</w:t>
      </w:r>
      <w:r>
        <w:t xml:space="preserve">, or construction of a </w:t>
      </w:r>
      <w:r w:rsidRPr="00903A7C">
        <w:rPr>
          <w:color w:val="5E8AB4"/>
        </w:rPr>
        <w:t xml:space="preserve">home </w:t>
      </w:r>
      <w:r>
        <w:t xml:space="preserve">as an </w:t>
      </w:r>
      <w:r w:rsidRPr="00903A7C">
        <w:rPr>
          <w:color w:val="5E8AB4"/>
        </w:rPr>
        <w:t>owner builder</w:t>
      </w:r>
      <w:r>
        <w:t xml:space="preserve">. From 1 January 2015 the </w:t>
      </w:r>
      <w:r w:rsidRPr="00903A7C">
        <w:rPr>
          <w:color w:val="5E8AB4"/>
        </w:rPr>
        <w:t xml:space="preserve">FHOG </w:t>
      </w:r>
      <w:r>
        <w:t xml:space="preserve">will only be available to first home buyers who enter into a contact to purchase or construct a </w:t>
      </w:r>
      <w:r w:rsidRPr="00903A7C">
        <w:rPr>
          <w:color w:val="5E8AB4"/>
        </w:rPr>
        <w:t>new home</w:t>
      </w:r>
      <w:r>
        <w:t xml:space="preserve">, or commence construction of a </w:t>
      </w:r>
      <w:r w:rsidRPr="00903A7C">
        <w:rPr>
          <w:color w:val="5E8AB4"/>
        </w:rPr>
        <w:t>new</w:t>
      </w:r>
      <w:r w:rsidR="00903A7C">
        <w:rPr>
          <w:color w:val="5E8AB4"/>
        </w:rPr>
        <w:t> </w:t>
      </w:r>
      <w:r w:rsidRPr="00903A7C">
        <w:rPr>
          <w:color w:val="5E8AB4"/>
        </w:rPr>
        <w:t>home</w:t>
      </w:r>
      <w:r>
        <w:t xml:space="preserve">, after that date. First home buyers who enter into a contract of sale to purchase an established </w:t>
      </w:r>
      <w:r w:rsidRPr="00903A7C">
        <w:rPr>
          <w:color w:val="5E8AB4"/>
        </w:rPr>
        <w:t xml:space="preserve">home </w:t>
      </w:r>
      <w:r>
        <w:t xml:space="preserve">prior to this date may also be eligible to apply for the </w:t>
      </w:r>
      <w:r w:rsidRPr="00903A7C">
        <w:rPr>
          <w:color w:val="5E8AB4"/>
        </w:rPr>
        <w:t>FHOG</w:t>
      </w:r>
      <w:r>
        <w:t>.</w:t>
      </w:r>
    </w:p>
    <w:p w14:paraId="7A3F14B4" w14:textId="77777777" w:rsidR="00E857FC" w:rsidRPr="00DD0D6C" w:rsidRDefault="00E857FC" w:rsidP="00DD0D6C">
      <w:pPr>
        <w:rPr>
          <w:b/>
        </w:rPr>
      </w:pPr>
      <w:r w:rsidRPr="00DD0D6C">
        <w:rPr>
          <w:b/>
        </w:rPr>
        <w:lastRenderedPageBreak/>
        <w:t>Established home</w:t>
      </w:r>
    </w:p>
    <w:p w14:paraId="610A240A" w14:textId="77777777" w:rsidR="00E857FC" w:rsidRDefault="00E857FC" w:rsidP="00DD0D6C">
      <w:r>
        <w:t xml:space="preserve">A </w:t>
      </w:r>
      <w:r w:rsidRPr="0055139B">
        <w:rPr>
          <w:color w:val="5E8AB4"/>
        </w:rPr>
        <w:t xml:space="preserve">home </w:t>
      </w:r>
      <w:r>
        <w:t>that has been previously sold or occupied, and is lawfully fit for occupation.</w:t>
      </w:r>
    </w:p>
    <w:p w14:paraId="5D158E24" w14:textId="77777777" w:rsidR="00E857FC" w:rsidRPr="00DD0D6C" w:rsidRDefault="00E857FC" w:rsidP="00DD0D6C">
      <w:pPr>
        <w:rPr>
          <w:b/>
        </w:rPr>
      </w:pPr>
      <w:r w:rsidRPr="00DD0D6C">
        <w:rPr>
          <w:b/>
        </w:rPr>
        <w:t>FHOG</w:t>
      </w:r>
    </w:p>
    <w:p w14:paraId="1EFAD43F" w14:textId="77777777" w:rsidR="00E857FC" w:rsidRDefault="00E857FC" w:rsidP="00DD0D6C">
      <w:r>
        <w:t>First Home Owner Grant</w:t>
      </w:r>
    </w:p>
    <w:p w14:paraId="17AD2E36" w14:textId="77777777" w:rsidR="00E857FC" w:rsidRPr="00DD0D6C" w:rsidRDefault="00E857FC" w:rsidP="00DD0D6C">
      <w:pPr>
        <w:rPr>
          <w:b/>
        </w:rPr>
      </w:pPr>
      <w:r w:rsidRPr="00DD0D6C">
        <w:rPr>
          <w:b/>
        </w:rPr>
        <w:t>Home</w:t>
      </w:r>
    </w:p>
    <w:p w14:paraId="69D27F5E" w14:textId="0F678B52" w:rsidR="00E857FC" w:rsidRDefault="00E857FC" w:rsidP="00DD0D6C">
      <w:r>
        <w:t xml:space="preserve">A building, affixed to land, that may be lawfully used, and is suitable for use as a place of residence. For further information on whether a building qualifies as a </w:t>
      </w:r>
      <w:r w:rsidRPr="0055139B">
        <w:rPr>
          <w:color w:val="5E8AB4"/>
        </w:rPr>
        <w:t>home</w:t>
      </w:r>
      <w:r>
        <w:t xml:space="preserve">, refer to Commissioner's Guideline </w:t>
      </w:r>
      <w:hyperlink r:id="rId10" w:history="1">
        <w:r w:rsidRPr="00792294">
          <w:rPr>
            <w:rStyle w:val="Hyperlink"/>
          </w:rPr>
          <w:t>CG-HI-006</w:t>
        </w:r>
      </w:hyperlink>
      <w:r>
        <w:t>.</w:t>
      </w:r>
    </w:p>
    <w:p w14:paraId="4B6D2A5D" w14:textId="77777777" w:rsidR="00E857FC" w:rsidRPr="00DD0D6C" w:rsidRDefault="00E857FC" w:rsidP="00DD0D6C">
      <w:pPr>
        <w:rPr>
          <w:b/>
        </w:rPr>
      </w:pPr>
      <w:r w:rsidRPr="00DD0D6C">
        <w:rPr>
          <w:b/>
        </w:rPr>
        <w:t>New home</w:t>
      </w:r>
    </w:p>
    <w:p w14:paraId="35FF1D3C" w14:textId="2EC536BF" w:rsidR="00E857FC" w:rsidRDefault="00E857FC" w:rsidP="00DD0D6C">
      <w:r>
        <w:t xml:space="preserve">The </w:t>
      </w:r>
      <w:r w:rsidRPr="0055139B">
        <w:rPr>
          <w:color w:val="5E8AB4"/>
        </w:rPr>
        <w:t xml:space="preserve">home </w:t>
      </w:r>
      <w:r>
        <w:t xml:space="preserve">must have never been previously lived in or sold as a place of residence. If you are claiming the </w:t>
      </w:r>
      <w:r w:rsidRPr="0055139B">
        <w:rPr>
          <w:color w:val="5E8AB4"/>
        </w:rPr>
        <w:t xml:space="preserve">FHOG </w:t>
      </w:r>
      <w:r>
        <w:t xml:space="preserve">on the purchase of a </w:t>
      </w:r>
      <w:r w:rsidRPr="0055139B">
        <w:rPr>
          <w:color w:val="5E8AB4"/>
        </w:rPr>
        <w:t>new home</w:t>
      </w:r>
      <w:r>
        <w:t>, your application must be accompanied by a completed Vendor declaration (</w:t>
      </w:r>
      <w:hyperlink r:id="rId11" w:history="1">
        <w:r w:rsidRPr="00792294">
          <w:rPr>
            <w:rStyle w:val="Hyperlink"/>
          </w:rPr>
          <w:t>F-HI-012</w:t>
        </w:r>
      </w:hyperlink>
      <w:r>
        <w:t xml:space="preserve"> for individual vendors and </w:t>
      </w:r>
      <w:hyperlink r:id="rId12" w:history="1">
        <w:r w:rsidRPr="00792294">
          <w:rPr>
            <w:rStyle w:val="Hyperlink"/>
          </w:rPr>
          <w:t>F-HI-013</w:t>
        </w:r>
      </w:hyperlink>
      <w:r>
        <w:t xml:space="preserve"> for company vendors).</w:t>
      </w:r>
    </w:p>
    <w:p w14:paraId="17114C68" w14:textId="4A96ED11" w:rsidR="0055139B" w:rsidRDefault="00E857FC" w:rsidP="00DD0D6C">
      <w:r>
        <w:t xml:space="preserve">A discretion applies in limited circumstances to declare a </w:t>
      </w:r>
      <w:r w:rsidRPr="0055139B">
        <w:rPr>
          <w:color w:val="5E8AB4"/>
        </w:rPr>
        <w:t xml:space="preserve">home </w:t>
      </w:r>
      <w:r>
        <w:t xml:space="preserve">that has been previously sold, but not occupied, to be a </w:t>
      </w:r>
      <w:r w:rsidRPr="0055139B">
        <w:rPr>
          <w:color w:val="5E8AB4"/>
        </w:rPr>
        <w:t>new home</w:t>
      </w:r>
      <w:r>
        <w:t xml:space="preserve">. For further information on this discretion, refer to Commissioner's Guideline </w:t>
      </w:r>
      <w:hyperlink r:id="rId13" w:history="1">
        <w:r w:rsidRPr="00792294">
          <w:rPr>
            <w:rStyle w:val="Hyperlink"/>
          </w:rPr>
          <w:t>CG-HI-011</w:t>
        </w:r>
      </w:hyperlink>
      <w:r>
        <w:t xml:space="preserve">. </w:t>
      </w:r>
    </w:p>
    <w:p w14:paraId="0DAD01CF" w14:textId="77777777" w:rsidR="00E857FC" w:rsidRDefault="00E857FC" w:rsidP="00DD0D6C">
      <w:r>
        <w:t xml:space="preserve">A </w:t>
      </w:r>
      <w:r w:rsidRPr="0055139B">
        <w:rPr>
          <w:color w:val="5E8AB4"/>
        </w:rPr>
        <w:t xml:space="preserve">substantially renovated home </w:t>
      </w:r>
      <w:r>
        <w:t xml:space="preserve">may be considered a </w:t>
      </w:r>
      <w:r w:rsidRPr="0055139B">
        <w:rPr>
          <w:color w:val="5E8AB4"/>
        </w:rPr>
        <w:t>new home</w:t>
      </w:r>
      <w:r>
        <w:t>.</w:t>
      </w:r>
    </w:p>
    <w:p w14:paraId="412B1560" w14:textId="77777777" w:rsidR="00E857FC" w:rsidRPr="00DD0D6C" w:rsidRDefault="00E857FC" w:rsidP="00DD0D6C">
      <w:pPr>
        <w:rPr>
          <w:b/>
        </w:rPr>
      </w:pPr>
      <w:r w:rsidRPr="00DD0D6C">
        <w:rPr>
          <w:b/>
        </w:rPr>
        <w:t>Off the plan</w:t>
      </w:r>
    </w:p>
    <w:p w14:paraId="2CDFE00A" w14:textId="77777777" w:rsidR="00E857FC" w:rsidRDefault="00E857FC" w:rsidP="00DD0D6C">
      <w:r>
        <w:t xml:space="preserve">The acquisition of a </w:t>
      </w:r>
      <w:r w:rsidRPr="0055139B">
        <w:rPr>
          <w:color w:val="5E8AB4"/>
        </w:rPr>
        <w:t xml:space="preserve">new home </w:t>
      </w:r>
      <w:r>
        <w:t>on a proposed lot on a plan of subdivision, whether the plan of subdivision is registered or not.</w:t>
      </w:r>
    </w:p>
    <w:p w14:paraId="23A2A325" w14:textId="77777777" w:rsidR="00E857FC" w:rsidRPr="00DD0D6C" w:rsidRDefault="00E857FC" w:rsidP="00DD0D6C">
      <w:pPr>
        <w:rPr>
          <w:b/>
        </w:rPr>
      </w:pPr>
      <w:r w:rsidRPr="00DD0D6C">
        <w:rPr>
          <w:b/>
        </w:rPr>
        <w:t>Owner builder</w:t>
      </w:r>
    </w:p>
    <w:p w14:paraId="31598F2B" w14:textId="77777777" w:rsidR="00E857FC" w:rsidRDefault="00E857FC" w:rsidP="00DD0D6C">
      <w:r>
        <w:t xml:space="preserve">An owner of land who builds a </w:t>
      </w:r>
      <w:r w:rsidRPr="0055139B">
        <w:rPr>
          <w:color w:val="5E8AB4"/>
        </w:rPr>
        <w:t>home</w:t>
      </w:r>
      <w:r>
        <w:t xml:space="preserve">, or has a </w:t>
      </w:r>
      <w:r w:rsidRPr="0055139B">
        <w:rPr>
          <w:color w:val="5E8AB4"/>
        </w:rPr>
        <w:t xml:space="preserve">home </w:t>
      </w:r>
      <w:r>
        <w:t xml:space="preserve">built on the land, without entering into a </w:t>
      </w:r>
      <w:r w:rsidRPr="0055139B">
        <w:rPr>
          <w:color w:val="5E8AB4"/>
        </w:rPr>
        <w:t>contract to build</w:t>
      </w:r>
      <w:r>
        <w:t>.</w:t>
      </w:r>
    </w:p>
    <w:p w14:paraId="53D63E76" w14:textId="77777777" w:rsidR="00E857FC" w:rsidRPr="00DD0D6C" w:rsidRDefault="00E857FC" w:rsidP="00DD0D6C">
      <w:pPr>
        <w:rPr>
          <w:b/>
        </w:rPr>
      </w:pPr>
      <w:r w:rsidRPr="00DD0D6C">
        <w:rPr>
          <w:b/>
        </w:rPr>
        <w:t>Permanent resident</w:t>
      </w:r>
    </w:p>
    <w:p w14:paraId="5D27068A" w14:textId="77777777" w:rsidR="00E857FC" w:rsidRDefault="00E857FC" w:rsidP="00DD0D6C">
      <w:r>
        <w:t xml:space="preserve">A person who holds a permanent residency visa (under section 30 of the </w:t>
      </w:r>
      <w:r w:rsidRPr="0055139B">
        <w:rPr>
          <w:rStyle w:val="Emphasis"/>
        </w:rPr>
        <w:t>Migration Act 1958</w:t>
      </w:r>
      <w:r>
        <w:t xml:space="preserve"> of the Commonwealth) or a New Zealand citizen who is the holder of a special category visa (under section 32 of the </w:t>
      </w:r>
      <w:r w:rsidRPr="0055139B">
        <w:rPr>
          <w:rStyle w:val="Emphasis"/>
        </w:rPr>
        <w:t>Migration Act 1958</w:t>
      </w:r>
      <w:r>
        <w:t>).</w:t>
      </w:r>
    </w:p>
    <w:p w14:paraId="3D32B586" w14:textId="77777777" w:rsidR="00E857FC" w:rsidRPr="00DD0D6C" w:rsidRDefault="00E857FC" w:rsidP="00DD0D6C">
      <w:pPr>
        <w:rPr>
          <w:b/>
        </w:rPr>
      </w:pPr>
      <w:r w:rsidRPr="00DD0D6C">
        <w:rPr>
          <w:b/>
        </w:rPr>
        <w:t>Principal place of residence</w:t>
      </w:r>
    </w:p>
    <w:p w14:paraId="5D6AA3E7" w14:textId="1062BE0D" w:rsidR="00E857FC" w:rsidRDefault="00E857FC" w:rsidP="00DD0D6C">
      <w:r>
        <w:t xml:space="preserve">The </w:t>
      </w:r>
      <w:r w:rsidRPr="0055139B">
        <w:rPr>
          <w:color w:val="5E8AB4"/>
        </w:rPr>
        <w:t xml:space="preserve">home </w:t>
      </w:r>
      <w:r>
        <w:t xml:space="preserve">you primarily reside in. The most important characteristic of a person's </w:t>
      </w:r>
      <w:r w:rsidRPr="0055139B">
        <w:rPr>
          <w:color w:val="5E8AB4"/>
        </w:rPr>
        <w:t>principal place of residence</w:t>
      </w:r>
      <w:r>
        <w:t xml:space="preserve"> is that the person is living in that residence on an ongoing or permanent basis as the person's settled or usual place of abode. Where the occupation is transient, temporary or of a passing nature, or the occupation is for some other purpose, such as for renovating the </w:t>
      </w:r>
      <w:r w:rsidRPr="0055139B">
        <w:rPr>
          <w:color w:val="5E8AB4"/>
        </w:rPr>
        <w:t xml:space="preserve">home </w:t>
      </w:r>
      <w:r>
        <w:t xml:space="preserve">for sale or prior to rental, then this is not sufficient to establish occupation as a </w:t>
      </w:r>
      <w:r w:rsidRPr="0055139B">
        <w:rPr>
          <w:color w:val="5E8AB4"/>
        </w:rPr>
        <w:t>principal place of residence</w:t>
      </w:r>
      <w:r>
        <w:t xml:space="preserve">. For further information refer to Commissioner's Guideline </w:t>
      </w:r>
      <w:hyperlink r:id="rId14" w:history="1">
        <w:r w:rsidRPr="00792294">
          <w:rPr>
            <w:rStyle w:val="Hyperlink"/>
          </w:rPr>
          <w:t>CG</w:t>
        </w:r>
        <w:r w:rsidRPr="00792294">
          <w:rPr>
            <w:rStyle w:val="Hyperlink"/>
          </w:rPr>
          <w:noBreakHyphen/>
          <w:t>HI-005</w:t>
        </w:r>
      </w:hyperlink>
      <w:r>
        <w:t>.</w:t>
      </w:r>
    </w:p>
    <w:p w14:paraId="5F1EC708" w14:textId="77777777" w:rsidR="00E857FC" w:rsidRPr="002251D3" w:rsidRDefault="00E857FC" w:rsidP="00DD0D6C">
      <w:pPr>
        <w:rPr>
          <w:b/>
        </w:rPr>
      </w:pPr>
      <w:r w:rsidRPr="002251D3">
        <w:rPr>
          <w:b/>
        </w:rPr>
        <w:t>Related or associated party</w:t>
      </w:r>
    </w:p>
    <w:p w14:paraId="3AC6703F" w14:textId="77777777" w:rsidR="00E857FC" w:rsidRDefault="00E857FC" w:rsidP="00DD0D6C">
      <w:r>
        <w:t>A person is related or associated with another party when:</w:t>
      </w:r>
    </w:p>
    <w:p w14:paraId="69CD01C4" w14:textId="06E41D9C" w:rsidR="00E857FC" w:rsidRDefault="00E857FC" w:rsidP="00DD0D6C">
      <w:pPr>
        <w:pStyle w:val="ListBullet"/>
      </w:pPr>
      <w:r>
        <w:t xml:space="preserve">one is the </w:t>
      </w:r>
      <w:r w:rsidRPr="0055139B">
        <w:rPr>
          <w:color w:val="5E8AB4"/>
        </w:rPr>
        <w:t xml:space="preserve">spouse </w:t>
      </w:r>
      <w:r>
        <w:t xml:space="preserve">or </w:t>
      </w:r>
      <w:r w:rsidRPr="0055139B">
        <w:rPr>
          <w:color w:val="5E8AB4"/>
        </w:rPr>
        <w:t xml:space="preserve">de facto partner </w:t>
      </w:r>
      <w:r>
        <w:t>of the other</w:t>
      </w:r>
    </w:p>
    <w:p w14:paraId="78C9B715" w14:textId="7850AC81" w:rsidR="00E857FC" w:rsidRDefault="00E857FC" w:rsidP="00DD0D6C">
      <w:pPr>
        <w:pStyle w:val="ListBullet"/>
      </w:pPr>
      <w:r>
        <w:t>they are related by blood, marriage or adoption</w:t>
      </w:r>
    </w:p>
    <w:p w14:paraId="6D819CA2" w14:textId="49F6D1F7" w:rsidR="00E857FC" w:rsidRDefault="00E857FC" w:rsidP="00DD0D6C">
      <w:pPr>
        <w:pStyle w:val="ListBullet"/>
      </w:pPr>
      <w:r>
        <w:t>they are a shareholder or director of the other party</w:t>
      </w:r>
    </w:p>
    <w:p w14:paraId="2062E45F" w14:textId="1CE1C960" w:rsidR="00E857FC" w:rsidRDefault="00E857FC" w:rsidP="00DD0D6C">
      <w:pPr>
        <w:pStyle w:val="ListBullet"/>
      </w:pPr>
      <w:r>
        <w:lastRenderedPageBreak/>
        <w:t>they are a beneficiary of a trust for which the other party is trustee</w:t>
      </w:r>
    </w:p>
    <w:p w14:paraId="0CDFCB2F" w14:textId="31BA4E0B" w:rsidR="00E857FC" w:rsidRDefault="00792294" w:rsidP="00DD0D6C">
      <w:pPr>
        <w:pStyle w:val="ListBullet"/>
      </w:pPr>
      <w:proofErr w:type="gramStart"/>
      <w:r>
        <w:t>or</w:t>
      </w:r>
      <w:proofErr w:type="gramEnd"/>
      <w:r>
        <w:t xml:space="preserve"> </w:t>
      </w:r>
      <w:r w:rsidR="00E857FC">
        <w:t>the transaction is not otherwise at arm's length. (A transaction is generally considered to be at arm's length when it is between independent and unrelated persons, conducted on an equal footing in which each acts in their own self-interest).</w:t>
      </w:r>
    </w:p>
    <w:p w14:paraId="0082862C" w14:textId="77777777" w:rsidR="00E857FC" w:rsidRPr="00DD0D6C" w:rsidRDefault="00E857FC" w:rsidP="00DD0D6C">
      <w:pPr>
        <w:rPr>
          <w:b/>
        </w:rPr>
      </w:pPr>
      <w:r w:rsidRPr="00DD0D6C">
        <w:rPr>
          <w:b/>
        </w:rPr>
        <w:t>Relevant interest</w:t>
      </w:r>
    </w:p>
    <w:p w14:paraId="2A61ED06" w14:textId="77777777" w:rsidR="00E857FC" w:rsidRDefault="00E857FC" w:rsidP="00DD0D6C">
      <w:r>
        <w:t xml:space="preserve">A person with a </w:t>
      </w:r>
      <w:r w:rsidRPr="0055139B">
        <w:rPr>
          <w:color w:val="5E8AB4"/>
        </w:rPr>
        <w:t xml:space="preserve">relevant interest </w:t>
      </w:r>
      <w:r>
        <w:t>may be described as someone who will have a legal entitlement to occupy the land. Usually this will be the person registered on the title to the land. This commonly is an estate in fee simple. A relevant interest does not include an interest held subject to a trust.</w:t>
      </w:r>
    </w:p>
    <w:p w14:paraId="09CECB03" w14:textId="77777777" w:rsidR="00E857FC" w:rsidRDefault="00E857FC" w:rsidP="00DD0D6C">
      <w:r>
        <w:t xml:space="preserve">In the Territory, other </w:t>
      </w:r>
      <w:r w:rsidRPr="0055139B">
        <w:rPr>
          <w:color w:val="5E8AB4"/>
        </w:rPr>
        <w:t xml:space="preserve">relevant interests </w:t>
      </w:r>
      <w:r>
        <w:t>include:</w:t>
      </w:r>
    </w:p>
    <w:p w14:paraId="5D4EEA2C" w14:textId="1CF716C8" w:rsidR="00E857FC" w:rsidRDefault="00E857FC" w:rsidP="00DD0D6C">
      <w:pPr>
        <w:pStyle w:val="ListBullet"/>
      </w:pPr>
      <w:r>
        <w:t xml:space="preserve">various </w:t>
      </w:r>
      <w:proofErr w:type="spellStart"/>
      <w:r>
        <w:t>leaseholding</w:t>
      </w:r>
      <w:proofErr w:type="spellEnd"/>
      <w:r>
        <w:t xml:space="preserve"> interests in land granted by the Commonwealth or the Territory</w:t>
      </w:r>
    </w:p>
    <w:p w14:paraId="377A8565" w14:textId="4E31C541" w:rsidR="00E857FC" w:rsidRDefault="00E857FC" w:rsidP="00DD0D6C">
      <w:pPr>
        <w:pStyle w:val="ListBullet"/>
      </w:pPr>
      <w:r>
        <w:t xml:space="preserve">an interest as purchaser under a </w:t>
      </w:r>
      <w:r w:rsidRPr="0055139B">
        <w:rPr>
          <w:color w:val="5E8AB4"/>
        </w:rPr>
        <w:t>terms contract</w:t>
      </w:r>
    </w:p>
    <w:p w14:paraId="725C48F5" w14:textId="66693D35" w:rsidR="00E857FC" w:rsidRDefault="00E857FC" w:rsidP="00F52BE7">
      <w:pPr>
        <w:pStyle w:val="ListBullet"/>
      </w:pPr>
      <w:r>
        <w:t>a licence or a right of occupancy granted by the Commonwealth or the Territory that gives the licensee or holder of</w:t>
      </w:r>
      <w:r w:rsidR="0055139B">
        <w:t xml:space="preserve"> </w:t>
      </w:r>
      <w:r>
        <w:t>the right reasonable security of tenure</w:t>
      </w:r>
    </w:p>
    <w:p w14:paraId="5967D3F7" w14:textId="6E5DF7FD" w:rsidR="00E857FC" w:rsidRDefault="00E857FC" w:rsidP="00DD0D6C">
      <w:pPr>
        <w:pStyle w:val="ListBullet"/>
      </w:pPr>
      <w:r>
        <w:t xml:space="preserve">a life estate in land approved by the </w:t>
      </w:r>
      <w:r w:rsidRPr="0055139B">
        <w:rPr>
          <w:color w:val="5E8AB4"/>
        </w:rPr>
        <w:t>Commissioner</w:t>
      </w:r>
    </w:p>
    <w:p w14:paraId="7F3B9965" w14:textId="25FF87AB" w:rsidR="00E857FC" w:rsidRDefault="00E857FC" w:rsidP="00DD0D6C">
      <w:pPr>
        <w:pStyle w:val="ListBullet"/>
      </w:pPr>
      <w:r>
        <w:t xml:space="preserve">a right to occupy a </w:t>
      </w:r>
      <w:r w:rsidRPr="0055139B">
        <w:rPr>
          <w:color w:val="5E8AB4"/>
        </w:rPr>
        <w:t xml:space="preserve">home </w:t>
      </w:r>
      <w:r>
        <w:t>that you have built (or will build) on land owned by a relative</w:t>
      </w:r>
    </w:p>
    <w:p w14:paraId="2C78C2C3" w14:textId="57046E2E" w:rsidR="00E857FC" w:rsidRDefault="00E857FC" w:rsidP="00DD0D6C">
      <w:pPr>
        <w:pStyle w:val="ListBullet"/>
      </w:pPr>
      <w:r>
        <w:t xml:space="preserve">a right to occupy a </w:t>
      </w:r>
      <w:r w:rsidRPr="0055139B">
        <w:rPr>
          <w:color w:val="5E8AB4"/>
        </w:rPr>
        <w:t xml:space="preserve">home </w:t>
      </w:r>
      <w:r>
        <w:t xml:space="preserve">that you have built (or will build) on farming property where the owner of that property has given you permission to occupy the </w:t>
      </w:r>
      <w:r w:rsidRPr="0055139B">
        <w:rPr>
          <w:color w:val="5E8AB4"/>
        </w:rPr>
        <w:t>home</w:t>
      </w:r>
    </w:p>
    <w:p w14:paraId="2FD46B1D" w14:textId="0B7B6BFF" w:rsidR="00E857FC" w:rsidRDefault="00792294" w:rsidP="00DD0D6C">
      <w:pPr>
        <w:pStyle w:val="ListBullet"/>
      </w:pPr>
      <w:proofErr w:type="gramStart"/>
      <w:r>
        <w:t>and</w:t>
      </w:r>
      <w:proofErr w:type="gramEnd"/>
      <w:r>
        <w:t xml:space="preserve"> </w:t>
      </w:r>
      <w:r w:rsidR="00E857FC">
        <w:t xml:space="preserve">a lease or sublease granted under section 19 or 19A of the </w:t>
      </w:r>
      <w:r w:rsidR="00E857FC" w:rsidRPr="0055139B">
        <w:rPr>
          <w:rStyle w:val="Emphasis"/>
        </w:rPr>
        <w:t>Aboriginal Land Rights (Northern Territory) Act</w:t>
      </w:r>
      <w:r w:rsidR="00E857FC">
        <w:t xml:space="preserve"> for a term of 15 years or more.</w:t>
      </w:r>
    </w:p>
    <w:p w14:paraId="031DFAD3" w14:textId="77777777" w:rsidR="00E857FC" w:rsidRDefault="00E857FC" w:rsidP="00DD0D6C">
      <w:r>
        <w:t xml:space="preserve">A </w:t>
      </w:r>
      <w:r w:rsidRPr="003F2965">
        <w:rPr>
          <w:color w:val="5E8AB4"/>
        </w:rPr>
        <w:t xml:space="preserve">relevant interest </w:t>
      </w:r>
      <w:r>
        <w:t>in land in another state or the Australian Capital Territory is defined in that jurisdiction's corresponding legislation, but generally includes most of the above.</w:t>
      </w:r>
    </w:p>
    <w:p w14:paraId="302C287A" w14:textId="77777777" w:rsidR="00E857FC" w:rsidRPr="00DD0D6C" w:rsidRDefault="00E857FC" w:rsidP="00DD0D6C">
      <w:pPr>
        <w:rPr>
          <w:b/>
        </w:rPr>
      </w:pPr>
      <w:r w:rsidRPr="00DD0D6C">
        <w:rPr>
          <w:b/>
        </w:rPr>
        <w:t>Residential property</w:t>
      </w:r>
    </w:p>
    <w:p w14:paraId="2919902A" w14:textId="77777777" w:rsidR="00E857FC" w:rsidRDefault="00E857FC" w:rsidP="00DD0D6C">
      <w:r>
        <w:t>Land in Australia on which there is a building that can be lawfully occupied as a place of residence and is suitable for occupation as a place of residence. It includes any land on which there is a residence such as a farming property or commercial property.</w:t>
      </w:r>
    </w:p>
    <w:p w14:paraId="54BC5C72" w14:textId="77777777" w:rsidR="00E857FC" w:rsidRPr="00DD0D6C" w:rsidRDefault="00E857FC" w:rsidP="00DD0D6C">
      <w:pPr>
        <w:rPr>
          <w:b/>
        </w:rPr>
      </w:pPr>
      <w:r w:rsidRPr="00DD0D6C">
        <w:rPr>
          <w:b/>
        </w:rPr>
        <w:t>Spouse</w:t>
      </w:r>
    </w:p>
    <w:p w14:paraId="59335C4D" w14:textId="4C3F738E" w:rsidR="00E857FC" w:rsidRDefault="00E857FC" w:rsidP="00DD0D6C">
      <w:r>
        <w:t xml:space="preserve">The person to whom an </w:t>
      </w:r>
      <w:r w:rsidRPr="003F2965">
        <w:rPr>
          <w:color w:val="5E8AB4"/>
        </w:rPr>
        <w:t xml:space="preserve">applicant </w:t>
      </w:r>
      <w:r>
        <w:t xml:space="preserve">is legally married. Despite separation, parties to a marriage remain </w:t>
      </w:r>
      <w:r w:rsidRPr="003F2965">
        <w:rPr>
          <w:color w:val="5E8AB4"/>
        </w:rPr>
        <w:t xml:space="preserve">spouses </w:t>
      </w:r>
      <w:r>
        <w:t xml:space="preserve">until the marriage is legally dissolved. Separated </w:t>
      </w:r>
      <w:r w:rsidRPr="003F2965">
        <w:rPr>
          <w:color w:val="5E8AB4"/>
        </w:rPr>
        <w:t xml:space="preserve">spouses </w:t>
      </w:r>
      <w:r>
        <w:t>may remain eligible for the FHOG (see Section 4</w:t>
      </w:r>
      <w:r w:rsidR="003A30CF">
        <w:t xml:space="preserve"> of this guide</w:t>
      </w:r>
      <w:r>
        <w:t xml:space="preserve"> for further details).</w:t>
      </w:r>
    </w:p>
    <w:p w14:paraId="2268DC7A" w14:textId="77777777" w:rsidR="00E857FC" w:rsidRPr="002251D3" w:rsidRDefault="00E857FC" w:rsidP="00DD0D6C">
      <w:pPr>
        <w:rPr>
          <w:b/>
        </w:rPr>
      </w:pPr>
      <w:r w:rsidRPr="002251D3">
        <w:rPr>
          <w:b/>
        </w:rPr>
        <w:t>Substantially renovated home</w:t>
      </w:r>
    </w:p>
    <w:p w14:paraId="2BDEFA61" w14:textId="77777777" w:rsidR="00E857FC" w:rsidRDefault="00E857FC" w:rsidP="00DD0D6C">
      <w:r>
        <w:t xml:space="preserve">A </w:t>
      </w:r>
      <w:r w:rsidRPr="003F2965">
        <w:rPr>
          <w:color w:val="5E8AB4"/>
        </w:rPr>
        <w:t xml:space="preserve">home </w:t>
      </w:r>
      <w:r>
        <w:t>is a substantially renovated home if:</w:t>
      </w:r>
    </w:p>
    <w:p w14:paraId="24382EB6" w14:textId="6003CA5A" w:rsidR="00E857FC" w:rsidRDefault="00E857FC" w:rsidP="00DD0D6C">
      <w:pPr>
        <w:pStyle w:val="ListBullet"/>
      </w:pPr>
      <w:r>
        <w:t>the sale is a taxable supply of new residential premises within the meaning of section 40</w:t>
      </w:r>
      <w:r w:rsidR="00223C5F">
        <w:noBreakHyphen/>
      </w:r>
      <w:r>
        <w:t xml:space="preserve">75(1)(b) of the </w:t>
      </w:r>
      <w:r w:rsidRPr="00223C5F">
        <w:rPr>
          <w:rStyle w:val="Emphasis"/>
        </w:rPr>
        <w:t>A New Tax System (Goods and Services Tax) Act 1999</w:t>
      </w:r>
      <w:r>
        <w:t xml:space="preserve"> of the Commonwealth</w:t>
      </w:r>
    </w:p>
    <w:p w14:paraId="1A64BCEF" w14:textId="439F0AD7" w:rsidR="00E857FC" w:rsidRDefault="00792294" w:rsidP="00DD0D6C">
      <w:pPr>
        <w:pStyle w:val="ListBullet"/>
      </w:pPr>
      <w:proofErr w:type="gramStart"/>
      <w:r>
        <w:t>and</w:t>
      </w:r>
      <w:proofErr w:type="gramEnd"/>
      <w:r>
        <w:t xml:space="preserve"> </w:t>
      </w:r>
      <w:r w:rsidR="00E857FC">
        <w:t xml:space="preserve">the </w:t>
      </w:r>
      <w:r w:rsidR="00E857FC" w:rsidRPr="00D66B03">
        <w:rPr>
          <w:color w:val="5E8AB4"/>
        </w:rPr>
        <w:t xml:space="preserve">home </w:t>
      </w:r>
      <w:r w:rsidR="00E857FC">
        <w:t>has not been previously occupied or sold as a place of residence since the renovation.</w:t>
      </w:r>
    </w:p>
    <w:p w14:paraId="25B0D4DF" w14:textId="77777777" w:rsidR="00E857FC" w:rsidRPr="000371A2" w:rsidRDefault="00E857FC" w:rsidP="000371A2">
      <w:r w:rsidRPr="000371A2">
        <w:t>'Substantial renovations' of a building are defined as renovations that affect the building as a whole, and in which all, or substantially all, of a building is removed or replaced. The renovations may, but need not, involve the removal or replacement of foundations, external walls, interior supporting walls, floors, roof or staircases.</w:t>
      </w:r>
    </w:p>
    <w:p w14:paraId="0BE343C2" w14:textId="74C93AAE" w:rsidR="00E857FC" w:rsidRPr="000371A2" w:rsidRDefault="00E857FC" w:rsidP="000371A2">
      <w:r w:rsidRPr="000371A2">
        <w:lastRenderedPageBreak/>
        <w:t xml:space="preserve">Merely renovating part of a house, such as the bathroom and kitchen, is not sufficient to constitute 'substantial renovations' even if it involves structural changes as it does not affect the building as a whole. For further information refer to Commissioner's Guideline </w:t>
      </w:r>
      <w:hyperlink r:id="rId15" w:history="1">
        <w:r w:rsidRPr="00792294">
          <w:rPr>
            <w:rStyle w:val="Hyperlink"/>
          </w:rPr>
          <w:t>CG-HI-011</w:t>
        </w:r>
      </w:hyperlink>
      <w:r w:rsidRPr="000371A2">
        <w:t>.</w:t>
      </w:r>
    </w:p>
    <w:p w14:paraId="28AB2DAA" w14:textId="77777777" w:rsidR="00E857FC" w:rsidRPr="000371A2" w:rsidRDefault="00E857FC" w:rsidP="000371A2">
      <w:pPr>
        <w:rPr>
          <w:b/>
        </w:rPr>
      </w:pPr>
      <w:r w:rsidRPr="000371A2">
        <w:rPr>
          <w:b/>
        </w:rPr>
        <w:t>Terms contract</w:t>
      </w:r>
    </w:p>
    <w:p w14:paraId="4A039179" w14:textId="77777777" w:rsidR="00E857FC" w:rsidRDefault="00E857FC" w:rsidP="000371A2">
      <w:r>
        <w:t xml:space="preserve">A </w:t>
      </w:r>
      <w:r w:rsidRPr="00D66B03">
        <w:rPr>
          <w:color w:val="5E8AB4"/>
        </w:rPr>
        <w:t xml:space="preserve">contract of sale </w:t>
      </w:r>
      <w:r>
        <w:t>of land where the purchaser has to make two (2) or more payments (excluding the deposit) to the vendor after the contract is signed by the parties. Generally, the purchaser will be in possession of the land under the contract, but cannot be registered on the title until final payment is made to the vendor.</w:t>
      </w:r>
    </w:p>
    <w:p w14:paraId="05F0AA13" w14:textId="77777777" w:rsidR="00E857FC" w:rsidRPr="000371A2" w:rsidRDefault="00E857FC" w:rsidP="000371A2">
      <w:pPr>
        <w:rPr>
          <w:b/>
        </w:rPr>
      </w:pPr>
      <w:r w:rsidRPr="000371A2">
        <w:rPr>
          <w:b/>
        </w:rPr>
        <w:t>Transaction eligibility threshold</w:t>
      </w:r>
    </w:p>
    <w:p w14:paraId="7CB94994" w14:textId="77777777" w:rsidR="00D66B03" w:rsidRDefault="00E857FC" w:rsidP="000371A2">
      <w:r w:rsidRPr="000C2728">
        <w:t xml:space="preserve">From 13 May 2014 no </w:t>
      </w:r>
      <w:r w:rsidRPr="00D66B03">
        <w:rPr>
          <w:color w:val="5E8AB4"/>
        </w:rPr>
        <w:t xml:space="preserve">transaction eligibility threshold </w:t>
      </w:r>
      <w:r w:rsidRPr="000C2728">
        <w:t xml:space="preserve">applies to the purchase or construction of a </w:t>
      </w:r>
      <w:r w:rsidRPr="00D66B03">
        <w:rPr>
          <w:color w:val="5E8AB4"/>
        </w:rPr>
        <w:t>new home</w:t>
      </w:r>
      <w:r w:rsidRPr="000C2728">
        <w:t xml:space="preserve">. </w:t>
      </w:r>
    </w:p>
    <w:p w14:paraId="6B48B92F" w14:textId="77777777" w:rsidR="00E857FC" w:rsidRPr="000C2728" w:rsidRDefault="00E857FC" w:rsidP="000371A2">
      <w:r w:rsidRPr="000C2728">
        <w:t xml:space="preserve">Where the </w:t>
      </w:r>
      <w:r w:rsidRPr="00D66B03">
        <w:rPr>
          <w:color w:val="5E8AB4"/>
        </w:rPr>
        <w:t xml:space="preserve">commencement date of the eligible transaction </w:t>
      </w:r>
      <w:r w:rsidRPr="000C2728">
        <w:t>is between 13 May 2014 and 31</w:t>
      </w:r>
      <w:r w:rsidR="00D66B03">
        <w:t> </w:t>
      </w:r>
      <w:r w:rsidRPr="000C2728">
        <w:t>December 2014 and the</w:t>
      </w:r>
      <w:r w:rsidR="000C2728" w:rsidRPr="000C2728">
        <w:t xml:space="preserve"> </w:t>
      </w:r>
      <w:r w:rsidRPr="00D66B03">
        <w:rPr>
          <w:color w:val="5E8AB4"/>
        </w:rPr>
        <w:t xml:space="preserve">eligible transaction </w:t>
      </w:r>
      <w:r w:rsidRPr="000C2728">
        <w:t xml:space="preserve">is the purchase of an </w:t>
      </w:r>
      <w:r w:rsidRPr="00D66B03">
        <w:rPr>
          <w:color w:val="5E8AB4"/>
        </w:rPr>
        <w:t>established home</w:t>
      </w:r>
      <w:r w:rsidRPr="000C2728">
        <w:t xml:space="preserve">, the </w:t>
      </w:r>
      <w:r w:rsidRPr="00D66B03">
        <w:rPr>
          <w:color w:val="5E8AB4"/>
        </w:rPr>
        <w:t xml:space="preserve">transaction eligibility threshold </w:t>
      </w:r>
      <w:r w:rsidRPr="000C2728">
        <w:t>is $600 000.</w:t>
      </w:r>
    </w:p>
    <w:p w14:paraId="5FF53B2E" w14:textId="77777777" w:rsidR="00E857FC" w:rsidRPr="000C2728" w:rsidRDefault="00E857FC" w:rsidP="000371A2">
      <w:r w:rsidRPr="000C2728">
        <w:t xml:space="preserve">Where the </w:t>
      </w:r>
      <w:r w:rsidRPr="00D66B03">
        <w:rPr>
          <w:color w:val="5E8AB4"/>
        </w:rPr>
        <w:t xml:space="preserve">commencement date of the eligible transaction </w:t>
      </w:r>
      <w:r w:rsidRPr="000C2728">
        <w:t>is between 4 December 2012 and 12 May 2015, the</w:t>
      </w:r>
      <w:r w:rsidR="000C2728" w:rsidRPr="000C2728">
        <w:t xml:space="preserve"> </w:t>
      </w:r>
      <w:r w:rsidRPr="00D66B03">
        <w:rPr>
          <w:color w:val="5E8AB4"/>
        </w:rPr>
        <w:t xml:space="preserve">transaction eligibility threshold </w:t>
      </w:r>
      <w:r w:rsidRPr="000C2728">
        <w:t>is $600 000.</w:t>
      </w:r>
    </w:p>
    <w:p w14:paraId="5DEC3E55" w14:textId="77777777" w:rsidR="00E857FC" w:rsidRPr="000C2728" w:rsidRDefault="00E857FC" w:rsidP="000371A2">
      <w:r w:rsidRPr="000C2728">
        <w:t xml:space="preserve">Where the </w:t>
      </w:r>
      <w:r w:rsidRPr="00D66B03">
        <w:rPr>
          <w:color w:val="5E8AB4"/>
        </w:rPr>
        <w:t xml:space="preserve">commencement date of the eligible transaction </w:t>
      </w:r>
      <w:r w:rsidRPr="000C2728">
        <w:t>is between 1 January 2010 and 3 December 2012 inclusive,</w:t>
      </w:r>
      <w:r w:rsidR="000C2728" w:rsidRPr="000C2728">
        <w:t xml:space="preserve"> </w:t>
      </w:r>
      <w:r w:rsidRPr="000C2728">
        <w:t xml:space="preserve">the </w:t>
      </w:r>
      <w:r w:rsidRPr="00D66B03">
        <w:rPr>
          <w:color w:val="5E8AB4"/>
        </w:rPr>
        <w:t xml:space="preserve">transaction eligibility threshold </w:t>
      </w:r>
      <w:r w:rsidRPr="000C2728">
        <w:t>is $750 000.</w:t>
      </w:r>
    </w:p>
    <w:p w14:paraId="4B202EED" w14:textId="77777777" w:rsidR="00E857FC" w:rsidRPr="000C2728" w:rsidRDefault="00E857FC" w:rsidP="000371A2">
      <w:r w:rsidRPr="000C2728">
        <w:t xml:space="preserve">Where the </w:t>
      </w:r>
      <w:r w:rsidRPr="00921C27">
        <w:rPr>
          <w:color w:val="5E8AB4"/>
        </w:rPr>
        <w:t xml:space="preserve">commencement date of the eligible transaction </w:t>
      </w:r>
      <w:r w:rsidRPr="000C2728">
        <w:t xml:space="preserve">is on or after 4 December 2012, the </w:t>
      </w:r>
      <w:r w:rsidRPr="00921C27">
        <w:rPr>
          <w:color w:val="5E8AB4"/>
        </w:rPr>
        <w:t xml:space="preserve">transaction eligibility threshold </w:t>
      </w:r>
      <w:r w:rsidRPr="000C2728">
        <w:t>is $600 000.</w:t>
      </w:r>
    </w:p>
    <w:p w14:paraId="2CB51117" w14:textId="77777777" w:rsidR="00E857FC" w:rsidRPr="000C2728" w:rsidRDefault="00E857FC" w:rsidP="000371A2">
      <w:r w:rsidRPr="000C2728">
        <w:t xml:space="preserve">Prior to 1 January 2010, there was no </w:t>
      </w:r>
      <w:r w:rsidRPr="00921C27">
        <w:rPr>
          <w:color w:val="5E8AB4"/>
        </w:rPr>
        <w:t>transaction eligibility threshold</w:t>
      </w:r>
      <w:r w:rsidRPr="000C2728">
        <w:t>.</w:t>
      </w:r>
    </w:p>
    <w:p w14:paraId="395D74C6" w14:textId="77777777" w:rsidR="00E857FC" w:rsidRPr="000371A2" w:rsidRDefault="00E857FC" w:rsidP="000371A2">
      <w:pPr>
        <w:rPr>
          <w:b/>
        </w:rPr>
      </w:pPr>
      <w:r w:rsidRPr="000371A2">
        <w:rPr>
          <w:b/>
        </w:rPr>
        <w:t>TRO</w:t>
      </w:r>
    </w:p>
    <w:p w14:paraId="5155AC77" w14:textId="77777777" w:rsidR="00E857FC" w:rsidRDefault="00E857FC" w:rsidP="000371A2">
      <w:r>
        <w:t>Territory Revenue Office.</w:t>
      </w:r>
    </w:p>
    <w:p w14:paraId="5EC63795" w14:textId="77777777" w:rsidR="00E857FC" w:rsidRPr="00B007D5" w:rsidRDefault="00E857FC" w:rsidP="000371A2">
      <w:pPr>
        <w:rPr>
          <w:b/>
          <w:color w:val="000000" w:themeColor="text1"/>
        </w:rPr>
      </w:pPr>
      <w:r w:rsidRPr="00B007D5">
        <w:rPr>
          <w:b/>
          <w:color w:val="000000" w:themeColor="text1"/>
        </w:rPr>
        <w:t>Unencumbered value</w:t>
      </w:r>
    </w:p>
    <w:p w14:paraId="754F2D9C" w14:textId="77777777" w:rsidR="00E857FC" w:rsidRDefault="00E857FC" w:rsidP="000371A2">
      <w:r w:rsidRPr="00C34739">
        <w:rPr>
          <w:color w:val="000000" w:themeColor="text1"/>
        </w:rPr>
        <w:t xml:space="preserve">Of a </w:t>
      </w:r>
      <w:r w:rsidRPr="00F05A4B">
        <w:rPr>
          <w:color w:val="5E8AB4"/>
        </w:rPr>
        <w:t xml:space="preserve">home </w:t>
      </w:r>
      <w:r w:rsidRPr="00C34739">
        <w:rPr>
          <w:color w:val="000000" w:themeColor="text1"/>
        </w:rPr>
        <w:t>or</w:t>
      </w:r>
      <w:r w:rsidRPr="00F05A4B">
        <w:rPr>
          <w:color w:val="5E8AB4"/>
        </w:rPr>
        <w:t xml:space="preserve"> relevant interest </w:t>
      </w:r>
      <w:r>
        <w:t xml:space="preserve">in land, is the full value of the </w:t>
      </w:r>
      <w:r w:rsidRPr="00B007D5">
        <w:rPr>
          <w:color w:val="5E8AB4"/>
        </w:rPr>
        <w:t xml:space="preserve">home </w:t>
      </w:r>
      <w:r>
        <w:t xml:space="preserve">or interest (without regard to encumbrances), and includes the amount of any GST payable in relation to the supply of the </w:t>
      </w:r>
      <w:r w:rsidRPr="00B007D5">
        <w:rPr>
          <w:color w:val="5E8AB4"/>
        </w:rPr>
        <w:t xml:space="preserve">home </w:t>
      </w:r>
      <w:r>
        <w:t xml:space="preserve">or </w:t>
      </w:r>
      <w:r w:rsidRPr="00B007D5">
        <w:rPr>
          <w:color w:val="5E8AB4"/>
        </w:rPr>
        <w:t xml:space="preserve">relevant interest </w:t>
      </w:r>
      <w:r>
        <w:t>in land. It also includes a debt or liability that might give rise to a right of recourse against the property such as a mortgage.</w:t>
      </w:r>
    </w:p>
    <w:p w14:paraId="7995BBBF" w14:textId="77777777" w:rsidR="00E857FC" w:rsidRPr="000371A2" w:rsidRDefault="00E857FC" w:rsidP="000371A2">
      <w:pPr>
        <w:rPr>
          <w:b/>
        </w:rPr>
      </w:pPr>
      <w:r w:rsidRPr="000371A2">
        <w:rPr>
          <w:b/>
        </w:rPr>
        <w:t>Urban area</w:t>
      </w:r>
    </w:p>
    <w:p w14:paraId="005074D1" w14:textId="77777777" w:rsidR="00E857FC" w:rsidRDefault="00E857FC" w:rsidP="000371A2">
      <w:r>
        <w:t>Means all land located wholly within the boundaries of:</w:t>
      </w:r>
    </w:p>
    <w:p w14:paraId="299E3518" w14:textId="77777777" w:rsidR="00E857FC" w:rsidRPr="00B678FB" w:rsidRDefault="00E857FC" w:rsidP="000371A2">
      <w:pPr>
        <w:pStyle w:val="ListBullet"/>
      </w:pPr>
      <w:r w:rsidRPr="00B678FB">
        <w:t>the Darwin, Palmerston or Litchfield municipalities;</w:t>
      </w:r>
    </w:p>
    <w:p w14:paraId="356791EB" w14:textId="77777777" w:rsidR="00E857FC" w:rsidRPr="00B678FB" w:rsidRDefault="00E857FC" w:rsidP="000371A2">
      <w:pPr>
        <w:pStyle w:val="ListBullet"/>
      </w:pPr>
      <w:proofErr w:type="spellStart"/>
      <w:r w:rsidRPr="00B678FB">
        <w:t>Wagait</w:t>
      </w:r>
      <w:proofErr w:type="spellEnd"/>
      <w:r w:rsidRPr="00B678FB">
        <w:t xml:space="preserve"> Shire;</w:t>
      </w:r>
    </w:p>
    <w:p w14:paraId="6155AF13" w14:textId="77777777" w:rsidR="00E857FC" w:rsidRPr="00B678FB" w:rsidRDefault="00E857FC" w:rsidP="000371A2">
      <w:pPr>
        <w:pStyle w:val="ListBullet"/>
      </w:pPr>
      <w:r w:rsidRPr="00B678FB">
        <w:t>the Darwin Waterfront Precinct;</w:t>
      </w:r>
    </w:p>
    <w:p w14:paraId="2F2A496A" w14:textId="77777777" w:rsidR="00E857FC" w:rsidRPr="00B678FB" w:rsidRDefault="00E857FC" w:rsidP="000371A2">
      <w:pPr>
        <w:pStyle w:val="ListBullet"/>
      </w:pPr>
      <w:r w:rsidRPr="00B678FB">
        <w:t xml:space="preserve">the "prescribed area" for the </w:t>
      </w:r>
      <w:r w:rsidRPr="005E42E4">
        <w:rPr>
          <w:rStyle w:val="Emphasis"/>
        </w:rPr>
        <w:t>Darwin Rates Act</w:t>
      </w:r>
      <w:r w:rsidRPr="00B678FB">
        <w:t>; and</w:t>
      </w:r>
    </w:p>
    <w:p w14:paraId="044F355D" w14:textId="77777777" w:rsidR="00E857FC" w:rsidRPr="00B678FB" w:rsidRDefault="00E857FC" w:rsidP="000371A2">
      <w:pPr>
        <w:pStyle w:val="ListBullet"/>
      </w:pPr>
      <w:proofErr w:type="gramStart"/>
      <w:r w:rsidRPr="00B678FB">
        <w:t>any</w:t>
      </w:r>
      <w:proofErr w:type="gramEnd"/>
      <w:r w:rsidRPr="00B678FB">
        <w:t xml:space="preserve"> other area prescribed by regulation. (No areas are currently prescribed)</w:t>
      </w:r>
    </w:p>
    <w:p w14:paraId="6DBED9B2" w14:textId="0C76D144" w:rsidR="002251D3" w:rsidRDefault="00E857FC" w:rsidP="000371A2">
      <w:r>
        <w:t xml:space="preserve">Maps of current local government boundaries in the Territory can be found at the following link </w:t>
      </w:r>
      <w:hyperlink r:id="rId16" w:history="1">
        <w:r w:rsidR="00BA3605">
          <w:rPr>
            <w:rStyle w:val="Hyperlink"/>
          </w:rPr>
          <w:t>https://nt.gov.au/__data/assets/pdf_file/0018/206244/council-boundaries-basic-map.pdf</w:t>
        </w:r>
      </w:hyperlink>
    </w:p>
    <w:p w14:paraId="4DB2623F" w14:textId="77777777" w:rsidR="002251D3" w:rsidRDefault="002251D3" w:rsidP="002251D3">
      <w:r>
        <w:br w:type="page"/>
      </w:r>
    </w:p>
    <w:p w14:paraId="4F6FE9F8" w14:textId="77777777" w:rsidR="00E857FC" w:rsidRDefault="00E857FC" w:rsidP="004E7081">
      <w:pPr>
        <w:pStyle w:val="Heading2"/>
      </w:pPr>
      <w:r>
        <w:lastRenderedPageBreak/>
        <w:t>Eligibility criteria</w:t>
      </w:r>
    </w:p>
    <w:p w14:paraId="136FBC31" w14:textId="77777777" w:rsidR="00E857FC" w:rsidRDefault="00E857FC" w:rsidP="00E857FC">
      <w:r>
        <w:t>To apply for the FHOG:</w:t>
      </w:r>
    </w:p>
    <w:p w14:paraId="40936942" w14:textId="77777777" w:rsidR="00E857FC" w:rsidRDefault="00E857FC" w:rsidP="00E857FC">
      <w:r w:rsidRPr="00FD501D">
        <w:rPr>
          <w:color w:val="5E8AB4"/>
        </w:rPr>
        <w:t xml:space="preserve">Applicants </w:t>
      </w:r>
      <w:r>
        <w:t>must:</w:t>
      </w:r>
    </w:p>
    <w:p w14:paraId="7239F16D" w14:textId="77777777" w:rsidR="00E857FC" w:rsidRDefault="00E857FC" w:rsidP="000C2728">
      <w:pPr>
        <w:pStyle w:val="Numberedlist"/>
        <w:numPr>
          <w:ilvl w:val="0"/>
          <w:numId w:val="14"/>
        </w:numPr>
      </w:pPr>
      <w:r>
        <w:t xml:space="preserve">lodge a completed application and all supporting documents within 12 months of the </w:t>
      </w:r>
      <w:r w:rsidRPr="00FD501D">
        <w:rPr>
          <w:color w:val="5E8AB4"/>
        </w:rPr>
        <w:t>completion date of the eligible transaction</w:t>
      </w:r>
    </w:p>
    <w:p w14:paraId="33EFC461" w14:textId="77777777" w:rsidR="00E857FC" w:rsidRDefault="00E857FC" w:rsidP="000C2728">
      <w:pPr>
        <w:pStyle w:val="Numberedlist"/>
      </w:pPr>
      <w:r>
        <w:t xml:space="preserve">be a natural person (not a company or trustee) and at least one of the </w:t>
      </w:r>
      <w:r w:rsidRPr="00FD501D">
        <w:rPr>
          <w:color w:val="5E8AB4"/>
        </w:rPr>
        <w:t xml:space="preserve">applicants </w:t>
      </w:r>
      <w:r>
        <w:t xml:space="preserve">must be 18 years of age or more at the </w:t>
      </w:r>
      <w:r w:rsidRPr="00FD501D">
        <w:rPr>
          <w:color w:val="5E8AB4"/>
        </w:rPr>
        <w:t>commencement date of the eligib</w:t>
      </w:r>
      <w:r w:rsidR="00FD501D" w:rsidRPr="00FD501D">
        <w:rPr>
          <w:color w:val="5E8AB4"/>
        </w:rPr>
        <w:t>le transaction</w:t>
      </w:r>
    </w:p>
    <w:p w14:paraId="104D98BB" w14:textId="77777777" w:rsidR="00E857FC" w:rsidRDefault="00E857FC" w:rsidP="000C2728">
      <w:pPr>
        <w:pStyle w:val="Numberedlist"/>
      </w:pPr>
      <w:r>
        <w:t xml:space="preserve">ensure at least one </w:t>
      </w:r>
      <w:r w:rsidRPr="00FD501D">
        <w:rPr>
          <w:color w:val="5E8AB4"/>
        </w:rPr>
        <w:t xml:space="preserve">applicant </w:t>
      </w:r>
      <w:r>
        <w:t xml:space="preserve">is an Australian citizen or a </w:t>
      </w:r>
      <w:r w:rsidRPr="00FD501D">
        <w:rPr>
          <w:color w:val="5E8AB4"/>
        </w:rPr>
        <w:t xml:space="preserve">permanent resident </w:t>
      </w:r>
      <w:r>
        <w:t>at the tim</w:t>
      </w:r>
      <w:r w:rsidR="00FD501D">
        <w:t>e of completing the application</w:t>
      </w:r>
    </w:p>
    <w:p w14:paraId="0BE8E919" w14:textId="77777777" w:rsidR="00E857FC" w:rsidRDefault="00E857FC" w:rsidP="000C2728">
      <w:pPr>
        <w:pStyle w:val="Numberedlist"/>
      </w:pPr>
      <w:r>
        <w:t xml:space="preserve">have entered into an </w:t>
      </w:r>
      <w:r w:rsidRPr="00FD501D">
        <w:rPr>
          <w:color w:val="5E8AB4"/>
        </w:rPr>
        <w:t>eligible transaction</w:t>
      </w:r>
    </w:p>
    <w:p w14:paraId="0143092D" w14:textId="77777777" w:rsidR="00E857FC" w:rsidRDefault="00E857FC" w:rsidP="000C2728">
      <w:pPr>
        <w:pStyle w:val="Numberedlist"/>
      </w:pPr>
      <w:proofErr w:type="gramStart"/>
      <w:r>
        <w:t>ensure</w:t>
      </w:r>
      <w:proofErr w:type="gramEnd"/>
      <w:r>
        <w:t xml:space="preserve"> each person holding a </w:t>
      </w:r>
      <w:r w:rsidRPr="00FD501D">
        <w:rPr>
          <w:color w:val="5E8AB4"/>
        </w:rPr>
        <w:t xml:space="preserve">relevant interest </w:t>
      </w:r>
      <w:r>
        <w:t xml:space="preserve">in the </w:t>
      </w:r>
      <w:r w:rsidRPr="00FD501D">
        <w:rPr>
          <w:color w:val="5E8AB4"/>
        </w:rPr>
        <w:t xml:space="preserve">home </w:t>
      </w:r>
      <w:r>
        <w:t xml:space="preserve">is an </w:t>
      </w:r>
      <w:r w:rsidRPr="00FD501D">
        <w:rPr>
          <w:color w:val="5E8AB4"/>
        </w:rPr>
        <w:t>applicant</w:t>
      </w:r>
      <w:r>
        <w:t>.</w:t>
      </w:r>
    </w:p>
    <w:p w14:paraId="03C3B375" w14:textId="77777777" w:rsidR="00E857FC" w:rsidRDefault="00E857FC" w:rsidP="00C34739">
      <w:pPr>
        <w:pStyle w:val="Numberedlist"/>
        <w:numPr>
          <w:ilvl w:val="0"/>
          <w:numId w:val="0"/>
        </w:numPr>
        <w:ind w:left="720"/>
      </w:pPr>
      <w:r w:rsidRPr="00C34739">
        <w:rPr>
          <w:b/>
        </w:rPr>
        <w:t>Note:</w:t>
      </w:r>
      <w:r>
        <w:t xml:space="preserve"> This does not include the owner of a farming property where the </w:t>
      </w:r>
      <w:r w:rsidRPr="00FD501D">
        <w:rPr>
          <w:color w:val="5E8AB4"/>
        </w:rPr>
        <w:t xml:space="preserve">applicant </w:t>
      </w:r>
      <w:r>
        <w:t xml:space="preserve">has permission to build a </w:t>
      </w:r>
      <w:r w:rsidRPr="00FD501D">
        <w:rPr>
          <w:color w:val="5E8AB4"/>
        </w:rPr>
        <w:t xml:space="preserve">home </w:t>
      </w:r>
      <w:r>
        <w:t xml:space="preserve">on that property, an owner of a property where permission has been given to a relative to build a </w:t>
      </w:r>
      <w:r w:rsidRPr="00FD501D">
        <w:rPr>
          <w:color w:val="5E8AB4"/>
        </w:rPr>
        <w:t xml:space="preserve">home </w:t>
      </w:r>
      <w:r>
        <w:t>on that property or to a guardian that holds the land for a person with a legal disability.</w:t>
      </w:r>
    </w:p>
    <w:p w14:paraId="05C83426" w14:textId="77777777" w:rsidR="00E857FC" w:rsidRDefault="00E857FC" w:rsidP="00E857FC">
      <w:r w:rsidRPr="00FD501D">
        <w:rPr>
          <w:color w:val="5E8AB4"/>
        </w:rPr>
        <w:t xml:space="preserve">Applicants </w:t>
      </w:r>
      <w:r>
        <w:t xml:space="preserve">and their </w:t>
      </w:r>
      <w:r w:rsidRPr="00FD501D">
        <w:rPr>
          <w:color w:val="5E8AB4"/>
        </w:rPr>
        <w:t xml:space="preserve">spouses </w:t>
      </w:r>
      <w:r>
        <w:t xml:space="preserve">or </w:t>
      </w:r>
      <w:r w:rsidRPr="00FD501D">
        <w:rPr>
          <w:color w:val="5E8AB4"/>
        </w:rPr>
        <w:t xml:space="preserve">de facto partners </w:t>
      </w:r>
      <w:r>
        <w:t>must:</w:t>
      </w:r>
    </w:p>
    <w:p w14:paraId="6C854DF5" w14:textId="77777777" w:rsidR="00E857FC" w:rsidRDefault="00E857FC" w:rsidP="00C509FD">
      <w:pPr>
        <w:pStyle w:val="Numberedlist"/>
        <w:numPr>
          <w:ilvl w:val="0"/>
          <w:numId w:val="15"/>
        </w:numPr>
      </w:pPr>
      <w:proofErr w:type="gramStart"/>
      <w:r>
        <w:t>not</w:t>
      </w:r>
      <w:proofErr w:type="gramEnd"/>
      <w:r>
        <w:t xml:space="preserve"> have previously received a </w:t>
      </w:r>
      <w:r w:rsidRPr="00FD501D">
        <w:rPr>
          <w:color w:val="5E8AB4"/>
        </w:rPr>
        <w:t xml:space="preserve">FHOG </w:t>
      </w:r>
      <w:r>
        <w:t xml:space="preserve">in any state or territory of Australia. If the </w:t>
      </w:r>
      <w:r w:rsidRPr="00FD501D">
        <w:rPr>
          <w:color w:val="5E8AB4"/>
        </w:rPr>
        <w:t xml:space="preserve">FHOG </w:t>
      </w:r>
      <w:r>
        <w:t>was received, but later paid</w:t>
      </w:r>
      <w:r w:rsidR="00FC28C3">
        <w:t xml:space="preserve"> </w:t>
      </w:r>
      <w:r>
        <w:t>back together with any penalty, they may be en</w:t>
      </w:r>
      <w:r w:rsidR="00FD501D">
        <w:t>titled to reapply for the grant</w:t>
      </w:r>
    </w:p>
    <w:p w14:paraId="510C9AC1" w14:textId="4546C6C4" w:rsidR="00E857FC" w:rsidRDefault="00E857FC" w:rsidP="00C509FD">
      <w:pPr>
        <w:pStyle w:val="Numberedlist"/>
      </w:pPr>
      <w:r>
        <w:t xml:space="preserve">not have previously owned or held a </w:t>
      </w:r>
      <w:r w:rsidRPr="00FD501D">
        <w:rPr>
          <w:color w:val="5E8AB4"/>
        </w:rPr>
        <w:t xml:space="preserve">relevant interest </w:t>
      </w:r>
      <w:r>
        <w:t xml:space="preserve">in a </w:t>
      </w:r>
      <w:r w:rsidRPr="00FD501D">
        <w:rPr>
          <w:color w:val="5E8AB4"/>
        </w:rPr>
        <w:t xml:space="preserve">residential property </w:t>
      </w:r>
      <w:r>
        <w:t>anywhere in Australia prior to</w:t>
      </w:r>
      <w:r w:rsidR="00FC28C3">
        <w:t xml:space="preserve"> </w:t>
      </w:r>
      <w:r>
        <w:t>1 July 2000, even if they did not occupy the property as their place of residence</w:t>
      </w:r>
    </w:p>
    <w:p w14:paraId="6B99B1F5" w14:textId="1C3F4B27" w:rsidR="00E857FC" w:rsidRDefault="00792294" w:rsidP="00E857FC">
      <w:pPr>
        <w:pStyle w:val="Numberedlist"/>
      </w:pPr>
      <w:proofErr w:type="gramStart"/>
      <w:r>
        <w:t>and</w:t>
      </w:r>
      <w:proofErr w:type="gramEnd"/>
      <w:r>
        <w:t xml:space="preserve"> </w:t>
      </w:r>
      <w:r w:rsidR="00E857FC">
        <w:t xml:space="preserve">not have occupied a </w:t>
      </w:r>
      <w:r w:rsidR="00E857FC" w:rsidRPr="00FD501D">
        <w:rPr>
          <w:color w:val="5E8AB4"/>
        </w:rPr>
        <w:t xml:space="preserve">residential property </w:t>
      </w:r>
      <w:r w:rsidR="00E857FC">
        <w:t xml:space="preserve">in which they owned or acquired a </w:t>
      </w:r>
      <w:r w:rsidR="00E857FC" w:rsidRPr="00FD501D">
        <w:rPr>
          <w:color w:val="5E8AB4"/>
        </w:rPr>
        <w:t xml:space="preserve">relevant interest </w:t>
      </w:r>
      <w:r w:rsidR="00E857FC">
        <w:t>in on or after 1 July 2000 anywhere in Australia.</w:t>
      </w:r>
    </w:p>
    <w:p w14:paraId="024CE7AA" w14:textId="77777777" w:rsidR="00E857FC" w:rsidRDefault="00E857FC" w:rsidP="004E7081">
      <w:pPr>
        <w:pStyle w:val="Heading2"/>
      </w:pPr>
      <w:r>
        <w:t>Commissioner's discretion to vary eligibility criteria</w:t>
      </w:r>
    </w:p>
    <w:p w14:paraId="301FD777" w14:textId="77777777" w:rsidR="007E7384" w:rsidRDefault="00E857FC" w:rsidP="00E857FC">
      <w:r>
        <w:t xml:space="preserve">The </w:t>
      </w:r>
      <w:r w:rsidRPr="00FD501D">
        <w:rPr>
          <w:color w:val="5E8AB4"/>
        </w:rPr>
        <w:t xml:space="preserve">Commissioner </w:t>
      </w:r>
      <w:r>
        <w:t>may vary eligibility criteria relating to</w:t>
      </w:r>
      <w:r w:rsidR="007E7384">
        <w:t>:</w:t>
      </w:r>
    </w:p>
    <w:p w14:paraId="3C266E95" w14:textId="19F44131" w:rsidR="007E7384" w:rsidRDefault="00E857FC" w:rsidP="00C34739">
      <w:pPr>
        <w:pStyle w:val="Numberedlist"/>
        <w:numPr>
          <w:ilvl w:val="0"/>
          <w:numId w:val="48"/>
        </w:numPr>
      </w:pPr>
      <w:r>
        <w:t xml:space="preserve">the minimum age requirement (see Commissioner's Guideline </w:t>
      </w:r>
      <w:hyperlink r:id="rId17" w:history="1">
        <w:r w:rsidRPr="00792294">
          <w:rPr>
            <w:rStyle w:val="Hyperlink"/>
          </w:rPr>
          <w:t>CG-HI-003</w:t>
        </w:r>
      </w:hyperlink>
      <w:r>
        <w:t>)</w:t>
      </w:r>
    </w:p>
    <w:p w14:paraId="46BA07C4" w14:textId="4A75B550" w:rsidR="007E7384" w:rsidRDefault="00E857FC" w:rsidP="00C34739">
      <w:pPr>
        <w:pStyle w:val="Numberedlist"/>
        <w:numPr>
          <w:ilvl w:val="0"/>
          <w:numId w:val="15"/>
        </w:numPr>
      </w:pPr>
      <w:r>
        <w:t>the residence requirements (refer to Section 9 of this Guide)</w:t>
      </w:r>
    </w:p>
    <w:p w14:paraId="38A3017F" w14:textId="192539F6" w:rsidR="007E7384" w:rsidRDefault="00E857FC" w:rsidP="00C34739">
      <w:pPr>
        <w:pStyle w:val="Numberedlist"/>
        <w:numPr>
          <w:ilvl w:val="0"/>
          <w:numId w:val="15"/>
        </w:numPr>
      </w:pPr>
      <w:proofErr w:type="gramStart"/>
      <w:r>
        <w:t>and</w:t>
      </w:r>
      <w:proofErr w:type="gramEnd"/>
      <w:r>
        <w:t xml:space="preserve"> the eligibility of separated </w:t>
      </w:r>
      <w:r w:rsidRPr="00FD501D">
        <w:rPr>
          <w:color w:val="5E8AB4"/>
        </w:rPr>
        <w:t xml:space="preserve">spouses </w:t>
      </w:r>
      <w:r>
        <w:t xml:space="preserve">(refer to Commissioner's Guideline </w:t>
      </w:r>
      <w:hyperlink r:id="rId18" w:history="1">
        <w:r w:rsidRPr="00792294">
          <w:rPr>
            <w:rStyle w:val="Hyperlink"/>
          </w:rPr>
          <w:t>CG-HI-008</w:t>
        </w:r>
      </w:hyperlink>
      <w:r>
        <w:t xml:space="preserve">). </w:t>
      </w:r>
    </w:p>
    <w:p w14:paraId="5B600859" w14:textId="7C4B5BBB" w:rsidR="00E857FC" w:rsidRDefault="00E857FC" w:rsidP="00E857FC">
      <w:r>
        <w:t>The</w:t>
      </w:r>
      <w:r w:rsidR="00FD501D">
        <w:t xml:space="preserve"> </w:t>
      </w:r>
      <w:r w:rsidR="00FD501D" w:rsidRPr="00FD501D">
        <w:rPr>
          <w:color w:val="5E8AB4"/>
        </w:rPr>
        <w:t xml:space="preserve">Commissioner </w:t>
      </w:r>
      <w:r>
        <w:t xml:space="preserve">also has the discretion to declare a </w:t>
      </w:r>
      <w:r w:rsidRPr="0042644D">
        <w:rPr>
          <w:color w:val="5E8AB4"/>
        </w:rPr>
        <w:t xml:space="preserve">home </w:t>
      </w:r>
      <w:r>
        <w:t xml:space="preserve">that has been previously sold, but not occupied, to be a </w:t>
      </w:r>
      <w:r w:rsidRPr="0042644D">
        <w:rPr>
          <w:color w:val="5E8AB4"/>
        </w:rPr>
        <w:t xml:space="preserve">new home </w:t>
      </w:r>
      <w:r>
        <w:t xml:space="preserve">(refer to Commissioner's Guideline </w:t>
      </w:r>
      <w:hyperlink r:id="rId19" w:history="1">
        <w:r w:rsidRPr="00792294">
          <w:rPr>
            <w:rStyle w:val="Hyperlink"/>
          </w:rPr>
          <w:t>CG-HI-011</w:t>
        </w:r>
      </w:hyperlink>
      <w:r>
        <w:t>).</w:t>
      </w:r>
    </w:p>
    <w:p w14:paraId="0E2D22E4" w14:textId="77777777" w:rsidR="00E857FC" w:rsidRDefault="00E857FC" w:rsidP="004E7081">
      <w:pPr>
        <w:pStyle w:val="Heading2"/>
      </w:pPr>
      <w:r>
        <w:t>How to lodge your application</w:t>
      </w:r>
    </w:p>
    <w:p w14:paraId="74A0462A" w14:textId="77777777" w:rsidR="00E857FC" w:rsidRDefault="00E857FC" w:rsidP="00E857FC">
      <w:r>
        <w:t>Applications may be lodged with:</w:t>
      </w:r>
    </w:p>
    <w:p w14:paraId="43B0A215" w14:textId="77777777" w:rsidR="00E857FC" w:rsidRDefault="00E857FC" w:rsidP="00FC28C3">
      <w:pPr>
        <w:pStyle w:val="ListBullet"/>
      </w:pPr>
      <w:r>
        <w:t xml:space="preserve">The </w:t>
      </w:r>
      <w:r w:rsidRPr="0042644D">
        <w:rPr>
          <w:color w:val="5E8AB4"/>
        </w:rPr>
        <w:t xml:space="preserve">approved agent </w:t>
      </w:r>
      <w:r>
        <w:t xml:space="preserve">that is providing your finance. Most financial institutions are </w:t>
      </w:r>
      <w:r w:rsidRPr="0042644D">
        <w:rPr>
          <w:color w:val="5E8AB4"/>
        </w:rPr>
        <w:t>approved agents</w:t>
      </w:r>
      <w:r>
        <w:t>. If you require the</w:t>
      </w:r>
      <w:r w:rsidR="00BE0F58">
        <w:t xml:space="preserve"> </w:t>
      </w:r>
      <w:r w:rsidRPr="0042644D">
        <w:rPr>
          <w:color w:val="5E8AB4"/>
        </w:rPr>
        <w:t xml:space="preserve">FHOG </w:t>
      </w:r>
      <w:r>
        <w:t>for settlement, you must lodge the application with your financial institution as soon as possible.</w:t>
      </w:r>
    </w:p>
    <w:p w14:paraId="6A46DDF6" w14:textId="77777777" w:rsidR="00E857FC" w:rsidRDefault="00E857FC" w:rsidP="00FC28C3">
      <w:pPr>
        <w:pStyle w:val="ListBullet"/>
      </w:pPr>
      <w:r w:rsidRPr="0042644D">
        <w:rPr>
          <w:color w:val="5E8AB4"/>
        </w:rPr>
        <w:t xml:space="preserve">TRO </w:t>
      </w:r>
      <w:r w:rsidR="0042644D">
        <w:t>–</w:t>
      </w:r>
      <w:r>
        <w:t xml:space="preserve"> refer</w:t>
      </w:r>
      <w:r w:rsidR="0042644D">
        <w:t xml:space="preserve"> </w:t>
      </w:r>
      <w:r>
        <w:t>to contact details at Section 14 of this guide.</w:t>
      </w:r>
    </w:p>
    <w:p w14:paraId="0FBBE284" w14:textId="77777777" w:rsidR="009D553B" w:rsidRDefault="009D553B">
      <w:pPr>
        <w:rPr>
          <w:b/>
        </w:rPr>
      </w:pPr>
      <w:r>
        <w:rPr>
          <w:b/>
        </w:rPr>
        <w:br w:type="page"/>
      </w:r>
    </w:p>
    <w:p w14:paraId="3BBE1A82" w14:textId="25036EBC" w:rsidR="00E857FC" w:rsidRDefault="00E857FC" w:rsidP="00C34739">
      <w:pPr>
        <w:spacing w:after="120"/>
      </w:pPr>
      <w:r w:rsidRPr="00C34739">
        <w:rPr>
          <w:b/>
        </w:rPr>
        <w:t>Note:</w:t>
      </w:r>
      <w:r>
        <w:t xml:space="preserve"> </w:t>
      </w:r>
      <w:r w:rsidR="00792294">
        <w:t xml:space="preserve">The application must be lodged directly with </w:t>
      </w:r>
      <w:r w:rsidR="00792294" w:rsidRPr="00A70A32">
        <w:rPr>
          <w:color w:val="5E8AB4"/>
        </w:rPr>
        <w:t>TRO</w:t>
      </w:r>
      <w:r w:rsidR="00792294">
        <w:t xml:space="preserve"> w</w:t>
      </w:r>
      <w:r>
        <w:t xml:space="preserve">here the </w:t>
      </w:r>
      <w:r w:rsidRPr="0042644D">
        <w:rPr>
          <w:color w:val="5E8AB4"/>
        </w:rPr>
        <w:t xml:space="preserve">eligible transaction </w:t>
      </w:r>
      <w:r>
        <w:t>is the result of:</w:t>
      </w:r>
    </w:p>
    <w:p w14:paraId="070BB589" w14:textId="0D471099" w:rsidR="00E857FC" w:rsidRDefault="00E857FC" w:rsidP="00F52BE7">
      <w:pPr>
        <w:pStyle w:val="ListBullet"/>
      </w:pPr>
      <w:r>
        <w:t xml:space="preserve">a purchase or transfer from a deceased estate and the deceased is related to one or more of the </w:t>
      </w:r>
      <w:r w:rsidRPr="0042644D">
        <w:rPr>
          <w:color w:val="5E8AB4"/>
        </w:rPr>
        <w:t xml:space="preserve">applicants </w:t>
      </w:r>
      <w:r>
        <w:t>or an</w:t>
      </w:r>
      <w:r w:rsidR="0042644D">
        <w:t xml:space="preserve"> </w:t>
      </w:r>
      <w:r w:rsidRPr="0042644D">
        <w:rPr>
          <w:color w:val="5E8AB4"/>
        </w:rPr>
        <w:t xml:space="preserve">applicant </w:t>
      </w:r>
      <w:r>
        <w:t>is a beneficiary under the will of the deceased person</w:t>
      </w:r>
    </w:p>
    <w:p w14:paraId="1E5D9BCF" w14:textId="18D5164B" w:rsidR="00E857FC" w:rsidRDefault="00792294" w:rsidP="00E857FC">
      <w:pPr>
        <w:pStyle w:val="ListBullet"/>
      </w:pPr>
      <w:proofErr w:type="gramStart"/>
      <w:r>
        <w:t>or</w:t>
      </w:r>
      <w:proofErr w:type="gramEnd"/>
      <w:r>
        <w:t xml:space="preserve"> </w:t>
      </w:r>
      <w:r w:rsidR="00E857FC">
        <w:t xml:space="preserve">a purchase or transfer pursuant to orders made in proceedings under the </w:t>
      </w:r>
      <w:r w:rsidR="00E857FC" w:rsidRPr="0042644D">
        <w:rPr>
          <w:rStyle w:val="Emphasis"/>
        </w:rPr>
        <w:t>Family Law Act 1975</w:t>
      </w:r>
      <w:r w:rsidR="00E857FC">
        <w:t xml:space="preserve"> (</w:t>
      </w:r>
      <w:proofErr w:type="spellStart"/>
      <w:r w:rsidR="00E857FC">
        <w:t>Cth</w:t>
      </w:r>
      <w:proofErr w:type="spellEnd"/>
      <w:r w:rsidR="00E857FC">
        <w:t xml:space="preserve">) and an </w:t>
      </w:r>
      <w:r w:rsidR="00E857FC" w:rsidRPr="00A70A32">
        <w:rPr>
          <w:color w:val="5E8AB4"/>
        </w:rPr>
        <w:t xml:space="preserve">applicant </w:t>
      </w:r>
      <w:r w:rsidR="003E1737">
        <w:t>is a party to those proceedings.</w:t>
      </w:r>
    </w:p>
    <w:p w14:paraId="082F177D" w14:textId="77777777" w:rsidR="00E857FC" w:rsidRDefault="00E857FC" w:rsidP="004E7081">
      <w:pPr>
        <w:pStyle w:val="Heading2"/>
      </w:pPr>
      <w:r>
        <w:t>Supporting information</w:t>
      </w:r>
    </w:p>
    <w:p w14:paraId="11A4CE3C" w14:textId="77777777" w:rsidR="00E857FC" w:rsidRDefault="00E857FC" w:rsidP="00E857FC">
      <w:r>
        <w:t xml:space="preserve">The information required in support of your application is detailed in the checklist at Section 8 of the application form and will vary depending on the transaction type and your circumstances. This information is needed to determine your eligibility for the </w:t>
      </w:r>
      <w:r w:rsidRPr="009E73AD">
        <w:rPr>
          <w:color w:val="5E8AB4"/>
        </w:rPr>
        <w:t xml:space="preserve">FHOG </w:t>
      </w:r>
      <w:r>
        <w:t>and failure to provide part, or all of the information, will result in delays in processing, or rejection of, your application. Please check each item and place a tick in the appropriate column to ensure all information is provided.</w:t>
      </w:r>
    </w:p>
    <w:p w14:paraId="7A8893A2" w14:textId="77777777" w:rsidR="00E857FC" w:rsidRDefault="00E857FC" w:rsidP="004E7081">
      <w:pPr>
        <w:pStyle w:val="Heading2"/>
      </w:pPr>
      <w:r>
        <w:t>Amount of the FHOG</w:t>
      </w:r>
    </w:p>
    <w:p w14:paraId="6494A4C3" w14:textId="77777777" w:rsidR="00E857FC" w:rsidRDefault="00E857FC" w:rsidP="00E857FC">
      <w:r>
        <w:t xml:space="preserve">If the </w:t>
      </w:r>
      <w:r w:rsidRPr="00C34739">
        <w:rPr>
          <w:color w:val="5E8AB4"/>
        </w:rPr>
        <w:t>commencement date of the</w:t>
      </w:r>
      <w:r>
        <w:t xml:space="preserve"> </w:t>
      </w:r>
      <w:r w:rsidRPr="009E73AD">
        <w:rPr>
          <w:color w:val="5E8AB4"/>
        </w:rPr>
        <w:t xml:space="preserve">eligible transaction </w:t>
      </w:r>
      <w:r>
        <w:t xml:space="preserve">is on or after 7 May 2019, the amount of the </w:t>
      </w:r>
      <w:r w:rsidRPr="009E73AD">
        <w:rPr>
          <w:color w:val="5E8AB4"/>
        </w:rPr>
        <w:t xml:space="preserve">FHOG </w:t>
      </w:r>
      <w:r>
        <w:t xml:space="preserve">is the lesser of the </w:t>
      </w:r>
      <w:r w:rsidRPr="009E73AD">
        <w:rPr>
          <w:color w:val="5E8AB4"/>
        </w:rPr>
        <w:t xml:space="preserve">consideration </w:t>
      </w:r>
      <w:r>
        <w:t xml:space="preserve">actually paid for the </w:t>
      </w:r>
      <w:r w:rsidRPr="009E73AD">
        <w:rPr>
          <w:color w:val="5E8AB4"/>
        </w:rPr>
        <w:t xml:space="preserve">eligible transaction </w:t>
      </w:r>
      <w:r>
        <w:t>or $10 000.</w:t>
      </w:r>
    </w:p>
    <w:p w14:paraId="3581B0DF" w14:textId="77777777" w:rsidR="00E857FC" w:rsidRDefault="00E857FC" w:rsidP="00E857FC">
      <w:r>
        <w:t xml:space="preserve">If the </w:t>
      </w:r>
      <w:r w:rsidRPr="009E73AD">
        <w:rPr>
          <w:color w:val="5E8AB4"/>
        </w:rPr>
        <w:t xml:space="preserve">commencement date of the eligible transaction </w:t>
      </w:r>
      <w:r>
        <w:t xml:space="preserve">is between 1 January 2015 and 6 May 2019, the amount of the </w:t>
      </w:r>
      <w:r w:rsidRPr="009E73AD">
        <w:rPr>
          <w:color w:val="5E8AB4"/>
        </w:rPr>
        <w:t xml:space="preserve">FHOG </w:t>
      </w:r>
      <w:r>
        <w:t xml:space="preserve">is the lesser of the </w:t>
      </w:r>
      <w:r w:rsidRPr="009E73AD">
        <w:rPr>
          <w:color w:val="5E8AB4"/>
        </w:rPr>
        <w:t xml:space="preserve">consideration </w:t>
      </w:r>
      <w:r>
        <w:t xml:space="preserve">actually paid for the </w:t>
      </w:r>
      <w:r w:rsidRPr="009E73AD">
        <w:rPr>
          <w:color w:val="5E8AB4"/>
        </w:rPr>
        <w:t xml:space="preserve">eligible transaction </w:t>
      </w:r>
      <w:r>
        <w:t>or $26 000.</w:t>
      </w:r>
    </w:p>
    <w:p w14:paraId="4B6B214B" w14:textId="77777777" w:rsidR="00E857FC" w:rsidRDefault="00E857FC" w:rsidP="00E857FC">
      <w:r>
        <w:t xml:space="preserve">If the </w:t>
      </w:r>
      <w:r w:rsidRPr="009E73AD">
        <w:rPr>
          <w:color w:val="5E8AB4"/>
        </w:rPr>
        <w:t xml:space="preserve">commencement date of the eligible transaction </w:t>
      </w:r>
      <w:r>
        <w:t>is between 13 May 2014 and 31 December 2014, the amount of the</w:t>
      </w:r>
      <w:r w:rsidR="00FC28C3">
        <w:t xml:space="preserve"> </w:t>
      </w:r>
      <w:r w:rsidRPr="009E73AD">
        <w:rPr>
          <w:color w:val="5E8AB4"/>
        </w:rPr>
        <w:t xml:space="preserve">FHOG </w:t>
      </w:r>
      <w:r>
        <w:t xml:space="preserve">is the lesser of the </w:t>
      </w:r>
      <w:r w:rsidRPr="009E73AD">
        <w:rPr>
          <w:color w:val="5E8AB4"/>
        </w:rPr>
        <w:t xml:space="preserve">consideration </w:t>
      </w:r>
      <w:r>
        <w:t xml:space="preserve">actually paid for the </w:t>
      </w:r>
      <w:r w:rsidRPr="009E73AD">
        <w:rPr>
          <w:color w:val="5E8AB4"/>
        </w:rPr>
        <w:t>eligible transaction</w:t>
      </w:r>
      <w:r>
        <w:t>, or:</w:t>
      </w:r>
    </w:p>
    <w:p w14:paraId="67E9229E" w14:textId="39F2D6BE" w:rsidR="00E857FC" w:rsidRPr="001504D0" w:rsidRDefault="00E857FC" w:rsidP="004D5864">
      <w:pPr>
        <w:pStyle w:val="Numberedlist"/>
        <w:numPr>
          <w:ilvl w:val="0"/>
          <w:numId w:val="44"/>
        </w:numPr>
      </w:pPr>
      <w:r w:rsidRPr="001504D0">
        <w:t xml:space="preserve">$26 000 if the </w:t>
      </w:r>
      <w:r w:rsidRPr="004D5864">
        <w:rPr>
          <w:color w:val="5E8AB4"/>
        </w:rPr>
        <w:t xml:space="preserve">home </w:t>
      </w:r>
      <w:r w:rsidRPr="001504D0">
        <w:t xml:space="preserve">is a </w:t>
      </w:r>
      <w:r w:rsidRPr="004D5864">
        <w:rPr>
          <w:color w:val="5E8AB4"/>
        </w:rPr>
        <w:t>new home</w:t>
      </w:r>
    </w:p>
    <w:p w14:paraId="75E20892" w14:textId="3425021A" w:rsidR="00E857FC" w:rsidRPr="001504D0" w:rsidRDefault="00E857FC" w:rsidP="00B678FB">
      <w:pPr>
        <w:pStyle w:val="Numberedlist"/>
      </w:pPr>
      <w:r w:rsidRPr="001504D0">
        <w:t xml:space="preserve">$12 000 if the </w:t>
      </w:r>
      <w:r w:rsidRPr="00043F71">
        <w:rPr>
          <w:color w:val="5E8AB4"/>
        </w:rPr>
        <w:t xml:space="preserve">home </w:t>
      </w:r>
      <w:r w:rsidRPr="001504D0">
        <w:t xml:space="preserve">is an </w:t>
      </w:r>
      <w:r w:rsidRPr="00043F71">
        <w:rPr>
          <w:color w:val="5E8AB4"/>
        </w:rPr>
        <w:t xml:space="preserve">established home </w:t>
      </w:r>
      <w:r w:rsidRPr="001504D0">
        <w:t xml:space="preserve">in the </w:t>
      </w:r>
      <w:r w:rsidRPr="00043F71">
        <w:rPr>
          <w:color w:val="5E8AB4"/>
        </w:rPr>
        <w:t>urban area</w:t>
      </w:r>
    </w:p>
    <w:p w14:paraId="7B6FCEEF" w14:textId="77777777" w:rsidR="00E857FC" w:rsidRPr="001504D0" w:rsidRDefault="00E857FC" w:rsidP="00B678FB">
      <w:pPr>
        <w:pStyle w:val="Numberedlist"/>
      </w:pPr>
      <w:r w:rsidRPr="001504D0">
        <w:t>otherwise - $25 000</w:t>
      </w:r>
    </w:p>
    <w:p w14:paraId="0B629772" w14:textId="2E57E427" w:rsidR="00E857FC" w:rsidRDefault="00E857FC" w:rsidP="00E857FC">
      <w:r>
        <w:t xml:space="preserve">If the </w:t>
      </w:r>
      <w:r w:rsidRPr="00651AB0">
        <w:rPr>
          <w:color w:val="5E8AB4"/>
        </w:rPr>
        <w:t xml:space="preserve">commencement date of the eligible transaction </w:t>
      </w:r>
      <w:r>
        <w:t>is between 4 December 2012 and 12</w:t>
      </w:r>
      <w:r w:rsidR="004D5864">
        <w:t> </w:t>
      </w:r>
      <w:r>
        <w:t>May</w:t>
      </w:r>
      <w:r w:rsidR="004D5864">
        <w:t> </w:t>
      </w:r>
      <w:r>
        <w:t>2014, the amount of the</w:t>
      </w:r>
      <w:r w:rsidR="00FC28C3">
        <w:t xml:space="preserve"> </w:t>
      </w:r>
      <w:r w:rsidRPr="00651AB0">
        <w:rPr>
          <w:color w:val="5E8AB4"/>
        </w:rPr>
        <w:t xml:space="preserve">FHOG </w:t>
      </w:r>
      <w:r>
        <w:t xml:space="preserve">is the lesser of the </w:t>
      </w:r>
      <w:r w:rsidRPr="00651AB0">
        <w:rPr>
          <w:color w:val="5E8AB4"/>
        </w:rPr>
        <w:t xml:space="preserve">consideration </w:t>
      </w:r>
      <w:r>
        <w:t xml:space="preserve">actually paid for the </w:t>
      </w:r>
      <w:r w:rsidRPr="00651AB0">
        <w:rPr>
          <w:color w:val="5E8AB4"/>
        </w:rPr>
        <w:t>eligible transaction</w:t>
      </w:r>
      <w:r>
        <w:t>, or:</w:t>
      </w:r>
    </w:p>
    <w:p w14:paraId="6058A430" w14:textId="0ACE7970" w:rsidR="00E857FC" w:rsidRPr="001504D0" w:rsidRDefault="00E857FC" w:rsidP="001504D0">
      <w:pPr>
        <w:pStyle w:val="ListNumber"/>
      </w:pPr>
      <w:r w:rsidRPr="001504D0">
        <w:t xml:space="preserve">$12 000 if the </w:t>
      </w:r>
      <w:r w:rsidRPr="00651AB0">
        <w:rPr>
          <w:color w:val="5E8AB4"/>
        </w:rPr>
        <w:t xml:space="preserve">home </w:t>
      </w:r>
      <w:r w:rsidRPr="001504D0">
        <w:t>is</w:t>
      </w:r>
      <w:r w:rsidR="004D5864">
        <w:t xml:space="preserve"> an </w:t>
      </w:r>
      <w:r w:rsidR="004D5864" w:rsidRPr="00651AB0">
        <w:rPr>
          <w:color w:val="5E8AB4"/>
        </w:rPr>
        <w:t xml:space="preserve">established home </w:t>
      </w:r>
      <w:r w:rsidR="004D5864">
        <w:t xml:space="preserve">in an </w:t>
      </w:r>
      <w:r w:rsidR="004D5864" w:rsidRPr="00651AB0">
        <w:rPr>
          <w:color w:val="5E8AB4"/>
        </w:rPr>
        <w:t>urban</w:t>
      </w:r>
      <w:r w:rsidRPr="00651AB0">
        <w:rPr>
          <w:color w:val="5E8AB4"/>
        </w:rPr>
        <w:t xml:space="preserve"> area</w:t>
      </w:r>
    </w:p>
    <w:p w14:paraId="439FB2FC" w14:textId="3D281A4E" w:rsidR="00E857FC" w:rsidRPr="001504D0" w:rsidRDefault="00E857FC" w:rsidP="001504D0">
      <w:pPr>
        <w:pStyle w:val="ListNumber"/>
      </w:pPr>
      <w:r w:rsidRPr="001504D0">
        <w:t xml:space="preserve">otherwise </w:t>
      </w:r>
      <w:r w:rsidR="00651AB0">
        <w:t>–</w:t>
      </w:r>
      <w:r w:rsidRPr="001504D0">
        <w:t xml:space="preserve"> $25 000</w:t>
      </w:r>
    </w:p>
    <w:p w14:paraId="60A23673" w14:textId="77777777" w:rsidR="00E857FC" w:rsidRDefault="00E857FC" w:rsidP="00E857FC">
      <w:r>
        <w:t xml:space="preserve">If the </w:t>
      </w:r>
      <w:r w:rsidRPr="00651AB0">
        <w:rPr>
          <w:color w:val="5E8AB4"/>
        </w:rPr>
        <w:t xml:space="preserve">commencement date of the eligible transaction </w:t>
      </w:r>
      <w:r>
        <w:t xml:space="preserve">is before 4 December 2012, the amount of the </w:t>
      </w:r>
      <w:r w:rsidRPr="00651AB0">
        <w:rPr>
          <w:color w:val="5E8AB4"/>
        </w:rPr>
        <w:t xml:space="preserve">FHOG </w:t>
      </w:r>
      <w:r>
        <w:t>is the lesser of the following:</w:t>
      </w:r>
    </w:p>
    <w:p w14:paraId="4A0FCFDD" w14:textId="2E1576EF" w:rsidR="00FC28C3" w:rsidRDefault="00E857FC" w:rsidP="001504D0">
      <w:pPr>
        <w:pStyle w:val="ListNumber"/>
        <w:numPr>
          <w:ilvl w:val="0"/>
          <w:numId w:val="34"/>
        </w:numPr>
      </w:pPr>
      <w:r>
        <w:t xml:space="preserve">the amount of </w:t>
      </w:r>
      <w:r w:rsidRPr="00651AB0">
        <w:rPr>
          <w:color w:val="5E8AB4"/>
        </w:rPr>
        <w:t xml:space="preserve">consideration </w:t>
      </w:r>
      <w:r>
        <w:t>actually paid f</w:t>
      </w:r>
      <w:r w:rsidR="00FC28C3">
        <w:t xml:space="preserve">or the </w:t>
      </w:r>
      <w:r w:rsidR="00FC28C3" w:rsidRPr="00651AB0">
        <w:rPr>
          <w:color w:val="5E8AB4"/>
        </w:rPr>
        <w:t>eligible transaction</w:t>
      </w:r>
    </w:p>
    <w:p w14:paraId="5BA63550" w14:textId="77777777" w:rsidR="00E857FC" w:rsidRDefault="00E857FC" w:rsidP="001504D0">
      <w:pPr>
        <w:pStyle w:val="ListNumber"/>
      </w:pPr>
      <w:r>
        <w:t>$7000.</w:t>
      </w:r>
    </w:p>
    <w:p w14:paraId="5E047D73" w14:textId="77777777" w:rsidR="009D553B" w:rsidRDefault="009D553B">
      <w:pPr>
        <w:rPr>
          <w:rFonts w:eastAsiaTheme="majorEastAsia" w:cstheme="majorBidi"/>
          <w:b/>
          <w:bCs/>
          <w:iCs/>
          <w:color w:val="606060"/>
          <w:sz w:val="28"/>
          <w:szCs w:val="28"/>
        </w:rPr>
      </w:pPr>
      <w:r>
        <w:br w:type="page"/>
      </w:r>
    </w:p>
    <w:p w14:paraId="12582AB6" w14:textId="5B5EC6FB" w:rsidR="00FC28C3" w:rsidRDefault="00FC28C3" w:rsidP="004E7081">
      <w:pPr>
        <w:pStyle w:val="Heading2"/>
      </w:pPr>
      <w:r>
        <w:t>When the FHOG will be paid</w:t>
      </w:r>
    </w:p>
    <w:p w14:paraId="5B6B4A21" w14:textId="77777777" w:rsidR="00FC28C3" w:rsidRDefault="00FC28C3" w:rsidP="00FC28C3">
      <w:r>
        <w:t xml:space="preserve">The date the </w:t>
      </w:r>
      <w:r w:rsidRPr="00651AB0">
        <w:rPr>
          <w:color w:val="5E8AB4"/>
        </w:rPr>
        <w:t xml:space="preserve">FHOG </w:t>
      </w:r>
      <w:r>
        <w:t xml:space="preserve">is paid depends on whether you are buying or building a </w:t>
      </w:r>
      <w:r w:rsidRPr="00651AB0">
        <w:rPr>
          <w:color w:val="5E8AB4"/>
        </w:rPr>
        <w:t>home</w:t>
      </w:r>
      <w:r>
        <w:t xml:space="preserve">, and if you are applying through an </w:t>
      </w:r>
      <w:r w:rsidRPr="00651AB0">
        <w:rPr>
          <w:color w:val="5E8AB4"/>
        </w:rPr>
        <w:t xml:space="preserve">approved agent </w:t>
      </w:r>
      <w:r>
        <w:t xml:space="preserve">or </w:t>
      </w:r>
      <w:r w:rsidRPr="00651AB0">
        <w:rPr>
          <w:color w:val="5E8AB4"/>
        </w:rPr>
        <w:t>TRO</w:t>
      </w:r>
      <w:r>
        <w:t>. The following table details the various scenarios.</w:t>
      </w:r>
    </w:p>
    <w:tbl>
      <w:tblPr>
        <w:tblStyle w:val="NTGTable"/>
        <w:tblW w:w="0" w:type="auto"/>
        <w:tblLook w:val="04A0" w:firstRow="1" w:lastRow="0" w:firstColumn="1" w:lastColumn="0" w:noHBand="0" w:noVBand="1"/>
        <w:tblDescription w:val="When the FHOG will be paid"/>
      </w:tblPr>
      <w:tblGrid>
        <w:gridCol w:w="3209"/>
        <w:gridCol w:w="3209"/>
        <w:gridCol w:w="3210"/>
      </w:tblGrid>
      <w:tr w:rsidR="00FC28C3" w14:paraId="23F0ECE8" w14:textId="77777777" w:rsidTr="00C34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20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3E07AECD" w14:textId="77777777" w:rsidR="00FC28C3" w:rsidRDefault="00FC28C3" w:rsidP="00FC28C3"/>
        </w:tc>
        <w:tc>
          <w:tcPr>
            <w:tcW w:w="6419" w:type="dxa"/>
            <w:gridSpan w:val="2"/>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47C9CE02" w14:textId="77777777" w:rsidR="00FC28C3" w:rsidRPr="00B678FB" w:rsidRDefault="00FC28C3" w:rsidP="00B678FB">
            <w:pPr>
              <w:jc w:val="center"/>
              <w:cnfStyle w:val="100000000000" w:firstRow="1" w:lastRow="0" w:firstColumn="0" w:lastColumn="0" w:oddVBand="0" w:evenVBand="0" w:oddHBand="0" w:evenHBand="0" w:firstRowFirstColumn="0" w:firstRowLastColumn="0" w:lastRowFirstColumn="0" w:lastRowLastColumn="0"/>
              <w:rPr>
                <w:bCs/>
              </w:rPr>
            </w:pPr>
            <w:r w:rsidRPr="00B678FB">
              <w:rPr>
                <w:bCs/>
              </w:rPr>
              <w:t>Applying throug</w:t>
            </w:r>
            <w:r w:rsidR="00B678FB" w:rsidRPr="00B678FB">
              <w:rPr>
                <w:bCs/>
              </w:rPr>
              <w:t>h</w:t>
            </w:r>
          </w:p>
        </w:tc>
      </w:tr>
      <w:tr w:rsidR="00FC28C3" w14:paraId="770103F4"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6CBD5360" w14:textId="77777777" w:rsidR="00FC28C3" w:rsidRPr="00C34739" w:rsidRDefault="00FC28C3" w:rsidP="00C34739">
            <w:pPr>
              <w:jc w:val="center"/>
              <w:rPr>
                <w:b/>
                <w:bCs/>
              </w:rPr>
            </w:pPr>
            <w:r w:rsidRPr="00C34739">
              <w:rPr>
                <w:b/>
                <w:bCs/>
              </w:rPr>
              <w:t>Type of transaction</w:t>
            </w:r>
          </w:p>
        </w:tc>
        <w:tc>
          <w:tcPr>
            <w:tcW w:w="320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36347493" w14:textId="77777777" w:rsidR="00FC28C3" w:rsidRPr="00C34739" w:rsidRDefault="00FC28C3" w:rsidP="00C34739">
            <w:pPr>
              <w:jc w:val="center"/>
              <w:cnfStyle w:val="000000100000" w:firstRow="0" w:lastRow="0" w:firstColumn="0" w:lastColumn="0" w:oddVBand="0" w:evenVBand="0" w:oddHBand="1" w:evenHBand="0" w:firstRowFirstColumn="0" w:firstRowLastColumn="0" w:lastRowFirstColumn="0" w:lastRowLastColumn="0"/>
              <w:rPr>
                <w:b/>
                <w:bCs/>
              </w:rPr>
            </w:pPr>
            <w:r w:rsidRPr="00C34739">
              <w:rPr>
                <w:b/>
                <w:bCs/>
              </w:rPr>
              <w:t>Approved Agent</w:t>
            </w:r>
          </w:p>
        </w:tc>
        <w:tc>
          <w:tcPr>
            <w:tcW w:w="321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1568F80F" w14:textId="77777777" w:rsidR="00FC28C3" w:rsidRPr="00C34739" w:rsidRDefault="00FC28C3" w:rsidP="00C34739">
            <w:pPr>
              <w:jc w:val="center"/>
              <w:cnfStyle w:val="000000100000" w:firstRow="0" w:lastRow="0" w:firstColumn="0" w:lastColumn="0" w:oddVBand="0" w:evenVBand="0" w:oddHBand="1" w:evenHBand="0" w:firstRowFirstColumn="0" w:firstRowLastColumn="0" w:lastRowFirstColumn="0" w:lastRowLastColumn="0"/>
              <w:rPr>
                <w:b/>
                <w:bCs/>
              </w:rPr>
            </w:pPr>
            <w:r w:rsidRPr="00C34739">
              <w:rPr>
                <w:b/>
                <w:bCs/>
              </w:rPr>
              <w:t>TRO</w:t>
            </w:r>
          </w:p>
        </w:tc>
      </w:tr>
      <w:tr w:rsidR="00FC28C3" w14:paraId="458EA1A1"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Borders>
              <w:top w:val="single" w:sz="4" w:space="0" w:color="auto"/>
            </w:tcBorders>
            <w:tcMar>
              <w:top w:w="28" w:type="dxa"/>
              <w:left w:w="85" w:type="dxa"/>
              <w:bottom w:w="28" w:type="dxa"/>
              <w:right w:w="85" w:type="dxa"/>
            </w:tcMar>
          </w:tcPr>
          <w:p w14:paraId="7D01A3CB" w14:textId="77777777" w:rsidR="00FC28C3" w:rsidRPr="00B678FB" w:rsidRDefault="00FC28C3" w:rsidP="00B678FB">
            <w:r w:rsidRPr="00B678FB">
              <w:t xml:space="preserve">Purchasing a </w:t>
            </w:r>
            <w:r w:rsidRPr="00651AB0">
              <w:rPr>
                <w:color w:val="5E8AB4"/>
              </w:rPr>
              <w:t>home</w:t>
            </w:r>
          </w:p>
        </w:tc>
        <w:tc>
          <w:tcPr>
            <w:tcW w:w="3209" w:type="dxa"/>
            <w:tcBorders>
              <w:top w:val="single" w:sz="4" w:space="0" w:color="auto"/>
            </w:tcBorders>
            <w:tcMar>
              <w:top w:w="28" w:type="dxa"/>
              <w:left w:w="85" w:type="dxa"/>
              <w:bottom w:w="28" w:type="dxa"/>
              <w:right w:w="85" w:type="dxa"/>
            </w:tcMar>
          </w:tcPr>
          <w:p w14:paraId="42F5A233" w14:textId="7D61B294" w:rsidR="00FC28C3" w:rsidRPr="00B678FB" w:rsidRDefault="00FC28C3" w:rsidP="00B678FB">
            <w:pPr>
              <w:cnfStyle w:val="000000010000" w:firstRow="0" w:lastRow="0" w:firstColumn="0" w:lastColumn="0" w:oddVBand="0" w:evenVBand="0" w:oddHBand="0" w:evenHBand="1" w:firstRowFirstColumn="0" w:firstRowLastColumn="0" w:lastRowFirstColumn="0" w:lastRowLastColumn="0"/>
            </w:pPr>
            <w:r w:rsidRPr="00B678FB">
              <w:t xml:space="preserve">At settlement, the </w:t>
            </w:r>
            <w:r w:rsidRPr="00651AB0">
              <w:rPr>
                <w:color w:val="5E8AB4"/>
              </w:rPr>
              <w:t xml:space="preserve">FHOG </w:t>
            </w:r>
            <w:r w:rsidRPr="00B678FB">
              <w:t xml:space="preserve">is paid by the </w:t>
            </w:r>
            <w:r w:rsidRPr="00651AB0">
              <w:rPr>
                <w:color w:val="5E8AB4"/>
              </w:rPr>
              <w:t>approved agent</w:t>
            </w:r>
            <w:r w:rsidR="00651AB0">
              <w:rPr>
                <w:color w:val="5E8AB4"/>
              </w:rPr>
              <w:t>.</w:t>
            </w:r>
          </w:p>
        </w:tc>
        <w:tc>
          <w:tcPr>
            <w:tcW w:w="3210" w:type="dxa"/>
            <w:tcBorders>
              <w:top w:val="single" w:sz="4" w:space="0" w:color="auto"/>
            </w:tcBorders>
            <w:tcMar>
              <w:top w:w="28" w:type="dxa"/>
              <w:left w:w="85" w:type="dxa"/>
              <w:bottom w:w="28" w:type="dxa"/>
              <w:right w:w="85" w:type="dxa"/>
            </w:tcMar>
          </w:tcPr>
          <w:p w14:paraId="645C5751" w14:textId="77777777" w:rsidR="00FC28C3" w:rsidRPr="00B678FB" w:rsidRDefault="00FC28C3" w:rsidP="00B678FB">
            <w:pPr>
              <w:cnfStyle w:val="000000010000" w:firstRow="0" w:lastRow="0" w:firstColumn="0" w:lastColumn="0" w:oddVBand="0" w:evenVBand="0" w:oddHBand="0" w:evenHBand="1" w:firstRowFirstColumn="0" w:firstRowLastColumn="0" w:lastRowFirstColumn="0" w:lastRowLastColumn="0"/>
            </w:pPr>
            <w:r w:rsidRPr="00B678FB">
              <w:t>When your name is registered on the title.</w:t>
            </w:r>
          </w:p>
        </w:tc>
      </w:tr>
      <w:tr w:rsidR="00FC28C3" w14:paraId="165795A7" w14:textId="77777777" w:rsidTr="00317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Mar>
              <w:top w:w="28" w:type="dxa"/>
              <w:left w:w="85" w:type="dxa"/>
              <w:bottom w:w="28" w:type="dxa"/>
              <w:right w:w="85" w:type="dxa"/>
            </w:tcMar>
          </w:tcPr>
          <w:p w14:paraId="0BDB8A36" w14:textId="77777777" w:rsidR="00FC28C3" w:rsidRPr="00B678FB" w:rsidRDefault="00FC28C3" w:rsidP="00B678FB">
            <w:r w:rsidRPr="00B678FB">
              <w:t xml:space="preserve">Purchasing a </w:t>
            </w:r>
            <w:r w:rsidRPr="00651AB0">
              <w:rPr>
                <w:color w:val="5E8AB4"/>
              </w:rPr>
              <w:t xml:space="preserve">home </w:t>
            </w:r>
            <w:r w:rsidRPr="00B678FB">
              <w:t>under a</w:t>
            </w:r>
          </w:p>
          <w:p w14:paraId="0052029A" w14:textId="77777777" w:rsidR="00FC28C3" w:rsidRPr="00B678FB" w:rsidRDefault="00FC28C3" w:rsidP="00B678FB">
            <w:r w:rsidRPr="00651AB0">
              <w:rPr>
                <w:color w:val="5E8AB4"/>
              </w:rPr>
              <w:t>terms contract</w:t>
            </w:r>
          </w:p>
        </w:tc>
        <w:tc>
          <w:tcPr>
            <w:tcW w:w="3209" w:type="dxa"/>
            <w:tcMar>
              <w:top w:w="28" w:type="dxa"/>
              <w:left w:w="85" w:type="dxa"/>
              <w:bottom w:w="28" w:type="dxa"/>
              <w:right w:w="85" w:type="dxa"/>
            </w:tcMar>
          </w:tcPr>
          <w:p w14:paraId="653A7E46" w14:textId="1D6D18EB" w:rsidR="00FC28C3" w:rsidRPr="00B678FB" w:rsidRDefault="00651AB0" w:rsidP="00B678FB">
            <w:pPr>
              <w:cnfStyle w:val="000000100000" w:firstRow="0" w:lastRow="0" w:firstColumn="0" w:lastColumn="0" w:oddVBand="0" w:evenVBand="0" w:oddHBand="1" w:evenHBand="0" w:firstRowFirstColumn="0" w:firstRowLastColumn="0" w:lastRowFirstColumn="0" w:lastRowLastColumn="0"/>
            </w:pPr>
            <w:r>
              <w:t>Not applicable.</w:t>
            </w:r>
          </w:p>
        </w:tc>
        <w:tc>
          <w:tcPr>
            <w:tcW w:w="3210" w:type="dxa"/>
            <w:tcMar>
              <w:top w:w="28" w:type="dxa"/>
              <w:left w:w="85" w:type="dxa"/>
              <w:bottom w:w="28" w:type="dxa"/>
              <w:right w:w="85" w:type="dxa"/>
            </w:tcMar>
          </w:tcPr>
          <w:p w14:paraId="100B2358" w14:textId="77777777" w:rsidR="00FC28C3" w:rsidRPr="00B678FB" w:rsidRDefault="00FC28C3" w:rsidP="00B678FB">
            <w:pPr>
              <w:cnfStyle w:val="000000100000" w:firstRow="0" w:lastRow="0" w:firstColumn="0" w:lastColumn="0" w:oddVBand="0" w:evenVBand="0" w:oddHBand="1" w:evenHBand="0" w:firstRowFirstColumn="0" w:firstRowLastColumn="0" w:lastRowFirstColumn="0" w:lastRowLastColumn="0"/>
            </w:pPr>
            <w:r w:rsidRPr="00B678FB">
              <w:t xml:space="preserve">When you are in possession of the property and instalments (excluding the deposit) of at least the amount of the </w:t>
            </w:r>
            <w:r w:rsidRPr="00651AB0">
              <w:rPr>
                <w:color w:val="5E8AB4"/>
              </w:rPr>
              <w:t xml:space="preserve">FHOG </w:t>
            </w:r>
            <w:r w:rsidRPr="00B678FB">
              <w:t>have been paid.</w:t>
            </w:r>
          </w:p>
        </w:tc>
      </w:tr>
      <w:tr w:rsidR="00BA625D" w14:paraId="2C076C27" w14:textId="77777777" w:rsidTr="0031717A">
        <w:trPr>
          <w:cnfStyle w:val="000000010000" w:firstRow="0" w:lastRow="0" w:firstColumn="0" w:lastColumn="0" w:oddVBand="0" w:evenVBand="0" w:oddHBand="0" w:evenHBand="1" w:firstRowFirstColumn="0" w:firstRowLastColumn="0" w:lastRowFirstColumn="0" w:lastRowLastColumn="0"/>
          <w:trHeight w:val="1426"/>
        </w:trPr>
        <w:tc>
          <w:tcPr>
            <w:cnfStyle w:val="001000000000" w:firstRow="0" w:lastRow="0" w:firstColumn="1" w:lastColumn="0" w:oddVBand="0" w:evenVBand="0" w:oddHBand="0" w:evenHBand="0" w:firstRowFirstColumn="0" w:firstRowLastColumn="0" w:lastRowFirstColumn="0" w:lastRowLastColumn="0"/>
            <w:tcW w:w="3209" w:type="dxa"/>
            <w:tcMar>
              <w:top w:w="28" w:type="dxa"/>
              <w:left w:w="85" w:type="dxa"/>
              <w:bottom w:w="28" w:type="dxa"/>
              <w:right w:w="85" w:type="dxa"/>
            </w:tcMar>
          </w:tcPr>
          <w:p w14:paraId="3914E15D" w14:textId="77777777" w:rsidR="00BA625D" w:rsidRPr="00651AB0" w:rsidRDefault="00BA625D" w:rsidP="00BA625D">
            <w:pPr>
              <w:rPr>
                <w:color w:val="5E8AB4"/>
              </w:rPr>
            </w:pPr>
            <w:r w:rsidRPr="00651AB0">
              <w:rPr>
                <w:color w:val="5E8AB4"/>
              </w:rPr>
              <w:t>Contract to build a home</w:t>
            </w:r>
          </w:p>
        </w:tc>
        <w:tc>
          <w:tcPr>
            <w:tcW w:w="3209" w:type="dxa"/>
            <w:tcMar>
              <w:top w:w="28" w:type="dxa"/>
              <w:left w:w="85" w:type="dxa"/>
              <w:bottom w:w="28" w:type="dxa"/>
              <w:right w:w="85" w:type="dxa"/>
            </w:tcMar>
          </w:tcPr>
          <w:p w14:paraId="71168160" w14:textId="219EB0B0" w:rsidR="00BA625D" w:rsidRPr="00B678FB" w:rsidRDefault="00BA625D" w:rsidP="00BA625D">
            <w:pPr>
              <w:cnfStyle w:val="000000010000" w:firstRow="0" w:lastRow="0" w:firstColumn="0" w:lastColumn="0" w:oddVBand="0" w:evenVBand="0" w:oddHBand="0" w:evenHBand="1" w:firstRowFirstColumn="0" w:firstRowLastColumn="0" w:lastRowFirstColumn="0" w:lastRowLastColumn="0"/>
            </w:pPr>
            <w:r w:rsidRPr="00B678FB">
              <w:t xml:space="preserve">When the foundations have been laid and progress payments (excluding the deposit) of at least the amount of the </w:t>
            </w:r>
            <w:r w:rsidRPr="00651AB0">
              <w:rPr>
                <w:color w:val="5E8AB4"/>
              </w:rPr>
              <w:t xml:space="preserve">FHOG </w:t>
            </w:r>
            <w:r w:rsidRPr="00B678FB">
              <w:t>has been paid.</w:t>
            </w:r>
          </w:p>
        </w:tc>
        <w:tc>
          <w:tcPr>
            <w:tcW w:w="3210" w:type="dxa"/>
            <w:tcMar>
              <w:top w:w="28" w:type="dxa"/>
              <w:left w:w="85" w:type="dxa"/>
              <w:bottom w:w="28" w:type="dxa"/>
              <w:right w:w="85" w:type="dxa"/>
            </w:tcMar>
          </w:tcPr>
          <w:p w14:paraId="076E42DA" w14:textId="77777777" w:rsidR="00BA625D" w:rsidRPr="00B678FB" w:rsidRDefault="00BA625D" w:rsidP="00BA625D">
            <w:pPr>
              <w:cnfStyle w:val="000000010000" w:firstRow="0" w:lastRow="0" w:firstColumn="0" w:lastColumn="0" w:oddVBand="0" w:evenVBand="0" w:oddHBand="0" w:evenHBand="1" w:firstRowFirstColumn="0" w:firstRowLastColumn="0" w:lastRowFirstColumn="0" w:lastRowLastColumn="0"/>
            </w:pPr>
            <w:r w:rsidRPr="00B678FB">
              <w:t xml:space="preserve">When the foundations have been laid and progress payments (excluding the deposit) of at least the amount of the </w:t>
            </w:r>
            <w:r w:rsidRPr="00651AB0">
              <w:rPr>
                <w:color w:val="5E8AB4"/>
              </w:rPr>
              <w:t xml:space="preserve">FHOG </w:t>
            </w:r>
            <w:r w:rsidRPr="00B678FB">
              <w:t>has been paid.</w:t>
            </w:r>
          </w:p>
        </w:tc>
      </w:tr>
      <w:tr w:rsidR="00BA625D" w14:paraId="4DDBA30F" w14:textId="77777777" w:rsidTr="00317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Mar>
              <w:top w:w="28" w:type="dxa"/>
              <w:left w:w="85" w:type="dxa"/>
              <w:bottom w:w="28" w:type="dxa"/>
              <w:right w:w="85" w:type="dxa"/>
            </w:tcMar>
          </w:tcPr>
          <w:p w14:paraId="33CCEE88" w14:textId="77777777" w:rsidR="00BA625D" w:rsidRPr="00651AB0" w:rsidRDefault="00BA625D" w:rsidP="00BA625D">
            <w:pPr>
              <w:rPr>
                <w:color w:val="5E8AB4"/>
              </w:rPr>
            </w:pPr>
            <w:r w:rsidRPr="00651AB0">
              <w:rPr>
                <w:color w:val="5E8AB4"/>
              </w:rPr>
              <w:t>Owner builder</w:t>
            </w:r>
          </w:p>
        </w:tc>
        <w:tc>
          <w:tcPr>
            <w:tcW w:w="3209" w:type="dxa"/>
            <w:tcMar>
              <w:top w:w="28" w:type="dxa"/>
              <w:left w:w="85" w:type="dxa"/>
              <w:bottom w:w="28" w:type="dxa"/>
              <w:right w:w="85" w:type="dxa"/>
            </w:tcMar>
          </w:tcPr>
          <w:p w14:paraId="57E7B37E" w14:textId="77777777" w:rsidR="00BA625D" w:rsidRPr="00B678FB" w:rsidRDefault="00BA625D" w:rsidP="00BA625D">
            <w:pPr>
              <w:cnfStyle w:val="000000100000" w:firstRow="0" w:lastRow="0" w:firstColumn="0" w:lastColumn="0" w:oddVBand="0" w:evenVBand="0" w:oddHBand="1" w:evenHBand="0" w:firstRowFirstColumn="0" w:firstRowLastColumn="0" w:lastRowFirstColumn="0" w:lastRowLastColumn="0"/>
            </w:pPr>
            <w:r w:rsidRPr="00B678FB">
              <w:t xml:space="preserve">When construction of the </w:t>
            </w:r>
            <w:r w:rsidRPr="00651AB0">
              <w:rPr>
                <w:color w:val="5E8AB4"/>
              </w:rPr>
              <w:t xml:space="preserve">home </w:t>
            </w:r>
            <w:r w:rsidRPr="00B678FB">
              <w:t>has been completed</w:t>
            </w:r>
          </w:p>
        </w:tc>
        <w:tc>
          <w:tcPr>
            <w:tcW w:w="3210" w:type="dxa"/>
            <w:tcMar>
              <w:top w:w="28" w:type="dxa"/>
              <w:left w:w="85" w:type="dxa"/>
              <w:bottom w:w="28" w:type="dxa"/>
              <w:right w:w="85" w:type="dxa"/>
            </w:tcMar>
          </w:tcPr>
          <w:p w14:paraId="6EDDCBAD" w14:textId="77777777" w:rsidR="00BA625D" w:rsidRPr="00B678FB" w:rsidRDefault="00BA625D" w:rsidP="00BA625D">
            <w:pPr>
              <w:cnfStyle w:val="000000100000" w:firstRow="0" w:lastRow="0" w:firstColumn="0" w:lastColumn="0" w:oddVBand="0" w:evenVBand="0" w:oddHBand="1" w:evenHBand="0" w:firstRowFirstColumn="0" w:firstRowLastColumn="0" w:lastRowFirstColumn="0" w:lastRowLastColumn="0"/>
            </w:pPr>
            <w:r w:rsidRPr="00B678FB">
              <w:t xml:space="preserve">When construction of the </w:t>
            </w:r>
            <w:r w:rsidRPr="00651AB0">
              <w:rPr>
                <w:color w:val="5E8AB4"/>
              </w:rPr>
              <w:t xml:space="preserve">home </w:t>
            </w:r>
            <w:r w:rsidRPr="00B678FB">
              <w:t>has been completed.</w:t>
            </w:r>
          </w:p>
        </w:tc>
      </w:tr>
    </w:tbl>
    <w:p w14:paraId="3CDC6C78" w14:textId="77777777" w:rsidR="00651AB0" w:rsidRDefault="00651AB0" w:rsidP="00FC28C3"/>
    <w:p w14:paraId="7E0B4FFC" w14:textId="77777777" w:rsidR="00FC28C3" w:rsidRDefault="00FC28C3" w:rsidP="00FC28C3">
      <w:r>
        <w:t xml:space="preserve">Where the application is lodged with an </w:t>
      </w:r>
      <w:r w:rsidRPr="00651AB0">
        <w:rPr>
          <w:color w:val="5E8AB4"/>
        </w:rPr>
        <w:t>approved agent</w:t>
      </w:r>
      <w:r>
        <w:t xml:space="preserve">, the agent pays the </w:t>
      </w:r>
      <w:r w:rsidRPr="00651AB0">
        <w:rPr>
          <w:color w:val="5E8AB4"/>
        </w:rPr>
        <w:t>FHOG</w:t>
      </w:r>
      <w:r>
        <w:t xml:space="preserve">. When it is lodged with </w:t>
      </w:r>
      <w:r w:rsidRPr="00651AB0">
        <w:rPr>
          <w:color w:val="5E8AB4"/>
        </w:rPr>
        <w:t>TRO</w:t>
      </w:r>
      <w:r>
        <w:t>, payment will be made by electronic funds transfer to your nominated bank account, generally within 5 business days of receiving a complete application and all supporting documentation.</w:t>
      </w:r>
    </w:p>
    <w:p w14:paraId="13087913" w14:textId="77777777" w:rsidR="00FC28C3" w:rsidRDefault="00FC28C3" w:rsidP="004E7081">
      <w:pPr>
        <w:pStyle w:val="Heading2"/>
      </w:pPr>
      <w:r>
        <w:t xml:space="preserve">Residence </w:t>
      </w:r>
      <w:r w:rsidRPr="00FC28C3">
        <w:t>requirements</w:t>
      </w:r>
    </w:p>
    <w:p w14:paraId="47199190" w14:textId="66C707A4" w:rsidR="00FC28C3" w:rsidRDefault="00FC28C3" w:rsidP="00FC28C3">
      <w:r>
        <w:t xml:space="preserve">From 28 April 2015, at least one </w:t>
      </w:r>
      <w:r w:rsidRPr="00651AB0">
        <w:rPr>
          <w:color w:val="5E8AB4"/>
        </w:rPr>
        <w:t xml:space="preserve">applicant </w:t>
      </w:r>
      <w:r>
        <w:t xml:space="preserve">must commence occupation of the </w:t>
      </w:r>
      <w:r w:rsidRPr="00651AB0">
        <w:rPr>
          <w:color w:val="5E8AB4"/>
        </w:rPr>
        <w:t xml:space="preserve">home </w:t>
      </w:r>
      <w:r>
        <w:t xml:space="preserve">as their </w:t>
      </w:r>
      <w:r w:rsidRPr="00651AB0">
        <w:rPr>
          <w:color w:val="5E8AB4"/>
        </w:rPr>
        <w:t>principal place of residence</w:t>
      </w:r>
      <w:r>
        <w:t xml:space="preserve"> for a continuous period of not less than six months within 12 months of the </w:t>
      </w:r>
      <w:r w:rsidRPr="00651AB0">
        <w:rPr>
          <w:color w:val="5E8AB4"/>
        </w:rPr>
        <w:t>completion date of the eligible transaction</w:t>
      </w:r>
      <w:r>
        <w:t xml:space="preserve">. Where a </w:t>
      </w:r>
      <w:r w:rsidRPr="00651AB0">
        <w:rPr>
          <w:color w:val="5E8AB4"/>
        </w:rPr>
        <w:t xml:space="preserve">home </w:t>
      </w:r>
      <w:r>
        <w:t>is purchased subje</w:t>
      </w:r>
      <w:r w:rsidR="00651AB0">
        <w:t>ct to an existing lease, the 12-</w:t>
      </w:r>
      <w:r>
        <w:t>month period commences on the expiry of the lease providing that occurs within 12</w:t>
      </w:r>
      <w:r w:rsidR="00651AB0">
        <w:t> </w:t>
      </w:r>
      <w:r>
        <w:t xml:space="preserve">months of the </w:t>
      </w:r>
      <w:r w:rsidRPr="00651AB0">
        <w:rPr>
          <w:color w:val="5E8AB4"/>
        </w:rPr>
        <w:t xml:space="preserve">applicant </w:t>
      </w:r>
      <w:r>
        <w:t xml:space="preserve">becoming the owner of the property. For further details on the implications of purchasing a </w:t>
      </w:r>
      <w:r w:rsidRPr="00651AB0">
        <w:rPr>
          <w:color w:val="5E8AB4"/>
        </w:rPr>
        <w:t xml:space="preserve">home </w:t>
      </w:r>
      <w:r>
        <w:t xml:space="preserve">subject to an existing lease, refer to Commissioner’s Guideline </w:t>
      </w:r>
      <w:hyperlink r:id="rId20" w:history="1">
        <w:r w:rsidRPr="003912B2">
          <w:rPr>
            <w:rStyle w:val="Hyperlink"/>
          </w:rPr>
          <w:t>CG-HI-010</w:t>
        </w:r>
      </w:hyperlink>
      <w:r>
        <w:t>.</w:t>
      </w:r>
    </w:p>
    <w:p w14:paraId="3AF21BFA" w14:textId="287174AC" w:rsidR="00FC28C3" w:rsidRDefault="00FC28C3" w:rsidP="00FC28C3">
      <w:r>
        <w:t xml:space="preserve">Prior to 28 April, all </w:t>
      </w:r>
      <w:r w:rsidRPr="00651AB0">
        <w:rPr>
          <w:color w:val="5E8AB4"/>
        </w:rPr>
        <w:t xml:space="preserve">applicants </w:t>
      </w:r>
      <w:r>
        <w:t xml:space="preserve">were required to satisfy the residence requirements unless the Commissioner approved a variation to them. Further information on the </w:t>
      </w:r>
      <w:r w:rsidRPr="00651AB0">
        <w:rPr>
          <w:color w:val="5E8AB4"/>
        </w:rPr>
        <w:t>Commissioner</w:t>
      </w:r>
      <w:r w:rsidR="00651AB0">
        <w:rPr>
          <w:color w:val="5E8AB4"/>
        </w:rPr>
        <w:t>’</w:t>
      </w:r>
      <w:r w:rsidRPr="00651AB0">
        <w:rPr>
          <w:color w:val="5E8AB4"/>
        </w:rPr>
        <w:t xml:space="preserve">s </w:t>
      </w:r>
      <w:r>
        <w:t xml:space="preserve">discretion to exempt or vary compliance with the residence requirements can be found in Commissioners Guideline </w:t>
      </w:r>
      <w:hyperlink r:id="rId21" w:history="1">
        <w:r w:rsidRPr="003912B2">
          <w:rPr>
            <w:rStyle w:val="Hyperlink"/>
          </w:rPr>
          <w:t>CG-HI-003</w:t>
        </w:r>
      </w:hyperlink>
      <w:r>
        <w:t xml:space="preserve">. If the residence requirements are not satisfied, the </w:t>
      </w:r>
      <w:r w:rsidRPr="00651AB0">
        <w:rPr>
          <w:color w:val="5E8AB4"/>
        </w:rPr>
        <w:t xml:space="preserve">applicants </w:t>
      </w:r>
      <w:r>
        <w:t xml:space="preserve">are required to notify </w:t>
      </w:r>
      <w:r w:rsidRPr="00651AB0">
        <w:rPr>
          <w:color w:val="5E8AB4"/>
        </w:rPr>
        <w:t xml:space="preserve">TRO </w:t>
      </w:r>
      <w:r>
        <w:t xml:space="preserve">and may be required to repay the amount of the </w:t>
      </w:r>
      <w:r w:rsidRPr="00651AB0">
        <w:rPr>
          <w:color w:val="5E8AB4"/>
        </w:rPr>
        <w:t xml:space="preserve">FHOG </w:t>
      </w:r>
      <w:r>
        <w:t>(see Section 10 of this Guide).</w:t>
      </w:r>
    </w:p>
    <w:p w14:paraId="7528176A" w14:textId="77777777" w:rsidR="00FC28C3" w:rsidRDefault="00FC28C3" w:rsidP="00C34739">
      <w:pPr>
        <w:pStyle w:val="ListBullet"/>
        <w:numPr>
          <w:ilvl w:val="0"/>
          <w:numId w:val="0"/>
        </w:numPr>
      </w:pPr>
      <w:r>
        <w:t xml:space="preserve">In special circumstances, the residence requirements may be varied by the </w:t>
      </w:r>
      <w:r w:rsidRPr="00651AB0">
        <w:rPr>
          <w:color w:val="5E8AB4"/>
        </w:rPr>
        <w:t xml:space="preserve">Commissioner </w:t>
      </w:r>
      <w:r>
        <w:t>as follows:</w:t>
      </w:r>
    </w:p>
    <w:p w14:paraId="1E17364B" w14:textId="5FED013D" w:rsidR="00FC28C3" w:rsidRDefault="00FC28C3" w:rsidP="00F201C0">
      <w:pPr>
        <w:pStyle w:val="ListBullet"/>
      </w:pPr>
      <w:r>
        <w:t xml:space="preserve">the </w:t>
      </w:r>
      <w:r w:rsidRPr="00651AB0">
        <w:rPr>
          <w:color w:val="5E8AB4"/>
        </w:rPr>
        <w:t xml:space="preserve">applicants </w:t>
      </w:r>
      <w:r>
        <w:t>may be exempted from the residence requirements</w:t>
      </w:r>
    </w:p>
    <w:p w14:paraId="7B8AAD97" w14:textId="22556EEF" w:rsidR="00FC28C3" w:rsidRDefault="00FC28C3" w:rsidP="00F201C0">
      <w:pPr>
        <w:pStyle w:val="ListBullet"/>
      </w:pPr>
      <w:r>
        <w:t xml:space="preserve">the period for commencing occupation of the </w:t>
      </w:r>
      <w:r w:rsidRPr="00651AB0">
        <w:rPr>
          <w:color w:val="5E8AB4"/>
        </w:rPr>
        <w:t xml:space="preserve">home </w:t>
      </w:r>
      <w:r>
        <w:t xml:space="preserve">or for taking possession of the </w:t>
      </w:r>
      <w:r w:rsidRPr="00651AB0">
        <w:rPr>
          <w:color w:val="5E8AB4"/>
        </w:rPr>
        <w:t xml:space="preserve">home </w:t>
      </w:r>
      <w:r>
        <w:t xml:space="preserve">after the </w:t>
      </w:r>
      <w:r w:rsidRPr="00651AB0">
        <w:rPr>
          <w:color w:val="5E8AB4"/>
        </w:rPr>
        <w:t xml:space="preserve">completion date of the eligible transaction </w:t>
      </w:r>
      <w:r>
        <w:t>may be extended</w:t>
      </w:r>
    </w:p>
    <w:p w14:paraId="12326B9A" w14:textId="6B004603" w:rsidR="00FC28C3" w:rsidRDefault="003912B2" w:rsidP="00F201C0">
      <w:pPr>
        <w:pStyle w:val="ListBullet"/>
      </w:pPr>
      <w:proofErr w:type="gramStart"/>
      <w:r>
        <w:t>and</w:t>
      </w:r>
      <w:proofErr w:type="gramEnd"/>
      <w:r>
        <w:t xml:space="preserve"> </w:t>
      </w:r>
      <w:r w:rsidR="00027101">
        <w:t>the six-</w:t>
      </w:r>
      <w:r w:rsidR="00FC28C3">
        <w:t xml:space="preserve">month period for continuous occupation of the </w:t>
      </w:r>
      <w:r w:rsidR="00FC28C3" w:rsidRPr="00027101">
        <w:rPr>
          <w:color w:val="5E8AB4"/>
        </w:rPr>
        <w:t xml:space="preserve">home </w:t>
      </w:r>
      <w:r w:rsidR="00FC28C3">
        <w:t>may be reduced.</w:t>
      </w:r>
    </w:p>
    <w:p w14:paraId="33569C3B" w14:textId="39F127EC" w:rsidR="00F201C0" w:rsidRDefault="00FC28C3" w:rsidP="00FC28C3">
      <w:r>
        <w:t xml:space="preserve">For further information refer to Commissioner's Guideline </w:t>
      </w:r>
      <w:hyperlink r:id="rId22" w:history="1">
        <w:r w:rsidRPr="003912B2">
          <w:rPr>
            <w:rStyle w:val="Hyperlink"/>
          </w:rPr>
          <w:t>CG-HI-003</w:t>
        </w:r>
      </w:hyperlink>
      <w:r>
        <w:t>.</w:t>
      </w:r>
    </w:p>
    <w:p w14:paraId="4EE6B28A" w14:textId="77777777" w:rsidR="00F201C0" w:rsidRPr="00F201C0" w:rsidRDefault="00F201C0" w:rsidP="004E7081">
      <w:pPr>
        <w:pStyle w:val="Heading2"/>
        <w:rPr>
          <w:rFonts w:eastAsia="Arial"/>
          <w:lang w:val="en-US"/>
        </w:rPr>
      </w:pPr>
      <w:r w:rsidRPr="00F201C0">
        <w:rPr>
          <w:rFonts w:eastAsia="Arial"/>
          <w:lang w:val="en-US"/>
        </w:rPr>
        <w:t>Notifiable events and obligation to repay the</w:t>
      </w:r>
      <w:r w:rsidRPr="00F201C0">
        <w:t xml:space="preserve"> </w:t>
      </w:r>
      <w:r w:rsidRPr="00F201C0">
        <w:rPr>
          <w:rFonts w:eastAsia="Arial"/>
          <w:lang w:val="en-US"/>
        </w:rPr>
        <w:t>FHOG</w:t>
      </w:r>
    </w:p>
    <w:p w14:paraId="035C4023" w14:textId="77777777" w:rsidR="00F201C0" w:rsidRPr="00F201C0" w:rsidRDefault="00F201C0" w:rsidP="00F201C0">
      <w:pPr>
        <w:rPr>
          <w:lang w:val="en-US"/>
        </w:rPr>
      </w:pPr>
      <w:r w:rsidRPr="00F201C0">
        <w:rPr>
          <w:lang w:val="en-US"/>
        </w:rPr>
        <w:t xml:space="preserve">In the following circumstances and timeframes, </w:t>
      </w:r>
      <w:r w:rsidRPr="00027101">
        <w:rPr>
          <w:color w:val="5E8AB4"/>
          <w:lang w:val="en-US"/>
        </w:rPr>
        <w:t>applicants</w:t>
      </w:r>
      <w:r w:rsidRPr="00027101">
        <w:rPr>
          <w:i/>
          <w:color w:val="5E8AB4"/>
          <w:lang w:val="en-US"/>
        </w:rPr>
        <w:t xml:space="preserve"> </w:t>
      </w:r>
      <w:r w:rsidRPr="00F201C0">
        <w:rPr>
          <w:lang w:val="en-US"/>
        </w:rPr>
        <w:t xml:space="preserve">are required to notify </w:t>
      </w:r>
      <w:r w:rsidRPr="00027101">
        <w:rPr>
          <w:color w:val="5E8AB4"/>
          <w:lang w:val="en-US"/>
        </w:rPr>
        <w:t>TRO</w:t>
      </w:r>
      <w:r w:rsidRPr="00027101">
        <w:rPr>
          <w:i/>
          <w:color w:val="5E8AB4"/>
          <w:lang w:val="en-US"/>
        </w:rPr>
        <w:t xml:space="preserve"> </w:t>
      </w:r>
      <w:r w:rsidRPr="00F201C0">
        <w:rPr>
          <w:lang w:val="en-US"/>
        </w:rPr>
        <w:t xml:space="preserve">in writing and repay the amount of the </w:t>
      </w:r>
      <w:r w:rsidRPr="00027101">
        <w:rPr>
          <w:color w:val="5E8AB4"/>
          <w:lang w:val="en-US"/>
        </w:rPr>
        <w:t>FHOG</w:t>
      </w:r>
      <w:r w:rsidRPr="00F201C0">
        <w:rPr>
          <w:lang w:val="en-US"/>
        </w:rPr>
        <w:t>.</w:t>
      </w:r>
    </w:p>
    <w:tbl>
      <w:tblPr>
        <w:tblStyle w:val="NTGTable"/>
        <w:tblW w:w="0" w:type="auto"/>
        <w:tblLook w:val="04A0" w:firstRow="1" w:lastRow="0" w:firstColumn="1" w:lastColumn="0" w:noHBand="0" w:noVBand="1"/>
        <w:tblDescription w:val="Notifiable events and obligation to repay the FHOG"/>
      </w:tblPr>
      <w:tblGrid>
        <w:gridCol w:w="4814"/>
        <w:gridCol w:w="4814"/>
      </w:tblGrid>
      <w:tr w:rsidR="00F201C0" w14:paraId="3996F3C9" w14:textId="77777777" w:rsidTr="003171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tcMar>
              <w:top w:w="28" w:type="dxa"/>
              <w:left w:w="85" w:type="dxa"/>
              <w:bottom w:w="28" w:type="dxa"/>
              <w:right w:w="85" w:type="dxa"/>
            </w:tcMar>
          </w:tcPr>
          <w:p w14:paraId="051536B1" w14:textId="77777777" w:rsidR="00F201C0" w:rsidRPr="00B678FB" w:rsidRDefault="00F201C0" w:rsidP="00B678FB">
            <w:r w:rsidRPr="00B678FB">
              <w:t>Event</w:t>
            </w:r>
          </w:p>
        </w:tc>
        <w:tc>
          <w:tcPr>
            <w:tcW w:w="4814" w:type="dxa"/>
            <w:tcMar>
              <w:top w:w="28" w:type="dxa"/>
              <w:left w:w="85" w:type="dxa"/>
              <w:bottom w:w="28" w:type="dxa"/>
              <w:right w:w="85" w:type="dxa"/>
            </w:tcMar>
          </w:tcPr>
          <w:p w14:paraId="19DFCBB7" w14:textId="77777777" w:rsidR="00F201C0" w:rsidRPr="00B678FB" w:rsidRDefault="00F201C0" w:rsidP="00B678FB">
            <w:pPr>
              <w:cnfStyle w:val="100000000000" w:firstRow="1" w:lastRow="0" w:firstColumn="0" w:lastColumn="0" w:oddVBand="0" w:evenVBand="0" w:oddHBand="0" w:evenHBand="0" w:firstRowFirstColumn="0" w:firstRowLastColumn="0" w:lastRowFirstColumn="0" w:lastRowLastColumn="0"/>
            </w:pPr>
            <w:r w:rsidRPr="00B678FB">
              <w:t xml:space="preserve">Timeframe for notification and repayment of the </w:t>
            </w:r>
            <w:r w:rsidRPr="00027101">
              <w:rPr>
                <w:color w:val="5E8AB4"/>
              </w:rPr>
              <w:t>FHOG</w:t>
            </w:r>
          </w:p>
        </w:tc>
      </w:tr>
      <w:tr w:rsidR="00F201C0" w14:paraId="469D5BB4" w14:textId="77777777" w:rsidTr="00317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6F134AB8" w14:textId="77777777" w:rsidR="00F201C0" w:rsidRPr="00B678FB" w:rsidRDefault="00F201C0" w:rsidP="00B678FB">
            <w:r w:rsidRPr="00B678FB">
              <w:t>Failure to comply with the residence requirements (refer to Section 9 of this Guide).</w:t>
            </w:r>
          </w:p>
        </w:tc>
        <w:tc>
          <w:tcPr>
            <w:tcW w:w="4814" w:type="dxa"/>
            <w:tcMar>
              <w:top w:w="28" w:type="dxa"/>
              <w:left w:w="85" w:type="dxa"/>
              <w:bottom w:w="28" w:type="dxa"/>
              <w:right w:w="85" w:type="dxa"/>
            </w:tcMar>
          </w:tcPr>
          <w:p w14:paraId="522679D7" w14:textId="77777777" w:rsidR="00F201C0" w:rsidRPr="00B678FB" w:rsidRDefault="00F201C0" w:rsidP="00B678FB">
            <w:pPr>
              <w:cnfStyle w:val="000000100000" w:firstRow="0" w:lastRow="0" w:firstColumn="0" w:lastColumn="0" w:oddVBand="0" w:evenVBand="0" w:oddHBand="1" w:evenHBand="0" w:firstRowFirstColumn="0" w:firstRowLastColumn="0" w:lastRowFirstColumn="0" w:lastRowLastColumn="0"/>
            </w:pPr>
            <w:r w:rsidRPr="00B678FB">
              <w:t>Within 30 days of the earlier of the date:</w:t>
            </w:r>
          </w:p>
          <w:p w14:paraId="291D16D5" w14:textId="428D7E45" w:rsidR="00F201C0" w:rsidRPr="00B678FB" w:rsidRDefault="00F201C0" w:rsidP="00C34739">
            <w:pPr>
              <w:pStyle w:val="Tablebulletlistlevel1"/>
              <w:cnfStyle w:val="000000100000" w:firstRow="0" w:lastRow="0" w:firstColumn="0" w:lastColumn="0" w:oddVBand="0" w:evenVBand="0" w:oddHBand="1" w:evenHBand="0" w:firstRowFirstColumn="0" w:firstRowLastColumn="0" w:lastRowFirstColumn="0" w:lastRowLastColumn="0"/>
            </w:pPr>
            <w:r w:rsidRPr="00B678FB">
              <w:t xml:space="preserve">by which the </w:t>
            </w:r>
            <w:r w:rsidRPr="00027101">
              <w:rPr>
                <w:color w:val="5E8AB4"/>
              </w:rPr>
              <w:t xml:space="preserve">applicants </w:t>
            </w:r>
            <w:r w:rsidRPr="00B678FB">
              <w:t>were required to have taken</w:t>
            </w:r>
            <w:r w:rsidR="00B678FB">
              <w:t xml:space="preserve"> </w:t>
            </w:r>
            <w:r w:rsidRPr="00B678FB">
              <w:t xml:space="preserve">occupation of the </w:t>
            </w:r>
            <w:r w:rsidRPr="00027101">
              <w:rPr>
                <w:color w:val="5E8AB4"/>
              </w:rPr>
              <w:t>home</w:t>
            </w:r>
          </w:p>
          <w:p w14:paraId="5C01A82B" w14:textId="74B8328A" w:rsidR="00F201C0" w:rsidRPr="00B678FB" w:rsidRDefault="003912B2" w:rsidP="00C34739">
            <w:pPr>
              <w:pStyle w:val="Tablebulletlistlevel1"/>
              <w:cnfStyle w:val="000000100000" w:firstRow="0" w:lastRow="0" w:firstColumn="0" w:lastColumn="0" w:oddVBand="0" w:evenVBand="0" w:oddHBand="1" w:evenHBand="0" w:firstRowFirstColumn="0" w:firstRowLastColumn="0" w:lastRowFirstColumn="0" w:lastRowLastColumn="0"/>
            </w:pPr>
            <w:proofErr w:type="gramStart"/>
            <w:r>
              <w:t>or</w:t>
            </w:r>
            <w:proofErr w:type="gramEnd"/>
            <w:r>
              <w:t xml:space="preserve"> </w:t>
            </w:r>
            <w:r w:rsidR="00F201C0" w:rsidRPr="00B678FB">
              <w:t>on which it first became apparent that they would not comply with the residence requirements during the period allowed for compliance.</w:t>
            </w:r>
          </w:p>
        </w:tc>
      </w:tr>
      <w:tr w:rsidR="00F201C0" w14:paraId="263676A0" w14:textId="77777777" w:rsidTr="003171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1DD3D951" w14:textId="77777777" w:rsidR="00F201C0" w:rsidRPr="00B678FB" w:rsidRDefault="00F201C0" w:rsidP="00B678FB">
            <w:r w:rsidRPr="00B678FB">
              <w:t xml:space="preserve">Ineligibility for the </w:t>
            </w:r>
            <w:r w:rsidRPr="008A04CF">
              <w:rPr>
                <w:color w:val="5E8AB4"/>
              </w:rPr>
              <w:t xml:space="preserve">FHOG </w:t>
            </w:r>
            <w:r w:rsidRPr="00B678FB">
              <w:t xml:space="preserve">(i.e. the </w:t>
            </w:r>
            <w:r w:rsidRPr="008A04CF">
              <w:rPr>
                <w:color w:val="5E8AB4"/>
              </w:rPr>
              <w:t xml:space="preserve">applicant </w:t>
            </w:r>
            <w:r w:rsidRPr="00B678FB">
              <w:t xml:space="preserve">or their </w:t>
            </w:r>
            <w:r w:rsidRPr="008A04CF">
              <w:rPr>
                <w:color w:val="5E8AB4"/>
              </w:rPr>
              <w:t>spouse</w:t>
            </w:r>
            <w:r w:rsidRPr="00B678FB">
              <w:t>/</w:t>
            </w:r>
            <w:r w:rsidRPr="008A04CF">
              <w:rPr>
                <w:color w:val="5E8AB4"/>
              </w:rPr>
              <w:t xml:space="preserve">de facto partner </w:t>
            </w:r>
            <w:r w:rsidRPr="00B678FB">
              <w:t xml:space="preserve">may have previously owned a </w:t>
            </w:r>
            <w:r w:rsidRPr="008A04CF">
              <w:rPr>
                <w:color w:val="5E8AB4"/>
              </w:rPr>
              <w:t xml:space="preserve">residential property </w:t>
            </w:r>
            <w:r w:rsidRPr="00B678FB">
              <w:t xml:space="preserve">that they occupied, the property exceeds the </w:t>
            </w:r>
            <w:r w:rsidRPr="008A04CF">
              <w:rPr>
                <w:color w:val="5E8AB4"/>
              </w:rPr>
              <w:t>transaction eligibility</w:t>
            </w:r>
            <w:r w:rsidR="00B678FB" w:rsidRPr="008A04CF">
              <w:rPr>
                <w:color w:val="5E8AB4"/>
              </w:rPr>
              <w:t xml:space="preserve"> </w:t>
            </w:r>
            <w:r w:rsidRPr="008A04CF">
              <w:rPr>
                <w:color w:val="5E8AB4"/>
              </w:rPr>
              <w:t xml:space="preserve">threshold </w:t>
            </w:r>
            <w:r w:rsidRPr="00B678FB">
              <w:t xml:space="preserve">at the </w:t>
            </w:r>
            <w:r w:rsidRPr="008A04CF">
              <w:rPr>
                <w:color w:val="5E8AB4"/>
              </w:rPr>
              <w:t>commencement date of the eligible transaction</w:t>
            </w:r>
            <w:r w:rsidRPr="00B678FB">
              <w:t xml:space="preserve">, or none of the </w:t>
            </w:r>
            <w:r w:rsidRPr="008A04CF">
              <w:rPr>
                <w:color w:val="5E8AB4"/>
              </w:rPr>
              <w:t xml:space="preserve">applicants </w:t>
            </w:r>
            <w:r w:rsidRPr="00B678FB">
              <w:t xml:space="preserve">are an Australian citizen or </w:t>
            </w:r>
            <w:r w:rsidRPr="008A04CF">
              <w:rPr>
                <w:color w:val="5E8AB4"/>
              </w:rPr>
              <w:t xml:space="preserve">permanent resident </w:t>
            </w:r>
            <w:proofErr w:type="spellStart"/>
            <w:r w:rsidRPr="00B678FB">
              <w:t>etc</w:t>
            </w:r>
            <w:proofErr w:type="spellEnd"/>
            <w:r w:rsidRPr="00B678FB">
              <w:t>).</w:t>
            </w:r>
          </w:p>
        </w:tc>
        <w:tc>
          <w:tcPr>
            <w:tcW w:w="4814" w:type="dxa"/>
            <w:tcMar>
              <w:top w:w="28" w:type="dxa"/>
              <w:left w:w="85" w:type="dxa"/>
              <w:bottom w:w="28" w:type="dxa"/>
              <w:right w:w="85" w:type="dxa"/>
            </w:tcMar>
          </w:tcPr>
          <w:p w14:paraId="6344B27E" w14:textId="77777777" w:rsidR="00F201C0" w:rsidRPr="00B678FB" w:rsidRDefault="00F201C0" w:rsidP="00B678FB">
            <w:pPr>
              <w:cnfStyle w:val="000000010000" w:firstRow="0" w:lastRow="0" w:firstColumn="0" w:lastColumn="0" w:oddVBand="0" w:evenVBand="0" w:oddHBand="0" w:evenHBand="1" w:firstRowFirstColumn="0" w:firstRowLastColumn="0" w:lastRowFirstColumn="0" w:lastRowLastColumn="0"/>
            </w:pPr>
            <w:r w:rsidRPr="00B678FB">
              <w:t xml:space="preserve">Within 30 days after the </w:t>
            </w:r>
            <w:r w:rsidRPr="008A04CF">
              <w:rPr>
                <w:color w:val="5E8AB4"/>
              </w:rPr>
              <w:t xml:space="preserve">FHOG </w:t>
            </w:r>
            <w:r w:rsidRPr="00B678FB">
              <w:t>was paid.</w:t>
            </w:r>
          </w:p>
          <w:p w14:paraId="5D808335" w14:textId="77777777" w:rsidR="00F201C0" w:rsidRPr="00B678FB" w:rsidRDefault="00F201C0" w:rsidP="00B678FB">
            <w:pPr>
              <w:cnfStyle w:val="000000010000" w:firstRow="0" w:lastRow="0" w:firstColumn="0" w:lastColumn="0" w:oddVBand="0" w:evenVBand="0" w:oddHBand="0" w:evenHBand="1" w:firstRowFirstColumn="0" w:firstRowLastColumn="0" w:lastRowFirstColumn="0" w:lastRowLastColumn="0"/>
            </w:pPr>
          </w:p>
        </w:tc>
      </w:tr>
      <w:tr w:rsidR="00F201C0" w14:paraId="6983C6E9" w14:textId="77777777" w:rsidTr="00317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1271A0F5" w14:textId="77777777" w:rsidR="00F201C0" w:rsidRPr="00B678FB" w:rsidRDefault="00F201C0" w:rsidP="00B678FB">
            <w:r w:rsidRPr="00B678FB">
              <w:t xml:space="preserve">If the </w:t>
            </w:r>
            <w:r w:rsidRPr="008A04CF">
              <w:rPr>
                <w:color w:val="5E8AB4"/>
              </w:rPr>
              <w:t xml:space="preserve">FHOG </w:t>
            </w:r>
            <w:r w:rsidRPr="00B678FB">
              <w:t xml:space="preserve">was paid before completion of a </w:t>
            </w:r>
            <w:r w:rsidRPr="008A04CF">
              <w:rPr>
                <w:color w:val="5E8AB4"/>
              </w:rPr>
              <w:t xml:space="preserve">contract to build </w:t>
            </w:r>
            <w:r w:rsidRPr="00B678FB">
              <w:t xml:space="preserve">which is subject to a </w:t>
            </w:r>
            <w:r w:rsidRPr="008A04CF">
              <w:rPr>
                <w:color w:val="5E8AB4"/>
              </w:rPr>
              <w:t>transaction eligibility threshold</w:t>
            </w:r>
            <w:r w:rsidRPr="00B678FB">
              <w:t xml:space="preserve">, and on completion the sum of the </w:t>
            </w:r>
            <w:r w:rsidRPr="008A04CF">
              <w:rPr>
                <w:color w:val="5E8AB4"/>
              </w:rPr>
              <w:t xml:space="preserve">consideration </w:t>
            </w:r>
            <w:r w:rsidRPr="00B678FB">
              <w:t>under the contract and the</w:t>
            </w:r>
            <w:r w:rsidR="00B678FB">
              <w:t xml:space="preserve"> </w:t>
            </w:r>
            <w:r w:rsidRPr="008A04CF">
              <w:rPr>
                <w:color w:val="5E8AB4"/>
              </w:rPr>
              <w:t xml:space="preserve">unencumbered value </w:t>
            </w:r>
            <w:r w:rsidRPr="00B678FB">
              <w:t xml:space="preserve">of the land on which the </w:t>
            </w:r>
            <w:r w:rsidRPr="008A04CF">
              <w:rPr>
                <w:color w:val="5E8AB4"/>
              </w:rPr>
              <w:t>home</w:t>
            </w:r>
            <w:r w:rsidR="00B678FB" w:rsidRPr="008A04CF">
              <w:rPr>
                <w:color w:val="5E8AB4"/>
              </w:rPr>
              <w:t xml:space="preserve"> </w:t>
            </w:r>
            <w:r w:rsidRPr="00B678FB">
              <w:t>is built exceeds that threshold.</w:t>
            </w:r>
          </w:p>
        </w:tc>
        <w:tc>
          <w:tcPr>
            <w:tcW w:w="4814" w:type="dxa"/>
            <w:tcMar>
              <w:top w:w="28" w:type="dxa"/>
              <w:left w:w="85" w:type="dxa"/>
              <w:bottom w:w="28" w:type="dxa"/>
              <w:right w:w="85" w:type="dxa"/>
            </w:tcMar>
          </w:tcPr>
          <w:p w14:paraId="2C389FC3" w14:textId="77777777" w:rsidR="00F201C0" w:rsidRPr="00B678FB" w:rsidRDefault="00F201C0" w:rsidP="00B678FB">
            <w:pPr>
              <w:cnfStyle w:val="000000100000" w:firstRow="0" w:lastRow="0" w:firstColumn="0" w:lastColumn="0" w:oddVBand="0" w:evenVBand="0" w:oddHBand="1" w:evenHBand="0" w:firstRowFirstColumn="0" w:firstRowLastColumn="0" w:lastRowFirstColumn="0" w:lastRowLastColumn="0"/>
            </w:pPr>
            <w:r w:rsidRPr="00B678FB">
              <w:t>Within 30 days of the earlier of the date:</w:t>
            </w:r>
          </w:p>
          <w:p w14:paraId="1355BDA1" w14:textId="1F3B588A" w:rsidR="00B678FB" w:rsidRDefault="00F201C0" w:rsidP="00C34739">
            <w:pPr>
              <w:pStyle w:val="Tablebulletlistlevel1"/>
              <w:cnfStyle w:val="000000100000" w:firstRow="0" w:lastRow="0" w:firstColumn="0" w:lastColumn="0" w:oddVBand="0" w:evenVBand="0" w:oddHBand="1" w:evenHBand="0" w:firstRowFirstColumn="0" w:firstRowLastColumn="0" w:lastRowFirstColumn="0" w:lastRowLastColumn="0"/>
            </w:pPr>
            <w:r w:rsidRPr="00B678FB">
              <w:t>of completion of the contract</w:t>
            </w:r>
          </w:p>
          <w:p w14:paraId="6F820196" w14:textId="5025CB6E" w:rsidR="00F201C0" w:rsidRPr="00B678FB" w:rsidRDefault="003912B2" w:rsidP="00B678FB">
            <w:pPr>
              <w:cnfStyle w:val="000000100000" w:firstRow="0" w:lastRow="0" w:firstColumn="0" w:lastColumn="0" w:oddVBand="0" w:evenVBand="0" w:oddHBand="1" w:evenHBand="0" w:firstRowFirstColumn="0" w:firstRowLastColumn="0" w:lastRowFirstColumn="0" w:lastRowLastColumn="0"/>
            </w:pPr>
            <w:proofErr w:type="gramStart"/>
            <w:r>
              <w:t>or</w:t>
            </w:r>
            <w:proofErr w:type="gramEnd"/>
            <w:r w:rsidR="003D1098">
              <w:t xml:space="preserve"> </w:t>
            </w:r>
            <w:r w:rsidR="00F201C0" w:rsidRPr="00B678FB">
              <w:t>on which it first became apparent that the contract would</w:t>
            </w:r>
            <w:r w:rsidR="00B678FB">
              <w:t xml:space="preserve"> </w:t>
            </w:r>
            <w:r w:rsidR="00F201C0" w:rsidRPr="00B678FB">
              <w:t xml:space="preserve">exceed the </w:t>
            </w:r>
            <w:r w:rsidR="00F201C0" w:rsidRPr="008A04CF">
              <w:rPr>
                <w:color w:val="5E8AB4"/>
              </w:rPr>
              <w:t>transaction eligibility threshold</w:t>
            </w:r>
            <w:r w:rsidR="00F201C0" w:rsidRPr="00B678FB">
              <w:t>.</w:t>
            </w:r>
          </w:p>
        </w:tc>
      </w:tr>
      <w:tr w:rsidR="00F201C0" w14:paraId="1179BEB3" w14:textId="77777777" w:rsidTr="003171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7F72B660" w14:textId="22D63E31" w:rsidR="00F201C0" w:rsidRPr="00B678FB" w:rsidRDefault="00F201C0" w:rsidP="00B678FB">
            <w:r w:rsidRPr="00B678FB">
              <w:t xml:space="preserve">Failure to comply with a condition for payment of the </w:t>
            </w:r>
            <w:r w:rsidRPr="008A04CF">
              <w:rPr>
                <w:color w:val="5E8AB4"/>
              </w:rPr>
              <w:t>FHOG</w:t>
            </w:r>
            <w:r w:rsidR="008A04CF">
              <w:rPr>
                <w:color w:val="5E8AB4"/>
              </w:rPr>
              <w:t>.</w:t>
            </w:r>
          </w:p>
        </w:tc>
        <w:tc>
          <w:tcPr>
            <w:tcW w:w="4814" w:type="dxa"/>
            <w:tcMar>
              <w:top w:w="28" w:type="dxa"/>
              <w:left w:w="85" w:type="dxa"/>
              <w:bottom w:w="28" w:type="dxa"/>
              <w:right w:w="85" w:type="dxa"/>
            </w:tcMar>
          </w:tcPr>
          <w:p w14:paraId="6ECB89FE" w14:textId="77777777" w:rsidR="00F201C0" w:rsidRPr="00B678FB" w:rsidRDefault="00F201C0" w:rsidP="00B678FB">
            <w:pPr>
              <w:cnfStyle w:val="000000010000" w:firstRow="0" w:lastRow="0" w:firstColumn="0" w:lastColumn="0" w:oddVBand="0" w:evenVBand="0" w:oddHBand="0" w:evenHBand="1" w:firstRowFirstColumn="0" w:firstRowLastColumn="0" w:lastRowFirstColumn="0" w:lastRowLastColumn="0"/>
            </w:pPr>
            <w:r w:rsidRPr="00B678FB">
              <w:t>Within 30 days after the breach of that condition.</w:t>
            </w:r>
          </w:p>
        </w:tc>
      </w:tr>
      <w:tr w:rsidR="00F201C0" w14:paraId="0B8AE33C" w14:textId="77777777" w:rsidTr="00317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0695A263" w14:textId="77777777" w:rsidR="00F201C0" w:rsidRPr="00B678FB" w:rsidRDefault="00F201C0" w:rsidP="00B678FB">
            <w:r w:rsidRPr="00B678FB">
              <w:t xml:space="preserve">Overpayment of the </w:t>
            </w:r>
            <w:r w:rsidRPr="008A04CF">
              <w:rPr>
                <w:color w:val="5E8AB4"/>
              </w:rPr>
              <w:t>FHOG</w:t>
            </w:r>
            <w:r w:rsidRPr="00B678FB">
              <w:t>.</w:t>
            </w:r>
          </w:p>
        </w:tc>
        <w:tc>
          <w:tcPr>
            <w:tcW w:w="4814" w:type="dxa"/>
            <w:tcMar>
              <w:top w:w="28" w:type="dxa"/>
              <w:left w:w="85" w:type="dxa"/>
              <w:bottom w:w="28" w:type="dxa"/>
              <w:right w:w="85" w:type="dxa"/>
            </w:tcMar>
          </w:tcPr>
          <w:p w14:paraId="35835CC6" w14:textId="77777777" w:rsidR="00F201C0" w:rsidRPr="00B678FB" w:rsidRDefault="00F201C0" w:rsidP="00B678FB">
            <w:pPr>
              <w:cnfStyle w:val="000000100000" w:firstRow="0" w:lastRow="0" w:firstColumn="0" w:lastColumn="0" w:oddVBand="0" w:evenVBand="0" w:oddHBand="1" w:evenHBand="0" w:firstRowFirstColumn="0" w:firstRowLastColumn="0" w:lastRowFirstColumn="0" w:lastRowLastColumn="0"/>
            </w:pPr>
            <w:r w:rsidRPr="00B678FB">
              <w:t xml:space="preserve">Within 30 days after the </w:t>
            </w:r>
            <w:r w:rsidRPr="008A04CF">
              <w:rPr>
                <w:color w:val="5E8AB4"/>
              </w:rPr>
              <w:t xml:space="preserve">FHOG </w:t>
            </w:r>
            <w:r w:rsidRPr="00B678FB">
              <w:t>was paid.</w:t>
            </w:r>
          </w:p>
        </w:tc>
      </w:tr>
    </w:tbl>
    <w:p w14:paraId="6A3C3D53" w14:textId="77777777" w:rsidR="004F53E2" w:rsidRPr="004F53E2" w:rsidRDefault="004F53E2" w:rsidP="004F53E2"/>
    <w:tbl>
      <w:tblPr>
        <w:tblStyle w:val="NTGTable"/>
        <w:tblW w:w="9639" w:type="dxa"/>
        <w:tblLook w:val="04A0" w:firstRow="1" w:lastRow="0" w:firstColumn="1" w:lastColumn="0" w:noHBand="0" w:noVBand="1"/>
        <w:tblDescription w:val="WARNING"/>
      </w:tblPr>
      <w:tblGrid>
        <w:gridCol w:w="9639"/>
      </w:tblGrid>
      <w:tr w:rsidR="004F53E2" w:rsidRPr="004F53E2" w14:paraId="1E50151D" w14:textId="77777777" w:rsidTr="003171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515" w:type="dxa"/>
            <w:tcMar>
              <w:top w:w="28" w:type="dxa"/>
              <w:left w:w="85" w:type="dxa"/>
              <w:bottom w:w="28" w:type="dxa"/>
              <w:right w:w="85" w:type="dxa"/>
            </w:tcMar>
          </w:tcPr>
          <w:p w14:paraId="240992C3" w14:textId="77777777" w:rsidR="004F53E2" w:rsidRPr="004F53E2" w:rsidRDefault="004F53E2" w:rsidP="004F53E2">
            <w:pPr>
              <w:rPr>
                <w:lang w:val="en-US"/>
              </w:rPr>
            </w:pPr>
            <w:r w:rsidRPr="004F53E2">
              <w:rPr>
                <w:lang w:val="en-US"/>
              </w:rPr>
              <w:t xml:space="preserve">WARNING: </w:t>
            </w:r>
            <w:r w:rsidRPr="008A04CF">
              <w:rPr>
                <w:b w:val="0"/>
              </w:rPr>
              <w:t xml:space="preserve">Failure to comply with the above requirements is an offence for which a maximum penalty of 50 penalty units is provided (current penalty unit values are available from </w:t>
            </w:r>
            <w:hyperlink r:id="rId23">
              <w:r w:rsidRPr="008A04CF">
                <w:rPr>
                  <w:b w:val="0"/>
                  <w:color w:val="00467F"/>
                  <w:lang w:val="en-US"/>
                </w:rPr>
                <w:t>www.revenue.nt.gov.au</w:t>
              </w:r>
            </w:hyperlink>
            <w:r w:rsidRPr="008A04CF">
              <w:rPr>
                <w:b w:val="0"/>
              </w:rPr>
              <w:t xml:space="preserve">). A penalty equal to the </w:t>
            </w:r>
            <w:r w:rsidRPr="008A04CF">
              <w:rPr>
                <w:b w:val="0"/>
                <w:color w:val="5E8AB4"/>
                <w:lang w:val="en-US"/>
              </w:rPr>
              <w:t>FHOG</w:t>
            </w:r>
            <w:r w:rsidRPr="008A04CF">
              <w:rPr>
                <w:b w:val="0"/>
                <w:i/>
                <w:iCs/>
                <w:color w:val="5E8AB4"/>
                <w:lang w:val="en-US"/>
              </w:rPr>
              <w:t xml:space="preserve"> </w:t>
            </w:r>
            <w:r w:rsidRPr="008A04CF">
              <w:rPr>
                <w:b w:val="0"/>
              </w:rPr>
              <w:t xml:space="preserve">and interest may also be imposed by </w:t>
            </w:r>
            <w:r w:rsidRPr="008A04CF">
              <w:rPr>
                <w:b w:val="0"/>
                <w:color w:val="5E8AB4"/>
                <w:lang w:val="en-US"/>
              </w:rPr>
              <w:t>TRO</w:t>
            </w:r>
            <w:r w:rsidRPr="008A04CF">
              <w:rPr>
                <w:b w:val="0"/>
              </w:rPr>
              <w:t xml:space="preserve">. For further details on penalty and interest refer to Commissioner’s Guideline </w:t>
            </w:r>
            <w:hyperlink r:id="rId24">
              <w:r w:rsidRPr="008A04CF">
                <w:rPr>
                  <w:b w:val="0"/>
                  <w:color w:val="2E3192"/>
                  <w:lang w:val="en-US"/>
                </w:rPr>
                <w:t>CG-HI-002</w:t>
              </w:r>
            </w:hyperlink>
            <w:r w:rsidRPr="008A04CF">
              <w:rPr>
                <w:b w:val="0"/>
              </w:rPr>
              <w:t>.</w:t>
            </w:r>
          </w:p>
        </w:tc>
      </w:tr>
    </w:tbl>
    <w:p w14:paraId="0146BDF3" w14:textId="77777777" w:rsidR="00F201C0" w:rsidRPr="00F201C0" w:rsidRDefault="00F201C0" w:rsidP="004E7081">
      <w:pPr>
        <w:pStyle w:val="Heading2"/>
        <w:rPr>
          <w:rFonts w:eastAsia="Arial"/>
          <w:lang w:val="en-US"/>
        </w:rPr>
      </w:pPr>
      <w:r w:rsidRPr="00F201C0">
        <w:rPr>
          <w:rFonts w:eastAsia="Arial"/>
          <w:lang w:val="en-US"/>
        </w:rPr>
        <w:t>Compliance</w:t>
      </w:r>
      <w:r w:rsidRPr="00F201C0">
        <w:t xml:space="preserve"> </w:t>
      </w:r>
      <w:r w:rsidRPr="00F201C0">
        <w:rPr>
          <w:rFonts w:eastAsia="Arial"/>
          <w:lang w:val="en-US"/>
        </w:rPr>
        <w:t>investigations</w:t>
      </w:r>
    </w:p>
    <w:p w14:paraId="11F1C08A" w14:textId="77777777" w:rsidR="00F201C0" w:rsidRPr="00F201C0" w:rsidRDefault="00F201C0" w:rsidP="00B678FB">
      <w:pPr>
        <w:rPr>
          <w:lang w:val="en-US"/>
        </w:rPr>
      </w:pPr>
      <w:r w:rsidRPr="008A04CF">
        <w:rPr>
          <w:color w:val="5E8AB4"/>
          <w:lang w:val="en-US"/>
        </w:rPr>
        <w:t>TRO</w:t>
      </w:r>
      <w:r w:rsidRPr="008A04CF">
        <w:rPr>
          <w:i/>
          <w:color w:val="5E8AB4"/>
          <w:lang w:val="en-US"/>
        </w:rPr>
        <w:t xml:space="preserve"> </w:t>
      </w:r>
      <w:r w:rsidRPr="00B678FB">
        <w:t xml:space="preserve">conducts inquiries to confirm whether an </w:t>
      </w:r>
      <w:r w:rsidRPr="008A04CF">
        <w:rPr>
          <w:color w:val="5E8AB4"/>
          <w:lang w:val="en-US"/>
        </w:rPr>
        <w:t>applicant</w:t>
      </w:r>
      <w:r w:rsidRPr="008A04CF">
        <w:rPr>
          <w:i/>
          <w:color w:val="5E8AB4"/>
          <w:lang w:val="en-US"/>
        </w:rPr>
        <w:t xml:space="preserve"> </w:t>
      </w:r>
      <w:r w:rsidRPr="00B678FB">
        <w:t xml:space="preserve">is eligible for the </w:t>
      </w:r>
      <w:r w:rsidRPr="008A04CF">
        <w:rPr>
          <w:color w:val="5E8AB4"/>
          <w:lang w:val="en-US"/>
        </w:rPr>
        <w:t>FHOG</w:t>
      </w:r>
      <w:r w:rsidRPr="008A04CF">
        <w:rPr>
          <w:i/>
          <w:color w:val="5E8AB4"/>
          <w:lang w:val="en-US"/>
        </w:rPr>
        <w:t xml:space="preserve"> </w:t>
      </w:r>
      <w:r w:rsidRPr="00F201C0">
        <w:rPr>
          <w:lang w:val="en-US"/>
        </w:rPr>
        <w:t>and satisfies the residence requirements.</w:t>
      </w:r>
    </w:p>
    <w:p w14:paraId="02741686" w14:textId="77777777" w:rsidR="00F201C0" w:rsidRPr="00F201C0" w:rsidRDefault="00F201C0" w:rsidP="00B678FB">
      <w:pPr>
        <w:rPr>
          <w:lang w:val="en-US"/>
        </w:rPr>
      </w:pPr>
      <w:r w:rsidRPr="00F201C0">
        <w:rPr>
          <w:lang w:val="en-US"/>
        </w:rPr>
        <w:t xml:space="preserve">Enquiries concerning an </w:t>
      </w:r>
      <w:r w:rsidRPr="00A431B7">
        <w:rPr>
          <w:color w:val="000000" w:themeColor="text1"/>
          <w:lang w:val="en-US"/>
        </w:rPr>
        <w:t>applicant’s</w:t>
      </w:r>
      <w:r w:rsidRPr="00A431B7">
        <w:rPr>
          <w:i/>
          <w:color w:val="000000" w:themeColor="text1"/>
          <w:lang w:val="en-US"/>
        </w:rPr>
        <w:t xml:space="preserve"> </w:t>
      </w:r>
      <w:r w:rsidRPr="00A431B7">
        <w:rPr>
          <w:color w:val="000000" w:themeColor="text1"/>
        </w:rPr>
        <w:t>e</w:t>
      </w:r>
      <w:r w:rsidRPr="00B678FB">
        <w:t xml:space="preserve">ligibility may be made prior to, and after the payment of the </w:t>
      </w:r>
      <w:r w:rsidRPr="008A04CF">
        <w:rPr>
          <w:color w:val="5E8AB4"/>
          <w:lang w:val="en-US"/>
        </w:rPr>
        <w:t>FHOG</w:t>
      </w:r>
      <w:r w:rsidRPr="008A04CF">
        <w:rPr>
          <w:i/>
          <w:color w:val="5E8AB4"/>
          <w:lang w:val="en-US"/>
        </w:rPr>
        <w:t xml:space="preserve"> </w:t>
      </w:r>
      <w:r w:rsidRPr="00B678FB">
        <w:t xml:space="preserve">and may include searches of land title systems in other jurisdictions and accessing information from various independent sources. </w:t>
      </w:r>
      <w:r w:rsidRPr="008A04CF">
        <w:rPr>
          <w:color w:val="5E8AB4"/>
          <w:lang w:val="en-US"/>
        </w:rPr>
        <w:t>Applicants</w:t>
      </w:r>
      <w:r w:rsidRPr="008A04CF">
        <w:rPr>
          <w:i/>
          <w:color w:val="5E8AB4"/>
          <w:lang w:val="en-US"/>
        </w:rPr>
        <w:t xml:space="preserve"> </w:t>
      </w:r>
      <w:r w:rsidRPr="00F201C0">
        <w:rPr>
          <w:lang w:val="en-US"/>
        </w:rPr>
        <w:t>may also be requested to provide further supporting information.</w:t>
      </w:r>
    </w:p>
    <w:p w14:paraId="3A90CDFC" w14:textId="77777777" w:rsidR="00F201C0" w:rsidRPr="00B678FB" w:rsidRDefault="00F201C0" w:rsidP="00B678FB">
      <w:r w:rsidRPr="00F201C0">
        <w:rPr>
          <w:lang w:val="en-US"/>
        </w:rPr>
        <w:t xml:space="preserve">Significant penalties and prosecution action may apply if these enquiries demonstrate that an </w:t>
      </w:r>
      <w:r w:rsidRPr="000D233E">
        <w:rPr>
          <w:color w:val="5E8AB4"/>
          <w:lang w:val="en-US"/>
        </w:rPr>
        <w:t>applicant</w:t>
      </w:r>
      <w:r w:rsidRPr="000D233E">
        <w:rPr>
          <w:i/>
          <w:color w:val="5E8AB4"/>
          <w:lang w:val="en-US"/>
        </w:rPr>
        <w:t xml:space="preserve"> </w:t>
      </w:r>
      <w:r w:rsidRPr="00B678FB">
        <w:t>has made a false application or has not complied with the residence requirements.</w:t>
      </w:r>
    </w:p>
    <w:p w14:paraId="603B20B0" w14:textId="77777777" w:rsidR="00F201C0" w:rsidRPr="00F201C0" w:rsidRDefault="00F201C0" w:rsidP="004E7081">
      <w:pPr>
        <w:pStyle w:val="Heading2"/>
        <w:rPr>
          <w:rFonts w:eastAsia="Arial"/>
          <w:lang w:val="en-US"/>
        </w:rPr>
      </w:pPr>
      <w:r w:rsidRPr="00F201C0">
        <w:rPr>
          <w:rFonts w:eastAsia="Arial"/>
          <w:lang w:val="en-US"/>
        </w:rPr>
        <w:t>False applications and</w:t>
      </w:r>
      <w:r w:rsidRPr="00F201C0">
        <w:t xml:space="preserve"> </w:t>
      </w:r>
      <w:r w:rsidRPr="00F201C0">
        <w:rPr>
          <w:rFonts w:eastAsia="Arial"/>
          <w:lang w:val="en-US"/>
        </w:rPr>
        <w:t>penalties</w:t>
      </w:r>
    </w:p>
    <w:p w14:paraId="5761FAD2" w14:textId="77777777" w:rsidR="00F201C0" w:rsidRPr="00B678FB" w:rsidRDefault="00F201C0" w:rsidP="005A463E">
      <w:r w:rsidRPr="00AE2E85">
        <w:rPr>
          <w:color w:val="5E8AB4"/>
        </w:rPr>
        <w:t xml:space="preserve">Applicants </w:t>
      </w:r>
      <w:r w:rsidRPr="00B678FB">
        <w:t>found guilty of making a false application or declaration may be prosecuted and could face imprisonment for a period of up to two (2) years.</w:t>
      </w:r>
    </w:p>
    <w:p w14:paraId="64E01FEE" w14:textId="77777777" w:rsidR="00F201C0" w:rsidRPr="00F201C0" w:rsidRDefault="00F201C0" w:rsidP="004E7081">
      <w:pPr>
        <w:pStyle w:val="Heading2"/>
        <w:rPr>
          <w:rFonts w:eastAsia="Arial"/>
          <w:lang w:val="en-US"/>
        </w:rPr>
      </w:pPr>
      <w:r w:rsidRPr="00F201C0">
        <w:rPr>
          <w:rFonts w:eastAsia="Arial"/>
          <w:lang w:val="en-US"/>
        </w:rPr>
        <w:t>Other home owner</w:t>
      </w:r>
      <w:r w:rsidRPr="00F201C0">
        <w:t xml:space="preserve"> </w:t>
      </w:r>
      <w:r w:rsidRPr="00F201C0">
        <w:rPr>
          <w:rFonts w:eastAsia="Arial"/>
          <w:lang w:val="en-US"/>
        </w:rPr>
        <w:t>assistance</w:t>
      </w:r>
    </w:p>
    <w:p w14:paraId="0535DEE8" w14:textId="77777777" w:rsidR="00F201C0" w:rsidRPr="00B678FB" w:rsidRDefault="00F201C0" w:rsidP="005A463E">
      <w:r w:rsidRPr="00B678FB">
        <w:t xml:space="preserve">The Territory Government has a number of schemes to assist </w:t>
      </w:r>
      <w:r w:rsidRPr="00AE2E85">
        <w:rPr>
          <w:color w:val="5E8AB4"/>
        </w:rPr>
        <w:t xml:space="preserve">home </w:t>
      </w:r>
      <w:r w:rsidRPr="00B678FB">
        <w:t>ownership, including loans for low to middle income earners. Further</w:t>
      </w:r>
      <w:r w:rsidRPr="005A463E">
        <w:t xml:space="preserve"> </w:t>
      </w:r>
      <w:r w:rsidRPr="00B678FB">
        <w:t xml:space="preserve">information on these schemes can be accessed on </w:t>
      </w:r>
      <w:r w:rsidRPr="00AE2E85">
        <w:rPr>
          <w:color w:val="5E8AB4"/>
        </w:rPr>
        <w:t xml:space="preserve">TRO's </w:t>
      </w:r>
      <w:r w:rsidRPr="00B678FB">
        <w:t xml:space="preserve">website at </w:t>
      </w:r>
      <w:hyperlink r:id="rId25">
        <w:r w:rsidRPr="00B678FB">
          <w:t>www.revenue.nt.gov.au</w:t>
        </w:r>
      </w:hyperlink>
      <w:r w:rsidRPr="00B678FB">
        <w:t>.</w:t>
      </w:r>
    </w:p>
    <w:p w14:paraId="7EB51DE7" w14:textId="77777777" w:rsidR="00F201C0" w:rsidRPr="00F201C0" w:rsidRDefault="00F201C0" w:rsidP="004E7081">
      <w:pPr>
        <w:pStyle w:val="Heading2"/>
        <w:rPr>
          <w:rFonts w:eastAsia="Arial"/>
          <w:lang w:val="en-US"/>
        </w:rPr>
      </w:pPr>
      <w:r w:rsidRPr="00F201C0">
        <w:rPr>
          <w:rFonts w:eastAsia="Arial"/>
          <w:lang w:val="en-US"/>
        </w:rPr>
        <w:t>Contact</w:t>
      </w:r>
      <w:r w:rsidRPr="00F201C0">
        <w:t xml:space="preserve"> </w:t>
      </w:r>
      <w:r w:rsidRPr="00F201C0">
        <w:rPr>
          <w:rFonts w:eastAsia="Arial"/>
          <w:lang w:val="en-US"/>
        </w:rPr>
        <w:t>details</w:t>
      </w:r>
    </w:p>
    <w:p w14:paraId="05492CE5" w14:textId="77777777" w:rsidR="00F201C0" w:rsidRDefault="00F201C0" w:rsidP="005A463E">
      <w:r w:rsidRPr="00F201C0">
        <w:t xml:space="preserve">For further information, contact the Territory Revenue Office: </w:t>
      </w:r>
    </w:p>
    <w:p w14:paraId="634BF7F9" w14:textId="77777777" w:rsidR="00F201C0" w:rsidRDefault="00F201C0" w:rsidP="005A463E">
      <w:r w:rsidRPr="00F201C0">
        <w:t xml:space="preserve">Level 14, Charles Darwin Centre 19 </w:t>
      </w:r>
      <w:proofErr w:type="gramStart"/>
      <w:r w:rsidRPr="00F201C0">
        <w:t>The</w:t>
      </w:r>
      <w:proofErr w:type="gramEnd"/>
      <w:r w:rsidRPr="00F201C0">
        <w:t xml:space="preserve"> Mall, Darwin </w:t>
      </w:r>
    </w:p>
    <w:p w14:paraId="747500CB" w14:textId="77777777" w:rsidR="00F201C0" w:rsidRDefault="00F201C0" w:rsidP="005A463E">
      <w:r w:rsidRPr="00F201C0">
        <w:t>GPO Box 154</w:t>
      </w:r>
      <w:r>
        <w:t xml:space="preserve"> </w:t>
      </w:r>
      <w:r w:rsidRPr="00F201C0">
        <w:t xml:space="preserve">DARWIN NT </w:t>
      </w:r>
      <w:r>
        <w:t>0801</w:t>
      </w:r>
    </w:p>
    <w:p w14:paraId="47AC56D2" w14:textId="77777777" w:rsidR="00F201C0" w:rsidRPr="00F201C0" w:rsidRDefault="00F201C0" w:rsidP="005A463E">
      <w:r w:rsidRPr="00F201C0">
        <w:t>Office hours: 9.00 am to 4.00 pm Monday to Friday</w:t>
      </w:r>
      <w:r>
        <w:t xml:space="preserve">, </w:t>
      </w:r>
      <w:r w:rsidRPr="00F201C0">
        <w:t>9.00 am to 2.00 pm the last Tuesday of each month</w:t>
      </w:r>
    </w:p>
    <w:p w14:paraId="398B7F7F" w14:textId="77777777" w:rsidR="00F201C0" w:rsidRPr="00F201C0" w:rsidRDefault="00F201C0" w:rsidP="005A463E">
      <w:r w:rsidRPr="00F201C0">
        <w:t>Phone: 1300 305 353</w:t>
      </w:r>
    </w:p>
    <w:p w14:paraId="37A6F05F" w14:textId="77777777" w:rsidR="00F201C0" w:rsidRPr="00F201C0" w:rsidRDefault="00F201C0" w:rsidP="005A463E">
      <w:r w:rsidRPr="00F201C0">
        <w:t xml:space="preserve">Email: </w:t>
      </w:r>
      <w:hyperlink r:id="rId26">
        <w:r w:rsidRPr="00F201C0">
          <w:rPr>
            <w:rStyle w:val="Hyperlink"/>
          </w:rPr>
          <w:t>NTRevenue@nt.gov.au</w:t>
        </w:r>
      </w:hyperlink>
    </w:p>
    <w:p w14:paraId="1A60400F" w14:textId="77777777" w:rsidR="00F201C0" w:rsidRPr="00F201C0" w:rsidRDefault="00F201C0" w:rsidP="005A463E">
      <w:r w:rsidRPr="00F201C0">
        <w:t xml:space="preserve">Website: </w:t>
      </w:r>
      <w:hyperlink r:id="rId27">
        <w:r w:rsidRPr="00F201C0">
          <w:rPr>
            <w:rStyle w:val="Hyperlink"/>
          </w:rPr>
          <w:t>www.revenue.nt.gov.au</w:t>
        </w:r>
      </w:hyperlink>
      <w:r w:rsidRPr="00F201C0">
        <w:tab/>
      </w:r>
    </w:p>
    <w:p w14:paraId="7986473A" w14:textId="77777777" w:rsidR="00325940" w:rsidRDefault="00325940">
      <w:pPr>
        <w:sectPr w:rsidR="00325940" w:rsidSect="00705C9D">
          <w:headerReference w:type="default" r:id="rId28"/>
          <w:footerReference w:type="default" r:id="rId29"/>
          <w:headerReference w:type="first" r:id="rId30"/>
          <w:footerReference w:type="first" r:id="rId31"/>
          <w:pgSz w:w="11906" w:h="16838" w:code="9"/>
          <w:pgMar w:top="1134" w:right="1134" w:bottom="1134" w:left="1134" w:header="709" w:footer="0" w:gutter="0"/>
          <w:cols w:space="708"/>
          <w:titlePg/>
          <w:docGrid w:linePitch="360"/>
        </w:sectPr>
      </w:pPr>
    </w:p>
    <w:p w14:paraId="2F677CB9" w14:textId="77777777" w:rsidR="00325940" w:rsidRPr="00325940" w:rsidRDefault="00573198" w:rsidP="00A70F04">
      <w:pPr>
        <w:pStyle w:val="Heading1"/>
        <w:rPr>
          <w:rFonts w:eastAsia="Arial"/>
          <w:lang w:val="en-US"/>
        </w:rPr>
      </w:pPr>
      <w:r>
        <w:rPr>
          <w:rFonts w:eastAsia="Arial"/>
          <w:noProof/>
          <w:lang w:eastAsia="en-AU"/>
        </w:rPr>
        <mc:AlternateContent>
          <mc:Choice Requires="wps">
            <w:drawing>
              <wp:anchor distT="0" distB="0" distL="114300" distR="114300" simplePos="0" relativeHeight="251649024" behindDoc="0" locked="0" layoutInCell="1" allowOverlap="1" wp14:anchorId="7557120D" wp14:editId="0A807796">
                <wp:simplePos x="0" y="0"/>
                <wp:positionH relativeFrom="page">
                  <wp:posOffset>4724400</wp:posOffset>
                </wp:positionH>
                <wp:positionV relativeFrom="paragraph">
                  <wp:posOffset>-624205</wp:posOffset>
                </wp:positionV>
                <wp:extent cx="2094230" cy="923925"/>
                <wp:effectExtent l="0" t="0" r="20320" b="28575"/>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9239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5168CB" w14:textId="77777777" w:rsidR="005A463E" w:rsidRPr="00573198" w:rsidRDefault="005A463E" w:rsidP="00573198">
                            <w:pPr>
                              <w:spacing w:after="120"/>
                              <w:ind w:left="113"/>
                              <w:rPr>
                                <w:rStyle w:val="CommentReference"/>
                                <w:b/>
                              </w:rPr>
                            </w:pPr>
                            <w:r w:rsidRPr="00573198">
                              <w:rPr>
                                <w:rStyle w:val="CommentReference"/>
                                <w:b/>
                              </w:rPr>
                              <w:t>Office use only</w:t>
                            </w:r>
                          </w:p>
                          <w:p w14:paraId="1C2E0319" w14:textId="77777777" w:rsidR="005A463E" w:rsidRPr="00573198" w:rsidRDefault="005A463E" w:rsidP="00573198">
                            <w:pPr>
                              <w:spacing w:after="120"/>
                              <w:ind w:left="113"/>
                              <w:rPr>
                                <w:rStyle w:val="CommentReference"/>
                              </w:rPr>
                            </w:pPr>
                            <w:r w:rsidRPr="00573198">
                              <w:rPr>
                                <w:rStyle w:val="CommentReference"/>
                              </w:rPr>
                              <w:t>UIN</w:t>
                            </w:r>
                            <w:r>
                              <w:rPr>
                                <w:rStyle w:val="CommentReference"/>
                              </w:rPr>
                              <w:t>:</w:t>
                            </w:r>
                          </w:p>
                          <w:p w14:paraId="2C399745" w14:textId="77777777" w:rsidR="005A463E" w:rsidRDefault="005A463E" w:rsidP="00573198">
                            <w:pPr>
                              <w:spacing w:after="120"/>
                              <w:ind w:left="113" w:right="1564"/>
                              <w:rPr>
                                <w:rStyle w:val="CommentReference"/>
                              </w:rPr>
                            </w:pPr>
                            <w:r>
                              <w:rPr>
                                <w:rStyle w:val="CommentReference"/>
                              </w:rPr>
                              <w:t>Application reference:</w:t>
                            </w:r>
                          </w:p>
                          <w:p w14:paraId="386D0CF5" w14:textId="77777777" w:rsidR="005A463E" w:rsidRDefault="005A463E" w:rsidP="00573198">
                            <w:pPr>
                              <w:spacing w:after="120"/>
                              <w:ind w:left="113" w:right="-401"/>
                              <w:rPr>
                                <w:rStyle w:val="CommentReference"/>
                              </w:rPr>
                            </w:pPr>
                            <w:r w:rsidRPr="00573198">
                              <w:rPr>
                                <w:rStyle w:val="CommentReference"/>
                              </w:rPr>
                              <w:t>Application received by</w:t>
                            </w:r>
                            <w:r>
                              <w:rPr>
                                <w:rStyle w:val="CommentReference"/>
                              </w:rPr>
                              <w:t>:</w:t>
                            </w:r>
                          </w:p>
                          <w:p w14:paraId="4A96D324" w14:textId="77777777" w:rsidR="005A463E" w:rsidRDefault="005A463E" w:rsidP="00573198">
                            <w:pPr>
                              <w:spacing w:after="120"/>
                              <w:ind w:left="113" w:right="-401"/>
                              <w:rPr>
                                <w:sz w:val="16"/>
                              </w:rPr>
                            </w:pPr>
                            <w:r>
                              <w:rPr>
                                <w:sz w:val="16"/>
                              </w:rPr>
                              <w:t>Date lodged:</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57120D" id="_x0000_t202" coordsize="21600,21600" o:spt="202" path="m,l,21600r21600,l21600,xe">
                <v:stroke joinstyle="miter"/>
                <v:path gradientshapeok="t" o:connecttype="rect"/>
              </v:shapetype>
              <v:shape id="Text Box 105" o:spid="_x0000_s1026" type="#_x0000_t202" style="position:absolute;margin-left:372pt;margin-top:-49.15pt;width:164.9pt;height:72.7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" filled="f" strokeweight=".5pt">
                <v:textbox inset="1mm,1mm,1mm,1mm">
                  <w:txbxContent>
                    <w:p w14:paraId="265168CB" w14:textId="77777777" w:rsidR="005A463E" w:rsidRPr="00573198" w:rsidRDefault="005A463E" w:rsidP="00573198">
                      <w:pPr>
                        <w:spacing w:after="120"/>
                        <w:ind w:left="113"/>
                        <w:rPr>
                          <w:rStyle w:val="CommentReference"/>
                          <w:b/>
                        </w:rPr>
                      </w:pPr>
                      <w:r w:rsidRPr="00573198">
                        <w:rPr>
                          <w:rStyle w:val="CommentReference"/>
                          <w:b/>
                        </w:rPr>
                        <w:t>Office use only</w:t>
                      </w:r>
                    </w:p>
                    <w:p w14:paraId="1C2E0319" w14:textId="77777777" w:rsidR="005A463E" w:rsidRPr="00573198" w:rsidRDefault="005A463E" w:rsidP="00573198">
                      <w:pPr>
                        <w:spacing w:after="120"/>
                        <w:ind w:left="113"/>
                        <w:rPr>
                          <w:rStyle w:val="CommentReference"/>
                        </w:rPr>
                      </w:pPr>
                      <w:r w:rsidRPr="00573198">
                        <w:rPr>
                          <w:rStyle w:val="CommentReference"/>
                        </w:rPr>
                        <w:t>UIN</w:t>
                      </w:r>
                      <w:r>
                        <w:rPr>
                          <w:rStyle w:val="CommentReference"/>
                        </w:rPr>
                        <w:t>:</w:t>
                      </w:r>
                    </w:p>
                    <w:p w14:paraId="2C399745" w14:textId="77777777" w:rsidR="005A463E" w:rsidRDefault="005A463E" w:rsidP="00573198">
                      <w:pPr>
                        <w:spacing w:after="120"/>
                        <w:ind w:left="113" w:right="1564"/>
                        <w:rPr>
                          <w:rStyle w:val="CommentReference"/>
                        </w:rPr>
                      </w:pPr>
                      <w:r>
                        <w:rPr>
                          <w:rStyle w:val="CommentReference"/>
                        </w:rPr>
                        <w:t>Application reference:</w:t>
                      </w:r>
                    </w:p>
                    <w:p w14:paraId="386D0CF5" w14:textId="77777777" w:rsidR="005A463E" w:rsidRDefault="005A463E" w:rsidP="00573198">
                      <w:pPr>
                        <w:spacing w:after="120"/>
                        <w:ind w:left="113" w:right="-401"/>
                        <w:rPr>
                          <w:rStyle w:val="CommentReference"/>
                        </w:rPr>
                      </w:pPr>
                      <w:r w:rsidRPr="00573198">
                        <w:rPr>
                          <w:rStyle w:val="CommentReference"/>
                        </w:rPr>
                        <w:t>Application received by</w:t>
                      </w:r>
                      <w:r>
                        <w:rPr>
                          <w:rStyle w:val="CommentReference"/>
                        </w:rPr>
                        <w:t>:</w:t>
                      </w:r>
                    </w:p>
                    <w:p w14:paraId="4A96D324" w14:textId="77777777" w:rsidR="005A463E" w:rsidRDefault="005A463E" w:rsidP="00573198">
                      <w:pPr>
                        <w:spacing w:after="120"/>
                        <w:ind w:left="113" w:right="-401"/>
                        <w:rPr>
                          <w:sz w:val="16"/>
                        </w:rPr>
                      </w:pPr>
                      <w:r>
                        <w:rPr>
                          <w:sz w:val="16"/>
                        </w:rPr>
                        <w:t>Date lodged:</w:t>
                      </w:r>
                    </w:p>
                  </w:txbxContent>
                </v:textbox>
                <w10:wrap anchorx="page"/>
              </v:shape>
            </w:pict>
          </mc:Fallback>
        </mc:AlternateContent>
      </w:r>
      <w:r w:rsidR="00325940" w:rsidRPr="00325940">
        <w:rPr>
          <w:rFonts w:eastAsia="Arial"/>
          <w:lang w:val="en-US"/>
        </w:rPr>
        <w:t>Application form</w:t>
      </w:r>
      <w:r>
        <w:rPr>
          <w:rFonts w:eastAsia="Arial"/>
          <w:lang w:val="en-US"/>
        </w:rPr>
        <w:t xml:space="preserve"> </w:t>
      </w:r>
    </w:p>
    <w:tbl>
      <w:tblPr>
        <w:tblStyle w:val="TableGridLight"/>
        <w:tblW w:w="9639"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Description w:val="Note"/>
      </w:tblPr>
      <w:tblGrid>
        <w:gridCol w:w="9639"/>
      </w:tblGrid>
      <w:tr w:rsidR="008C7DCD" w:rsidRPr="008C7DCD" w14:paraId="1A8E0C29" w14:textId="77777777" w:rsidTr="000D1576">
        <w:trPr>
          <w:trHeight w:val="2883"/>
          <w:tblHeader/>
        </w:trPr>
        <w:tc>
          <w:tcPr>
            <w:tcW w:w="9628" w:type="dxa"/>
            <w:shd w:val="clear" w:color="auto" w:fill="D9D9D9" w:themeFill="background1" w:themeFillShade="D9"/>
            <w:tcMar>
              <w:top w:w="85" w:type="dxa"/>
              <w:left w:w="85" w:type="dxa"/>
              <w:bottom w:w="85" w:type="dxa"/>
              <w:right w:w="85" w:type="dxa"/>
            </w:tcMar>
          </w:tcPr>
          <w:p w14:paraId="30289A67" w14:textId="77777777" w:rsidR="008C7DCD" w:rsidRPr="00C34739" w:rsidRDefault="008C7DCD" w:rsidP="00E9159C">
            <w:pPr>
              <w:rPr>
                <w:b/>
                <w:bCs/>
              </w:rPr>
            </w:pPr>
            <w:r w:rsidRPr="00C34739">
              <w:rPr>
                <w:b/>
                <w:bCs/>
              </w:rPr>
              <w:t>Note:</w:t>
            </w:r>
          </w:p>
          <w:p w14:paraId="20B8290D" w14:textId="77777777" w:rsidR="008C7DCD" w:rsidRPr="00C34739" w:rsidRDefault="008C7DCD" w:rsidP="00C34739">
            <w:pPr>
              <w:pStyle w:val="Tablebulletlistlevel1"/>
            </w:pPr>
            <w:r w:rsidRPr="002D1ADD">
              <w:t>This form must be used for applications lodged on or after 7 May 2019.</w:t>
            </w:r>
          </w:p>
          <w:p w14:paraId="540BA413" w14:textId="004F51F5" w:rsidR="008C7DCD" w:rsidRPr="00C34739" w:rsidRDefault="008C7DCD" w:rsidP="00C34739">
            <w:pPr>
              <w:pStyle w:val="Tablebulletlistlevel1"/>
            </w:pPr>
            <w:r w:rsidRPr="002D1ADD">
              <w:t xml:space="preserve">Read the Guide before completing the application. Phrases and words in </w:t>
            </w:r>
            <w:r w:rsidR="003912B2" w:rsidRPr="002D1ADD">
              <w:t xml:space="preserve">blue </w:t>
            </w:r>
            <w:r w:rsidRPr="002D1ADD">
              <w:t xml:space="preserve">are explained in Section 2 of the Guide. If further clarification is required, please contact </w:t>
            </w:r>
            <w:r w:rsidRPr="00A431B7">
              <w:rPr>
                <w:color w:val="5E8AB4"/>
                <w:szCs w:val="22"/>
                <w:lang w:eastAsia="en-US"/>
              </w:rPr>
              <w:t>TRO</w:t>
            </w:r>
            <w:r w:rsidRPr="002D1ADD">
              <w:t>.</w:t>
            </w:r>
          </w:p>
          <w:p w14:paraId="5DA24A43" w14:textId="77777777" w:rsidR="008C7DCD" w:rsidRPr="00C34739" w:rsidRDefault="008C7DCD" w:rsidP="00C34739">
            <w:pPr>
              <w:pStyle w:val="Tablebulletlistlevel1"/>
            </w:pPr>
            <w:r w:rsidRPr="002D1ADD">
              <w:t>This application will not be considered unless fully completed, signed in blue or black ink, and all required supporting evidence is lodged.</w:t>
            </w:r>
          </w:p>
          <w:p w14:paraId="3607D29E" w14:textId="005914AB" w:rsidR="008C7DCD" w:rsidRPr="00C34739" w:rsidRDefault="008C7DCD" w:rsidP="00C34739">
            <w:pPr>
              <w:pStyle w:val="Tablebulletlistlevel1"/>
            </w:pPr>
            <w:r w:rsidRPr="002D1ADD">
              <w:t xml:space="preserve">Applications must be lodged within 12 months of </w:t>
            </w:r>
            <w:r w:rsidR="00632F71" w:rsidRPr="002D1ADD">
              <w:t xml:space="preserve">the </w:t>
            </w:r>
            <w:r w:rsidRPr="002D1ADD">
              <w:t>completion of the eligible transaction.</w:t>
            </w:r>
          </w:p>
          <w:p w14:paraId="6527CEEA" w14:textId="77777777" w:rsidR="008C7DCD" w:rsidRPr="00C34739" w:rsidRDefault="008C7DCD" w:rsidP="00C34739">
            <w:pPr>
              <w:pStyle w:val="Tablebulletlistlevel1"/>
            </w:pPr>
            <w:r w:rsidRPr="002D1ADD">
              <w:t>There are significant penalties for making a misleading statement.</w:t>
            </w:r>
          </w:p>
          <w:p w14:paraId="4339C6D7" w14:textId="77777777" w:rsidR="008C7DCD" w:rsidRPr="008C7DCD" w:rsidRDefault="008C7DCD" w:rsidP="00C34739">
            <w:pPr>
              <w:pStyle w:val="Tablebulletlistlevel1"/>
            </w:pPr>
            <w:r w:rsidRPr="002D1ADD">
              <w:t>Please answer all questions and tick the appropriate boxes.</w:t>
            </w:r>
          </w:p>
        </w:tc>
      </w:tr>
    </w:tbl>
    <w:p w14:paraId="213A71D5" w14:textId="6B4416DB" w:rsidR="00C34739" w:rsidRDefault="00C34739" w:rsidP="00C34739">
      <w:pPr>
        <w:pStyle w:val="ListBullet"/>
        <w:numPr>
          <w:ilvl w:val="0"/>
          <w:numId w:val="0"/>
        </w:numPr>
        <w:spacing w:after="0"/>
      </w:pPr>
    </w:p>
    <w:tbl>
      <w:tblPr>
        <w:tblStyle w:val="TableGridLight"/>
        <w:tblpPr w:leftFromText="180" w:rightFromText="180" w:vertAnchor="text" w:horzAnchor="margin" w:tblpY="299"/>
        <w:tblW w:w="9639"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Description w:val="Privacy statement"/>
      </w:tblPr>
      <w:tblGrid>
        <w:gridCol w:w="9639"/>
      </w:tblGrid>
      <w:tr w:rsidR="009D553B" w:rsidRPr="00FF363D" w14:paraId="5381F636" w14:textId="77777777" w:rsidTr="000D1576">
        <w:trPr>
          <w:tblHeader/>
        </w:trPr>
        <w:tc>
          <w:tcPr>
            <w:tcW w:w="9628" w:type="dxa"/>
            <w:shd w:val="clear" w:color="auto" w:fill="D9D9D9" w:themeFill="background1" w:themeFillShade="D9"/>
            <w:tcMar>
              <w:top w:w="85" w:type="dxa"/>
              <w:left w:w="85" w:type="dxa"/>
              <w:bottom w:w="85" w:type="dxa"/>
              <w:right w:w="85" w:type="dxa"/>
            </w:tcMar>
          </w:tcPr>
          <w:p w14:paraId="276A0902" w14:textId="77777777" w:rsidR="009D553B" w:rsidRPr="00C34739" w:rsidRDefault="009D553B" w:rsidP="003D1098">
            <w:pPr>
              <w:rPr>
                <w:b/>
                <w:bCs/>
                <w:lang w:val="en-US"/>
              </w:rPr>
            </w:pPr>
            <w:r w:rsidRPr="00C34739">
              <w:rPr>
                <w:b/>
                <w:bCs/>
                <w:lang w:val="en-US"/>
              </w:rPr>
              <w:t>Privacy statement</w:t>
            </w:r>
          </w:p>
          <w:p w14:paraId="29E86546" w14:textId="77777777" w:rsidR="009D553B" w:rsidRPr="00D1027C" w:rsidRDefault="009D553B" w:rsidP="003D1098">
            <w:pPr>
              <w:rPr>
                <w:b/>
                <w:lang w:val="en-US"/>
              </w:rPr>
            </w:pPr>
            <w:r w:rsidRPr="00D1027C">
              <w:t xml:space="preserve">The information in this form is required by </w:t>
            </w:r>
            <w:r w:rsidRPr="00AC4290">
              <w:rPr>
                <w:color w:val="5E8AB4"/>
                <w:lang w:val="en-US"/>
              </w:rPr>
              <w:t>TRO</w:t>
            </w:r>
            <w:r w:rsidRPr="00AC4290">
              <w:rPr>
                <w:i/>
                <w:color w:val="5E8AB4"/>
                <w:lang w:val="en-US"/>
              </w:rPr>
              <w:t xml:space="preserve"> </w:t>
            </w:r>
            <w:r w:rsidRPr="00D1027C">
              <w:t xml:space="preserve">to determine whether or not you meet the criteria for the payment of the </w:t>
            </w:r>
            <w:r w:rsidRPr="00AC4290">
              <w:rPr>
                <w:color w:val="5E8AB4"/>
                <w:lang w:val="en-US"/>
              </w:rPr>
              <w:t>FHOG</w:t>
            </w:r>
            <w:r w:rsidRPr="00D1027C">
              <w:t xml:space="preserve">. Any information provided is on a voluntary basis and is needed to process the application for the </w:t>
            </w:r>
            <w:r w:rsidRPr="00AC4290">
              <w:rPr>
                <w:color w:val="5E8AB4"/>
                <w:lang w:val="en-US"/>
              </w:rPr>
              <w:t>FHOG</w:t>
            </w:r>
            <w:r w:rsidRPr="00D1027C">
              <w:t xml:space="preserve">. The information provided may be disclosed to third parties with your consent or as required or permitted by law. It will also be stored on the First Home Owner Grant scheme national database and the application will be retained by either </w:t>
            </w:r>
            <w:r w:rsidRPr="00AC4290">
              <w:rPr>
                <w:color w:val="5E8AB4"/>
                <w:lang w:val="en-US"/>
              </w:rPr>
              <w:t>TRO</w:t>
            </w:r>
            <w:r w:rsidRPr="00AC4290">
              <w:rPr>
                <w:i/>
                <w:color w:val="5E8AB4"/>
                <w:lang w:val="en-US"/>
              </w:rPr>
              <w:t xml:space="preserve"> </w:t>
            </w:r>
            <w:r w:rsidRPr="00D1027C">
              <w:t xml:space="preserve">or the approved agent. You have the right to access and correct this information by contacting </w:t>
            </w:r>
            <w:r w:rsidRPr="00AC4290">
              <w:rPr>
                <w:color w:val="5E8AB4"/>
                <w:lang w:val="en-US"/>
              </w:rPr>
              <w:t>TRO</w:t>
            </w:r>
            <w:r w:rsidRPr="00D1027C">
              <w:t>.</w:t>
            </w:r>
          </w:p>
        </w:tc>
      </w:tr>
    </w:tbl>
    <w:p w14:paraId="56754381" w14:textId="0779A917" w:rsidR="00183DEF" w:rsidRPr="00567DF5" w:rsidRDefault="00567DF5" w:rsidP="004E7081">
      <w:pPr>
        <w:pStyle w:val="Heading2-nonumbers"/>
      </w:pPr>
      <w:r w:rsidRPr="00567DF5">
        <w:t>Section 1: Eligibility criteria</w:t>
      </w:r>
    </w:p>
    <w:p w14:paraId="6BAB980F" w14:textId="77777777" w:rsidR="00183DEF" w:rsidRPr="00183DEF" w:rsidRDefault="00183DEF" w:rsidP="00A70F04">
      <w:pPr>
        <w:pStyle w:val="ListBullet"/>
        <w:rPr>
          <w:lang w:val="en-US"/>
        </w:rPr>
      </w:pPr>
      <w:r w:rsidRPr="00183DEF">
        <w:rPr>
          <w:lang w:val="en-US"/>
        </w:rPr>
        <w:t>Eligibility</w:t>
      </w:r>
      <w:r w:rsidRPr="00183DEF">
        <w:rPr>
          <w:spacing w:val="-4"/>
          <w:lang w:val="en-US"/>
        </w:rPr>
        <w:t xml:space="preserve"> </w:t>
      </w:r>
      <w:r w:rsidRPr="00183DEF">
        <w:rPr>
          <w:lang w:val="en-US"/>
        </w:rPr>
        <w:t>is</w:t>
      </w:r>
      <w:r w:rsidRPr="00B678FB">
        <w:t xml:space="preserve"> </w:t>
      </w:r>
      <w:r w:rsidRPr="00183DEF">
        <w:rPr>
          <w:lang w:val="en-US"/>
        </w:rPr>
        <w:t>determined</w:t>
      </w:r>
      <w:r w:rsidRPr="00B678FB">
        <w:t xml:space="preserve"> </w:t>
      </w:r>
      <w:r w:rsidRPr="00183DEF">
        <w:rPr>
          <w:lang w:val="en-US"/>
        </w:rPr>
        <w:t>at</w:t>
      </w:r>
      <w:r w:rsidRPr="00B678FB">
        <w:t xml:space="preserve"> </w:t>
      </w:r>
      <w:r w:rsidRPr="00183DEF">
        <w:rPr>
          <w:lang w:val="en-US"/>
        </w:rPr>
        <w:t>the</w:t>
      </w:r>
      <w:r w:rsidRPr="00183DEF">
        <w:rPr>
          <w:spacing w:val="-4"/>
          <w:lang w:val="en-US"/>
        </w:rPr>
        <w:t xml:space="preserve"> </w:t>
      </w:r>
      <w:r w:rsidRPr="00F853F9">
        <w:rPr>
          <w:color w:val="5E8AB4"/>
          <w:lang w:val="en-US"/>
        </w:rPr>
        <w:t>commencement</w:t>
      </w:r>
      <w:r w:rsidRPr="00F853F9">
        <w:rPr>
          <w:color w:val="5E8AB4"/>
          <w:spacing w:val="-4"/>
          <w:lang w:val="en-US"/>
        </w:rPr>
        <w:t xml:space="preserve"> </w:t>
      </w:r>
      <w:r w:rsidRPr="00F853F9">
        <w:rPr>
          <w:color w:val="5E8AB4"/>
          <w:lang w:val="en-US"/>
        </w:rPr>
        <w:t>date</w:t>
      </w:r>
      <w:r w:rsidRPr="00F853F9">
        <w:rPr>
          <w:color w:val="5E8AB4"/>
          <w:spacing w:val="-3"/>
          <w:lang w:val="en-US"/>
        </w:rPr>
        <w:t xml:space="preserve"> </w:t>
      </w:r>
      <w:r w:rsidRPr="00F853F9">
        <w:rPr>
          <w:color w:val="5E8AB4"/>
          <w:lang w:val="en-US"/>
        </w:rPr>
        <w:t>of</w:t>
      </w:r>
      <w:r w:rsidRPr="00F853F9">
        <w:rPr>
          <w:color w:val="5E8AB4"/>
          <w:spacing w:val="-3"/>
          <w:lang w:val="en-US"/>
        </w:rPr>
        <w:t xml:space="preserve"> </w:t>
      </w:r>
      <w:r w:rsidRPr="00F853F9">
        <w:rPr>
          <w:color w:val="5E8AB4"/>
          <w:lang w:val="en-US"/>
        </w:rPr>
        <w:t>the</w:t>
      </w:r>
      <w:r w:rsidRPr="00F853F9">
        <w:rPr>
          <w:color w:val="5E8AB4"/>
          <w:spacing w:val="-3"/>
          <w:lang w:val="en-US"/>
        </w:rPr>
        <w:t xml:space="preserve"> </w:t>
      </w:r>
      <w:r w:rsidRPr="00F853F9">
        <w:rPr>
          <w:color w:val="5E8AB4"/>
          <w:lang w:val="en-US"/>
        </w:rPr>
        <w:t>eligible</w:t>
      </w:r>
      <w:r w:rsidRPr="00F853F9">
        <w:rPr>
          <w:color w:val="5E8AB4"/>
          <w:spacing w:val="-3"/>
          <w:lang w:val="en-US"/>
        </w:rPr>
        <w:t xml:space="preserve"> </w:t>
      </w:r>
      <w:r w:rsidRPr="00F853F9">
        <w:rPr>
          <w:color w:val="5E8AB4"/>
          <w:lang w:val="en-US"/>
        </w:rPr>
        <w:t>transaction</w:t>
      </w:r>
      <w:r w:rsidRPr="00183DEF">
        <w:rPr>
          <w:lang w:val="en-US"/>
        </w:rPr>
        <w:t>,</w:t>
      </w:r>
      <w:r w:rsidRPr="00B678FB">
        <w:t xml:space="preserve"> </w:t>
      </w:r>
      <w:r w:rsidRPr="00183DEF">
        <w:rPr>
          <w:lang w:val="en-US"/>
        </w:rPr>
        <w:t>unless</w:t>
      </w:r>
      <w:r w:rsidRPr="00B678FB">
        <w:t xml:space="preserve"> </w:t>
      </w:r>
      <w:r w:rsidRPr="00183DEF">
        <w:rPr>
          <w:lang w:val="en-US"/>
        </w:rPr>
        <w:t>otherwise</w:t>
      </w:r>
      <w:r w:rsidRPr="00B678FB">
        <w:t xml:space="preserve"> </w:t>
      </w:r>
      <w:r w:rsidRPr="00183DEF">
        <w:rPr>
          <w:lang w:val="en-US"/>
        </w:rPr>
        <w:t>stated.</w:t>
      </w:r>
    </w:p>
    <w:p w14:paraId="30F55C61" w14:textId="77777777" w:rsidR="00183DEF" w:rsidRPr="00183DEF" w:rsidRDefault="00183DEF" w:rsidP="00A70F04">
      <w:pPr>
        <w:pStyle w:val="ListBullet"/>
        <w:rPr>
          <w:lang w:val="en-US"/>
        </w:rPr>
      </w:pPr>
      <w:r w:rsidRPr="00183DEF">
        <w:rPr>
          <w:lang w:val="en-US"/>
        </w:rPr>
        <w:t>All</w:t>
      </w:r>
      <w:r w:rsidRPr="00183DEF">
        <w:rPr>
          <w:spacing w:val="-5"/>
          <w:lang w:val="en-US"/>
        </w:rPr>
        <w:t xml:space="preserve"> </w:t>
      </w:r>
      <w:r w:rsidRPr="00F853F9">
        <w:rPr>
          <w:color w:val="5E8AB4"/>
          <w:lang w:val="en-US"/>
        </w:rPr>
        <w:t>applicants</w:t>
      </w:r>
      <w:r w:rsidRPr="00F853F9">
        <w:rPr>
          <w:i/>
          <w:color w:val="5E8AB4"/>
          <w:spacing w:val="-4"/>
          <w:lang w:val="en-US"/>
        </w:rPr>
        <w:t xml:space="preserve"> </w:t>
      </w:r>
      <w:r w:rsidRPr="00183DEF">
        <w:rPr>
          <w:lang w:val="en-US"/>
        </w:rPr>
        <w:t>and</w:t>
      </w:r>
      <w:r w:rsidRPr="00183DEF">
        <w:rPr>
          <w:spacing w:val="-4"/>
          <w:lang w:val="en-US"/>
        </w:rPr>
        <w:t xml:space="preserve"> </w:t>
      </w:r>
      <w:r w:rsidRPr="00183DEF">
        <w:rPr>
          <w:lang w:val="en-US"/>
        </w:rPr>
        <w:t>their</w:t>
      </w:r>
      <w:r w:rsidRPr="00183DEF">
        <w:rPr>
          <w:spacing w:val="-5"/>
          <w:lang w:val="en-US"/>
        </w:rPr>
        <w:t xml:space="preserve"> </w:t>
      </w:r>
      <w:r w:rsidRPr="00F853F9">
        <w:rPr>
          <w:color w:val="5E8AB4"/>
          <w:lang w:val="en-US"/>
        </w:rPr>
        <w:t>spouse/de</w:t>
      </w:r>
      <w:r w:rsidRPr="00F853F9">
        <w:rPr>
          <w:color w:val="5E8AB4"/>
          <w:spacing w:val="-4"/>
          <w:lang w:val="en-US"/>
        </w:rPr>
        <w:t xml:space="preserve"> </w:t>
      </w:r>
      <w:r w:rsidRPr="00F853F9">
        <w:rPr>
          <w:color w:val="5E8AB4"/>
          <w:lang w:val="en-US"/>
        </w:rPr>
        <w:t>facto</w:t>
      </w:r>
      <w:r w:rsidRPr="00F853F9">
        <w:rPr>
          <w:color w:val="5E8AB4"/>
          <w:spacing w:val="-5"/>
          <w:lang w:val="en-US"/>
        </w:rPr>
        <w:t xml:space="preserve"> </w:t>
      </w:r>
      <w:r w:rsidRPr="00F853F9">
        <w:rPr>
          <w:color w:val="5E8AB4"/>
          <w:lang w:val="en-US"/>
        </w:rPr>
        <w:t>partner</w:t>
      </w:r>
      <w:r w:rsidRPr="00F853F9">
        <w:rPr>
          <w:i/>
          <w:color w:val="5E8AB4"/>
          <w:spacing w:val="-4"/>
          <w:lang w:val="en-US"/>
        </w:rPr>
        <w:t xml:space="preserve"> </w:t>
      </w:r>
      <w:r w:rsidRPr="00183DEF">
        <w:rPr>
          <w:lang w:val="en-US"/>
        </w:rPr>
        <w:t>must</w:t>
      </w:r>
      <w:r w:rsidRPr="00183DEF">
        <w:rPr>
          <w:spacing w:val="-4"/>
          <w:lang w:val="en-US"/>
        </w:rPr>
        <w:t xml:space="preserve"> </w:t>
      </w:r>
      <w:r w:rsidRPr="00183DEF">
        <w:rPr>
          <w:lang w:val="en-US"/>
        </w:rPr>
        <w:t>be</w:t>
      </w:r>
      <w:r w:rsidRPr="00183DEF">
        <w:rPr>
          <w:spacing w:val="-4"/>
          <w:lang w:val="en-US"/>
        </w:rPr>
        <w:t xml:space="preserve"> </w:t>
      </w:r>
      <w:r w:rsidRPr="00183DEF">
        <w:rPr>
          <w:lang w:val="en-US"/>
        </w:rPr>
        <w:t>considered</w:t>
      </w:r>
      <w:r w:rsidRPr="00183DEF">
        <w:rPr>
          <w:spacing w:val="-5"/>
          <w:lang w:val="en-US"/>
        </w:rPr>
        <w:t xml:space="preserve"> </w:t>
      </w:r>
      <w:r w:rsidRPr="00183DEF">
        <w:rPr>
          <w:lang w:val="en-US"/>
        </w:rPr>
        <w:t>when</w:t>
      </w:r>
      <w:r w:rsidRPr="00183DEF">
        <w:rPr>
          <w:spacing w:val="-4"/>
          <w:lang w:val="en-US"/>
        </w:rPr>
        <w:t xml:space="preserve"> </w:t>
      </w:r>
      <w:r w:rsidRPr="00183DEF">
        <w:rPr>
          <w:lang w:val="en-US"/>
        </w:rPr>
        <w:t>answering</w:t>
      </w:r>
      <w:r w:rsidRPr="00183DEF">
        <w:rPr>
          <w:spacing w:val="-4"/>
          <w:lang w:val="en-US"/>
        </w:rPr>
        <w:t xml:space="preserve"> </w:t>
      </w:r>
      <w:r w:rsidRPr="00183DEF">
        <w:rPr>
          <w:lang w:val="en-US"/>
        </w:rPr>
        <w:t>the</w:t>
      </w:r>
      <w:r w:rsidRPr="00183DEF">
        <w:rPr>
          <w:spacing w:val="-5"/>
          <w:lang w:val="en-US"/>
        </w:rPr>
        <w:t xml:space="preserve"> </w:t>
      </w:r>
      <w:r w:rsidRPr="00183DEF">
        <w:rPr>
          <w:lang w:val="en-US"/>
        </w:rPr>
        <w:t>eligibility</w:t>
      </w:r>
      <w:r w:rsidRPr="00183DEF">
        <w:rPr>
          <w:spacing w:val="-4"/>
          <w:lang w:val="en-US"/>
        </w:rPr>
        <w:t xml:space="preserve"> </w:t>
      </w:r>
      <w:r w:rsidRPr="00183DEF">
        <w:rPr>
          <w:lang w:val="en-US"/>
        </w:rPr>
        <w:t>questions.</w:t>
      </w:r>
    </w:p>
    <w:p w14:paraId="4FE5C27D" w14:textId="77777777" w:rsidR="00183DEF" w:rsidRDefault="00183DEF" w:rsidP="00A70F04">
      <w:pPr>
        <w:pStyle w:val="ListBullet"/>
        <w:rPr>
          <w:lang w:val="en-US"/>
        </w:rPr>
      </w:pPr>
      <w:r w:rsidRPr="00183DEF">
        <w:rPr>
          <w:lang w:val="en-US"/>
        </w:rPr>
        <w:t xml:space="preserve">Eligibility criteria 4(b) and 6 may in special circumstances be varied by the </w:t>
      </w:r>
      <w:r w:rsidRPr="00F853F9">
        <w:rPr>
          <w:color w:val="5E8AB4"/>
          <w:lang w:val="en-US"/>
        </w:rPr>
        <w:t>Commissioner</w:t>
      </w:r>
      <w:r w:rsidRPr="00183DEF">
        <w:rPr>
          <w:lang w:val="en-US"/>
        </w:rPr>
        <w:t>. For further information, refer to Section 4 of the</w:t>
      </w:r>
      <w:r w:rsidRPr="00B678FB">
        <w:t xml:space="preserve"> </w:t>
      </w:r>
      <w:r w:rsidRPr="00183DEF">
        <w:rPr>
          <w:lang w:val="en-US"/>
        </w:rPr>
        <w:t>Guide.</w:t>
      </w:r>
    </w:p>
    <w:tbl>
      <w:tblPr>
        <w:tblStyle w:val="NTGTable"/>
        <w:tblW w:w="9653" w:type="dxa"/>
        <w:tblLayout w:type="fixed"/>
        <w:tblLook w:val="04A0" w:firstRow="1" w:lastRow="0" w:firstColumn="1" w:lastColumn="0" w:noHBand="0" w:noVBand="1"/>
        <w:tblDescription w:val="Eligibility criteria"/>
      </w:tblPr>
      <w:tblGrid>
        <w:gridCol w:w="7609"/>
        <w:gridCol w:w="1022"/>
        <w:gridCol w:w="1022"/>
      </w:tblGrid>
      <w:tr w:rsidR="008C7DCD" w14:paraId="44361409"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09" w:type="dxa"/>
            <w:tcMar>
              <w:top w:w="28" w:type="dxa"/>
              <w:left w:w="85" w:type="dxa"/>
              <w:bottom w:w="28" w:type="dxa"/>
              <w:right w:w="85" w:type="dxa"/>
            </w:tcMar>
          </w:tcPr>
          <w:p w14:paraId="3C6319AA" w14:textId="5068B789" w:rsidR="008C7DCD" w:rsidRPr="008C7DCD" w:rsidRDefault="008C7DCD" w:rsidP="004F4244">
            <w:pPr>
              <w:rPr>
                <w:rFonts w:ascii="Wingdings 2" w:hAnsi="Wingdings 2"/>
                <w:sz w:val="30"/>
              </w:rPr>
            </w:pPr>
            <w:r>
              <w:t xml:space="preserve">Eligibility checklist </w:t>
            </w:r>
            <w:r>
              <w:br w:type="column"/>
            </w:r>
            <w:r w:rsidRPr="00B678FB">
              <w:t xml:space="preserve">Indicate with a </w:t>
            </w:r>
            <w:sdt>
              <w:sdtPr>
                <w:rPr>
                  <w:rFonts w:ascii="Segoe UI Symbol" w:hAnsi="Segoe UI Symbol"/>
                </w:rPr>
                <w:id w:val="-1554149210"/>
                <w14:checkbox>
                  <w14:checked w14:val="1"/>
                  <w14:checkedState w14:val="2612" w14:font="MS Gothic"/>
                  <w14:uncheckedState w14:val="2610" w14:font="MS Gothic"/>
                </w14:checkbox>
              </w:sdtPr>
              <w:sdtContent>
                <w:r w:rsidR="004F4244">
                  <w:rPr>
                    <w:rFonts w:ascii="MS Gothic" w:eastAsia="MS Gothic" w:hAnsi="MS Gothic" w:hint="eastAsia"/>
                  </w:rPr>
                  <w:t>☒</w:t>
                </w:r>
              </w:sdtContent>
            </w:sdt>
          </w:p>
        </w:tc>
        <w:tc>
          <w:tcPr>
            <w:tcW w:w="1022" w:type="dxa"/>
            <w:tcMar>
              <w:top w:w="28" w:type="dxa"/>
              <w:left w:w="85" w:type="dxa"/>
              <w:bottom w:w="28" w:type="dxa"/>
              <w:right w:w="85" w:type="dxa"/>
            </w:tcMar>
          </w:tcPr>
          <w:p w14:paraId="40DC69F2" w14:textId="77777777" w:rsidR="008C7DCD" w:rsidRDefault="00FF16C5" w:rsidP="008C7DCD">
            <w:pPr>
              <w:cnfStyle w:val="100000000000" w:firstRow="1" w:lastRow="0" w:firstColumn="0" w:lastColumn="0" w:oddVBand="0" w:evenVBand="0" w:oddHBand="0" w:evenHBand="0" w:firstRowFirstColumn="0" w:firstRowLastColumn="0" w:lastRowFirstColumn="0" w:lastRowLastColumn="0"/>
              <w:rPr>
                <w:lang w:val="en-US"/>
              </w:rPr>
            </w:pPr>
            <w:r>
              <w:rPr>
                <w:lang w:val="en-US"/>
              </w:rPr>
              <w:t>Yes</w:t>
            </w:r>
          </w:p>
        </w:tc>
        <w:tc>
          <w:tcPr>
            <w:tcW w:w="1022" w:type="dxa"/>
            <w:tcMar>
              <w:top w:w="28" w:type="dxa"/>
              <w:left w:w="85" w:type="dxa"/>
              <w:bottom w:w="28" w:type="dxa"/>
              <w:right w:w="85" w:type="dxa"/>
            </w:tcMar>
          </w:tcPr>
          <w:p w14:paraId="62D944ED" w14:textId="77777777" w:rsidR="008C7DCD" w:rsidRDefault="00FF16C5" w:rsidP="008C7DCD">
            <w:pPr>
              <w:cnfStyle w:val="100000000000" w:firstRow="1" w:lastRow="0" w:firstColumn="0" w:lastColumn="0" w:oddVBand="0" w:evenVBand="0" w:oddHBand="0" w:evenHBand="0" w:firstRowFirstColumn="0" w:firstRowLastColumn="0" w:lastRowFirstColumn="0" w:lastRowLastColumn="0"/>
              <w:rPr>
                <w:lang w:val="en-US"/>
              </w:rPr>
            </w:pPr>
            <w:r>
              <w:rPr>
                <w:lang w:val="en-US"/>
              </w:rPr>
              <w:t>No</w:t>
            </w:r>
          </w:p>
        </w:tc>
      </w:tr>
      <w:tr w:rsidR="00FF16C5" w14:paraId="014811F9"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Mar>
              <w:top w:w="28" w:type="dxa"/>
              <w:left w:w="85" w:type="dxa"/>
              <w:bottom w:w="28" w:type="dxa"/>
              <w:right w:w="85" w:type="dxa"/>
            </w:tcMar>
          </w:tcPr>
          <w:p w14:paraId="69AB723C" w14:textId="27434E46" w:rsidR="00FF16C5" w:rsidRPr="008C7DCD" w:rsidRDefault="00FF16C5" w:rsidP="00B678FB">
            <w:pPr>
              <w:pStyle w:val="Tablenumberlistlevel1"/>
            </w:pPr>
            <w:r w:rsidRPr="008C7DCD">
              <w:t xml:space="preserve">Is this the first time </w:t>
            </w:r>
            <w:r w:rsidRPr="00C10420">
              <w:rPr>
                <w:b/>
                <w:bCs/>
              </w:rPr>
              <w:t>each</w:t>
            </w:r>
            <w:r w:rsidRPr="008C7DCD">
              <w:t xml:space="preserve"> </w:t>
            </w:r>
            <w:r w:rsidRPr="00C10420">
              <w:rPr>
                <w:color w:val="5E8AB4"/>
              </w:rPr>
              <w:t xml:space="preserve">applicant </w:t>
            </w:r>
            <w:r w:rsidRPr="008C7DCD">
              <w:t xml:space="preserve">and/or their </w:t>
            </w:r>
            <w:r w:rsidRPr="00C10420">
              <w:rPr>
                <w:color w:val="5E8AB4"/>
              </w:rPr>
              <w:t xml:space="preserve">spouse/de facto partner </w:t>
            </w:r>
            <w:r w:rsidRPr="008C7DCD">
              <w:t>will receive a grant under</w:t>
            </w:r>
            <w:r w:rsidRPr="00B678FB">
              <w:t xml:space="preserve"> </w:t>
            </w:r>
            <w:r w:rsidRPr="008C7DCD">
              <w:t xml:space="preserve">the </w:t>
            </w:r>
            <w:r w:rsidRPr="00C10420">
              <w:rPr>
                <w:rStyle w:val="Emphasis"/>
              </w:rPr>
              <w:t>First Home Owner Grant Act</w:t>
            </w:r>
            <w:r w:rsidRPr="00B678FB">
              <w:t xml:space="preserve"> </w:t>
            </w:r>
            <w:r w:rsidRPr="008C7DCD">
              <w:t>in any state or territory of Australia?</w:t>
            </w:r>
          </w:p>
        </w:tc>
        <w:tc>
          <w:tcPr>
            <w:tcW w:w="1022" w:type="dxa"/>
            <w:tcMar>
              <w:top w:w="28" w:type="dxa"/>
              <w:left w:w="85" w:type="dxa"/>
              <w:bottom w:w="28" w:type="dxa"/>
              <w:right w:w="85" w:type="dxa"/>
            </w:tcMar>
          </w:tcPr>
          <w:p w14:paraId="714A673F"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923296761"/>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Mar>
              <w:top w:w="28" w:type="dxa"/>
              <w:left w:w="85" w:type="dxa"/>
              <w:bottom w:w="28" w:type="dxa"/>
              <w:right w:w="85" w:type="dxa"/>
            </w:tcMar>
          </w:tcPr>
          <w:p w14:paraId="4E67DAF7"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30562211"/>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149B3D73"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Mar>
              <w:top w:w="28" w:type="dxa"/>
              <w:left w:w="85" w:type="dxa"/>
              <w:bottom w:w="28" w:type="dxa"/>
              <w:right w:w="85" w:type="dxa"/>
            </w:tcMar>
          </w:tcPr>
          <w:p w14:paraId="44E62193" w14:textId="77777777" w:rsidR="00FF16C5" w:rsidRPr="008C7DCD" w:rsidRDefault="00FF16C5" w:rsidP="00FF16C5">
            <w:pPr>
              <w:pStyle w:val="Tablenumberlistlevel1"/>
            </w:pPr>
            <w:r w:rsidRPr="008C7DCD">
              <w:t xml:space="preserve">Is </w:t>
            </w:r>
            <w:r w:rsidRPr="00C10420">
              <w:rPr>
                <w:b/>
                <w:bCs/>
              </w:rPr>
              <w:t>each</w:t>
            </w:r>
            <w:r w:rsidRPr="008C7DCD">
              <w:t xml:space="preserve"> </w:t>
            </w:r>
            <w:r w:rsidRPr="00C10420">
              <w:rPr>
                <w:color w:val="5E8AB4"/>
              </w:rPr>
              <w:t xml:space="preserve">applicant </w:t>
            </w:r>
            <w:r w:rsidRPr="008C7DCD">
              <w:t xml:space="preserve">and their </w:t>
            </w:r>
            <w:r w:rsidRPr="00C10420">
              <w:rPr>
                <w:color w:val="5E8AB4"/>
              </w:rPr>
              <w:t xml:space="preserve">spouse/de facto partner </w:t>
            </w:r>
            <w:r w:rsidRPr="008C7DCD">
              <w:t xml:space="preserve">a person who has </w:t>
            </w:r>
            <w:r w:rsidRPr="00C10420">
              <w:rPr>
                <w:b/>
                <w:bCs/>
              </w:rPr>
              <w:t>never owned</w:t>
            </w:r>
            <w:r w:rsidRPr="008C7DCD">
              <w:t xml:space="preserve"> </w:t>
            </w:r>
            <w:r w:rsidRPr="00C10420">
              <w:rPr>
                <w:b/>
              </w:rPr>
              <w:t xml:space="preserve">or held a </w:t>
            </w:r>
            <w:r w:rsidRPr="00C34739">
              <w:rPr>
                <w:b/>
                <w:color w:val="000000" w:themeColor="text1"/>
              </w:rPr>
              <w:t>relevant interest</w:t>
            </w:r>
            <w:r w:rsidRPr="00C34739">
              <w:rPr>
                <w:color w:val="000000" w:themeColor="text1"/>
              </w:rPr>
              <w:t xml:space="preserve"> </w:t>
            </w:r>
            <w:r w:rsidRPr="008C7DCD">
              <w:t xml:space="preserve">in a </w:t>
            </w:r>
            <w:r w:rsidRPr="00C10420">
              <w:rPr>
                <w:color w:val="5E8AB4"/>
              </w:rPr>
              <w:t>residential property</w:t>
            </w:r>
            <w:r w:rsidRPr="008C7DCD">
              <w:t xml:space="preserve">, either jointly, separately or with some other person, before </w:t>
            </w:r>
            <w:r w:rsidRPr="00C10420">
              <w:rPr>
                <w:b/>
                <w:bCs/>
              </w:rPr>
              <w:t>1 July 2000</w:t>
            </w:r>
            <w:r w:rsidRPr="008C7DCD">
              <w:t xml:space="preserve"> in any state or territory of Australia?</w:t>
            </w:r>
          </w:p>
          <w:p w14:paraId="4BA2CD02" w14:textId="77777777" w:rsidR="00FF16C5" w:rsidRDefault="00FF16C5" w:rsidP="00C34739">
            <w:pPr>
              <w:pStyle w:val="ListContinue"/>
              <w:spacing w:before="60"/>
              <w:ind w:left="283"/>
              <w:rPr>
                <w:lang w:val="en-US"/>
              </w:rPr>
            </w:pPr>
            <w:r w:rsidRPr="00C34739">
              <w:rPr>
                <w:b/>
                <w:lang w:val="en-US"/>
              </w:rPr>
              <w:t>Note:</w:t>
            </w:r>
            <w:r w:rsidRPr="008C7DCD">
              <w:rPr>
                <w:lang w:val="en-US"/>
              </w:rPr>
              <w:t xml:space="preserve"> </w:t>
            </w:r>
            <w:r w:rsidRPr="00C10420">
              <w:rPr>
                <w:color w:val="5E8AB4"/>
                <w:lang w:val="en-US"/>
              </w:rPr>
              <w:t xml:space="preserve">Applicants </w:t>
            </w:r>
            <w:r w:rsidRPr="008C7DCD">
              <w:rPr>
                <w:lang w:val="en-US"/>
              </w:rPr>
              <w:t xml:space="preserve">are not eligible for a grant if they or their </w:t>
            </w:r>
            <w:r w:rsidRPr="00C10420">
              <w:rPr>
                <w:color w:val="5E8AB4"/>
                <w:lang w:val="en-US"/>
              </w:rPr>
              <w:t>spouse/de facto partner</w:t>
            </w:r>
            <w:r w:rsidRPr="008C7DCD">
              <w:rPr>
                <w:lang w:val="en-US"/>
              </w:rPr>
              <w:t xml:space="preserve"> have owned or held </w:t>
            </w:r>
            <w:r w:rsidRPr="00C10420">
              <w:rPr>
                <w:color w:val="5E8AB4"/>
                <w:lang w:val="en-US"/>
              </w:rPr>
              <w:t xml:space="preserve">a relevant interest in residential property </w:t>
            </w:r>
            <w:r w:rsidRPr="008C7DCD">
              <w:rPr>
                <w:lang w:val="en-US"/>
              </w:rPr>
              <w:t xml:space="preserve">prior to 1 July 2000, even if they have never occupied the property. A </w:t>
            </w:r>
            <w:r w:rsidRPr="00C10420">
              <w:rPr>
                <w:color w:val="5E8AB4"/>
                <w:lang w:val="en-US"/>
              </w:rPr>
              <w:t xml:space="preserve">residential property </w:t>
            </w:r>
            <w:r w:rsidRPr="008C7DCD">
              <w:rPr>
                <w:lang w:val="en-US"/>
              </w:rPr>
              <w:t>includes any property on which there is a residence.</w:t>
            </w:r>
          </w:p>
        </w:tc>
        <w:tc>
          <w:tcPr>
            <w:tcW w:w="1022" w:type="dxa"/>
            <w:tcMar>
              <w:top w:w="28" w:type="dxa"/>
              <w:left w:w="85" w:type="dxa"/>
              <w:bottom w:w="28" w:type="dxa"/>
              <w:right w:w="85" w:type="dxa"/>
            </w:tcMar>
          </w:tcPr>
          <w:p w14:paraId="3F9FAB68"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135687553"/>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Mar>
              <w:top w:w="28" w:type="dxa"/>
              <w:left w:w="85" w:type="dxa"/>
              <w:bottom w:w="28" w:type="dxa"/>
              <w:right w:w="85" w:type="dxa"/>
            </w:tcMar>
          </w:tcPr>
          <w:p w14:paraId="6B7F7AE9"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516768199"/>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007F5604"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bottom w:val="single" w:sz="4" w:space="0" w:color="auto"/>
            </w:tcBorders>
            <w:tcMar>
              <w:top w:w="28" w:type="dxa"/>
              <w:left w:w="85" w:type="dxa"/>
              <w:bottom w:w="28" w:type="dxa"/>
              <w:right w:w="85" w:type="dxa"/>
            </w:tcMar>
          </w:tcPr>
          <w:p w14:paraId="2291218C" w14:textId="6984E654" w:rsidR="00FF16C5" w:rsidRDefault="00FF16C5" w:rsidP="008D46BF">
            <w:pPr>
              <w:pStyle w:val="Tablenumberlistlevel1"/>
            </w:pPr>
            <w:r w:rsidRPr="008C7DCD">
              <w:t xml:space="preserve">Is </w:t>
            </w:r>
            <w:r w:rsidRPr="008D46BF">
              <w:rPr>
                <w:b/>
                <w:bCs/>
              </w:rPr>
              <w:t>each</w:t>
            </w:r>
            <w:r w:rsidRPr="008C7DCD">
              <w:t xml:space="preserve"> </w:t>
            </w:r>
            <w:r w:rsidRPr="008D46BF">
              <w:rPr>
                <w:color w:val="5E8AB4"/>
              </w:rPr>
              <w:t xml:space="preserve">applicant </w:t>
            </w:r>
            <w:r w:rsidRPr="008C7DCD">
              <w:t xml:space="preserve">and their </w:t>
            </w:r>
            <w:r w:rsidRPr="008D46BF">
              <w:rPr>
                <w:color w:val="5E8AB4"/>
              </w:rPr>
              <w:t xml:space="preserve">spouse/de facto partner </w:t>
            </w:r>
            <w:r w:rsidRPr="008C7DCD">
              <w:t xml:space="preserve">a person who has </w:t>
            </w:r>
            <w:r w:rsidRPr="008D46BF">
              <w:rPr>
                <w:b/>
                <w:bCs/>
              </w:rPr>
              <w:t>never occupied</w:t>
            </w:r>
            <w:r w:rsidRPr="008C7DCD">
              <w:t xml:space="preserve"> a residential</w:t>
            </w:r>
            <w:r>
              <w:t xml:space="preserve"> </w:t>
            </w:r>
            <w:r w:rsidRPr="008C7DCD">
              <w:t>property that they acquired, either jointly, separately or with some other person, a relevant interest in,</w:t>
            </w:r>
            <w:r>
              <w:t xml:space="preserve"> </w:t>
            </w:r>
            <w:r w:rsidRPr="008C7DCD">
              <w:t xml:space="preserve">on or after </w:t>
            </w:r>
            <w:r w:rsidRPr="008D46BF">
              <w:rPr>
                <w:b/>
                <w:bCs/>
              </w:rPr>
              <w:t>1</w:t>
            </w:r>
            <w:r w:rsidR="008D46BF" w:rsidRPr="008D46BF">
              <w:rPr>
                <w:b/>
                <w:bCs/>
              </w:rPr>
              <w:t> </w:t>
            </w:r>
            <w:r w:rsidRPr="008D46BF">
              <w:rPr>
                <w:b/>
                <w:bCs/>
              </w:rPr>
              <w:t>July 2000</w:t>
            </w:r>
            <w:r w:rsidRPr="008C7DCD">
              <w:t xml:space="preserve"> in any state or territory of Australia?</w:t>
            </w:r>
          </w:p>
        </w:tc>
        <w:tc>
          <w:tcPr>
            <w:tcW w:w="1022" w:type="dxa"/>
            <w:tcBorders>
              <w:bottom w:val="single" w:sz="4" w:space="0" w:color="auto"/>
            </w:tcBorders>
            <w:tcMar>
              <w:top w:w="28" w:type="dxa"/>
              <w:left w:w="85" w:type="dxa"/>
              <w:bottom w:w="28" w:type="dxa"/>
              <w:right w:w="85" w:type="dxa"/>
            </w:tcMar>
          </w:tcPr>
          <w:p w14:paraId="34C0B740"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839115279"/>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bottom w:val="single" w:sz="4" w:space="0" w:color="auto"/>
            </w:tcBorders>
            <w:tcMar>
              <w:top w:w="28" w:type="dxa"/>
              <w:left w:w="85" w:type="dxa"/>
              <w:bottom w:w="28" w:type="dxa"/>
              <w:right w:w="85" w:type="dxa"/>
            </w:tcMar>
          </w:tcPr>
          <w:p w14:paraId="6042DF59"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760059685"/>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5196FA55"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bottom w:val="nil"/>
            </w:tcBorders>
            <w:tcMar>
              <w:top w:w="28" w:type="dxa"/>
              <w:left w:w="85" w:type="dxa"/>
              <w:bottom w:w="28" w:type="dxa"/>
              <w:right w:w="85" w:type="dxa"/>
            </w:tcMar>
          </w:tcPr>
          <w:p w14:paraId="30139485" w14:textId="77777777" w:rsidR="00FF16C5" w:rsidRPr="008C7DCD" w:rsidRDefault="00FF16C5" w:rsidP="00FF16C5">
            <w:pPr>
              <w:pStyle w:val="Tablenumberlistlevel1"/>
            </w:pPr>
            <w:r w:rsidRPr="008C7DCD">
              <w:t>Is:</w:t>
            </w:r>
          </w:p>
          <w:p w14:paraId="7A358D94" w14:textId="5BE8E558" w:rsidR="00FF16C5" w:rsidRDefault="00FF16C5" w:rsidP="00C34739">
            <w:pPr>
              <w:pStyle w:val="Tablenumberlistlevel2"/>
              <w:numPr>
                <w:ilvl w:val="1"/>
                <w:numId w:val="6"/>
              </w:numPr>
            </w:pPr>
            <w:r w:rsidRPr="002D1ADD">
              <w:rPr>
                <w:b/>
              </w:rPr>
              <w:t>each</w:t>
            </w:r>
            <w:r w:rsidRPr="008C7DCD">
              <w:t xml:space="preserve"> </w:t>
            </w:r>
            <w:r w:rsidRPr="004F4244">
              <w:rPr>
                <w:color w:val="5E8AB4"/>
              </w:rPr>
              <w:t xml:space="preserve">applicant </w:t>
            </w:r>
            <w:r w:rsidRPr="008C7DCD">
              <w:t>a natural person (</w:t>
            </w:r>
            <w:proofErr w:type="spellStart"/>
            <w:r w:rsidRPr="008C7DCD">
              <w:t>ie</w:t>
            </w:r>
            <w:proofErr w:type="spellEnd"/>
            <w:r w:rsidRPr="008C7DCD">
              <w:t xml:space="preserve"> not a company or trustee) who will on the </w:t>
            </w:r>
            <w:r w:rsidRPr="004F4244">
              <w:rPr>
                <w:color w:val="5E8AB4"/>
              </w:rPr>
              <w:t>completion date of the eligible transaction</w:t>
            </w:r>
            <w:r w:rsidRPr="008C7DCD">
              <w:t>, hold all their interest in the property in their own right and not as a trustee</w:t>
            </w:r>
          </w:p>
        </w:tc>
        <w:tc>
          <w:tcPr>
            <w:tcW w:w="1022" w:type="dxa"/>
            <w:tcBorders>
              <w:bottom w:val="nil"/>
            </w:tcBorders>
            <w:tcMar>
              <w:top w:w="28" w:type="dxa"/>
              <w:left w:w="85" w:type="dxa"/>
              <w:bottom w:w="28" w:type="dxa"/>
              <w:right w:w="85" w:type="dxa"/>
            </w:tcMar>
          </w:tcPr>
          <w:p w14:paraId="301380CB" w14:textId="77777777" w:rsidR="00E9733E" w:rsidRDefault="00E9733E" w:rsidP="00FF16C5">
            <w:pP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7385553F" w14:textId="56951355"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425804126"/>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bottom w:val="nil"/>
            </w:tcBorders>
            <w:tcMar>
              <w:top w:w="28" w:type="dxa"/>
              <w:left w:w="85" w:type="dxa"/>
              <w:bottom w:w="28" w:type="dxa"/>
              <w:right w:w="85" w:type="dxa"/>
            </w:tcMar>
          </w:tcPr>
          <w:p w14:paraId="15915274" w14:textId="77777777" w:rsidR="00E9733E" w:rsidRDefault="00E9733E" w:rsidP="00FF16C5">
            <w:pP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5D243876" w14:textId="237333A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194660656"/>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34EA4DAA"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top w:val="nil"/>
            </w:tcBorders>
            <w:tcMar>
              <w:top w:w="28" w:type="dxa"/>
              <w:left w:w="85" w:type="dxa"/>
              <w:bottom w:w="28" w:type="dxa"/>
              <w:right w:w="85" w:type="dxa"/>
            </w:tcMar>
          </w:tcPr>
          <w:p w14:paraId="280E6533" w14:textId="37FDCDDF" w:rsidR="00FF16C5" w:rsidRDefault="00EE0748" w:rsidP="00C34739">
            <w:pPr>
              <w:pStyle w:val="Tablenumberlistlevel2"/>
              <w:numPr>
                <w:ilvl w:val="1"/>
                <w:numId w:val="6"/>
              </w:numPr>
            </w:pPr>
            <w:proofErr w:type="gramStart"/>
            <w:r>
              <w:rPr>
                <w:b/>
                <w:bCs/>
              </w:rPr>
              <w:t>and</w:t>
            </w:r>
            <w:proofErr w:type="gramEnd"/>
            <w:r>
              <w:rPr>
                <w:b/>
                <w:bCs/>
              </w:rPr>
              <w:t xml:space="preserve"> </w:t>
            </w:r>
            <w:r w:rsidR="00FF16C5" w:rsidRPr="00C34739">
              <w:rPr>
                <w:bCs/>
              </w:rPr>
              <w:t>at</w:t>
            </w:r>
            <w:r w:rsidR="00FF16C5" w:rsidRPr="004F4244">
              <w:rPr>
                <w:b/>
                <w:bCs/>
              </w:rPr>
              <w:t xml:space="preserve"> </w:t>
            </w:r>
            <w:r w:rsidR="00FF16C5" w:rsidRPr="00C34739">
              <w:t>least</w:t>
            </w:r>
            <w:r w:rsidR="00FF16C5" w:rsidRPr="008C7DCD">
              <w:t xml:space="preserve"> </w:t>
            </w:r>
            <w:r w:rsidR="00FF16C5" w:rsidRPr="004F4244">
              <w:rPr>
                <w:b/>
                <w:bCs/>
              </w:rPr>
              <w:t>one</w:t>
            </w:r>
            <w:r w:rsidR="00FF16C5" w:rsidRPr="008C7DCD">
              <w:t xml:space="preserve"> </w:t>
            </w:r>
            <w:r w:rsidR="00FF16C5" w:rsidRPr="004F4244">
              <w:rPr>
                <w:color w:val="5E8AB4"/>
              </w:rPr>
              <w:t xml:space="preserve">applicant </w:t>
            </w:r>
            <w:r w:rsidR="00FF16C5" w:rsidRPr="008C7DCD">
              <w:t>18 years of age or more</w:t>
            </w:r>
            <w:r w:rsidR="004F4244">
              <w:t>?</w:t>
            </w:r>
          </w:p>
        </w:tc>
        <w:tc>
          <w:tcPr>
            <w:tcW w:w="1022" w:type="dxa"/>
            <w:tcBorders>
              <w:top w:val="nil"/>
            </w:tcBorders>
            <w:tcMar>
              <w:top w:w="28" w:type="dxa"/>
              <w:left w:w="85" w:type="dxa"/>
              <w:bottom w:w="28" w:type="dxa"/>
              <w:right w:w="85" w:type="dxa"/>
            </w:tcMar>
          </w:tcPr>
          <w:p w14:paraId="4B4D1298"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985735852"/>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top w:val="nil"/>
            </w:tcBorders>
            <w:tcMar>
              <w:top w:w="28" w:type="dxa"/>
              <w:left w:w="85" w:type="dxa"/>
              <w:bottom w:w="28" w:type="dxa"/>
              <w:right w:w="85" w:type="dxa"/>
            </w:tcMar>
          </w:tcPr>
          <w:p w14:paraId="66CF2C7B"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40525388"/>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218ECD1E"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Mar>
              <w:top w:w="28" w:type="dxa"/>
              <w:left w:w="85" w:type="dxa"/>
              <w:bottom w:w="28" w:type="dxa"/>
              <w:right w:w="85" w:type="dxa"/>
            </w:tcMar>
          </w:tcPr>
          <w:p w14:paraId="1BB24A94" w14:textId="77777777" w:rsidR="00FF16C5" w:rsidRDefault="00FF16C5" w:rsidP="00FF16C5">
            <w:pPr>
              <w:pStyle w:val="Tablenumberlistlevel1"/>
            </w:pPr>
            <w:r w:rsidRPr="008C7DCD">
              <w:t xml:space="preserve">Is </w:t>
            </w:r>
            <w:r w:rsidRPr="004F4244">
              <w:rPr>
                <w:b/>
                <w:bCs/>
              </w:rPr>
              <w:t>at least one</w:t>
            </w:r>
            <w:r w:rsidRPr="008C7DCD">
              <w:t xml:space="preserve"> </w:t>
            </w:r>
            <w:r w:rsidRPr="004F4244">
              <w:rPr>
                <w:color w:val="5E8AB4"/>
              </w:rPr>
              <w:t xml:space="preserve">applicant </w:t>
            </w:r>
            <w:r w:rsidRPr="008C7DCD">
              <w:t xml:space="preserve">a </w:t>
            </w:r>
            <w:r w:rsidRPr="004F4244">
              <w:rPr>
                <w:color w:val="5E8AB4"/>
              </w:rPr>
              <w:t xml:space="preserve">permanent resident </w:t>
            </w:r>
            <w:r w:rsidRPr="008C7DCD">
              <w:t>or Australian citizen at the time of making the application?</w:t>
            </w:r>
          </w:p>
        </w:tc>
        <w:tc>
          <w:tcPr>
            <w:tcW w:w="1022" w:type="dxa"/>
            <w:tcMar>
              <w:top w:w="28" w:type="dxa"/>
              <w:left w:w="85" w:type="dxa"/>
              <w:bottom w:w="28" w:type="dxa"/>
              <w:right w:w="85" w:type="dxa"/>
            </w:tcMar>
          </w:tcPr>
          <w:p w14:paraId="21E3BEBF"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426809371"/>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Mar>
              <w:top w:w="28" w:type="dxa"/>
              <w:left w:w="85" w:type="dxa"/>
              <w:bottom w:w="28" w:type="dxa"/>
              <w:right w:w="85" w:type="dxa"/>
            </w:tcMar>
          </w:tcPr>
          <w:p w14:paraId="39197AF5"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16655400"/>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080F4FE8"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bottom w:val="single" w:sz="4" w:space="0" w:color="auto"/>
            </w:tcBorders>
            <w:tcMar>
              <w:top w:w="28" w:type="dxa"/>
              <w:left w:w="85" w:type="dxa"/>
              <w:bottom w:w="28" w:type="dxa"/>
              <w:right w:w="85" w:type="dxa"/>
            </w:tcMar>
          </w:tcPr>
          <w:p w14:paraId="7E5FAFA4" w14:textId="77777777" w:rsidR="00FF16C5" w:rsidRDefault="00FF16C5" w:rsidP="00FF16C5">
            <w:pPr>
              <w:pStyle w:val="Tablenumberlistlevel1"/>
            </w:pPr>
            <w:r w:rsidRPr="008C7DCD">
              <w:t xml:space="preserve">Will </w:t>
            </w:r>
            <w:r w:rsidRPr="004F4244">
              <w:rPr>
                <w:b/>
                <w:bCs/>
              </w:rPr>
              <w:t>at least one</w:t>
            </w:r>
            <w:r w:rsidRPr="008C7DCD">
              <w:t xml:space="preserve"> </w:t>
            </w:r>
            <w:r w:rsidRPr="004F4244">
              <w:rPr>
                <w:color w:val="5E8AB4"/>
              </w:rPr>
              <w:t xml:space="preserve">applicant </w:t>
            </w:r>
            <w:r w:rsidRPr="008C7DCD">
              <w:t xml:space="preserve">be occupying the </w:t>
            </w:r>
            <w:r w:rsidRPr="004F4244">
              <w:rPr>
                <w:color w:val="5E8AB4"/>
              </w:rPr>
              <w:t xml:space="preserve">home </w:t>
            </w:r>
            <w:r w:rsidRPr="008C7DCD">
              <w:t xml:space="preserve">as their </w:t>
            </w:r>
            <w:r w:rsidRPr="004F4244">
              <w:rPr>
                <w:color w:val="5E8AB4"/>
              </w:rPr>
              <w:t>principal place of residence</w:t>
            </w:r>
            <w:r w:rsidRPr="008C7DCD">
              <w:t xml:space="preserve"> for a continuous</w:t>
            </w:r>
            <w:r>
              <w:t xml:space="preserve"> </w:t>
            </w:r>
            <w:r w:rsidRPr="008C7DCD">
              <w:t xml:space="preserve">period of six months commencing within twelve months of the </w:t>
            </w:r>
            <w:r w:rsidRPr="004F4244">
              <w:rPr>
                <w:color w:val="5E8AB4"/>
              </w:rPr>
              <w:t>completion date of the eligible transaction</w:t>
            </w:r>
            <w:r w:rsidRPr="008C7DCD">
              <w:t>?</w:t>
            </w:r>
          </w:p>
        </w:tc>
        <w:tc>
          <w:tcPr>
            <w:tcW w:w="1022" w:type="dxa"/>
            <w:tcBorders>
              <w:bottom w:val="single" w:sz="4" w:space="0" w:color="auto"/>
            </w:tcBorders>
            <w:tcMar>
              <w:top w:w="28" w:type="dxa"/>
              <w:left w:w="85" w:type="dxa"/>
              <w:bottom w:w="28" w:type="dxa"/>
              <w:right w:w="85" w:type="dxa"/>
            </w:tcMar>
          </w:tcPr>
          <w:p w14:paraId="37E22C2D" w14:textId="331C34EB"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420306667"/>
                <w14:checkbox>
                  <w14:checked w14:val="0"/>
                  <w14:checkedState w14:val="2612" w14:font="MS Gothic"/>
                  <w14:uncheckedState w14:val="2610" w14:font="MS Gothic"/>
                </w14:checkbox>
              </w:sdtPr>
              <w:sdtContent>
                <w:r w:rsidR="0047189B">
                  <w:rPr>
                    <w:rFonts w:ascii="MS Gothic" w:eastAsia="MS Gothic" w:hAnsi="MS Gothic" w:hint="eastAsia"/>
                  </w:rPr>
                  <w:t>☐</w:t>
                </w:r>
              </w:sdtContent>
            </w:sdt>
            <w:r w:rsidR="00FF16C5">
              <w:t xml:space="preserve"> Yes </w:t>
            </w:r>
          </w:p>
        </w:tc>
        <w:tc>
          <w:tcPr>
            <w:tcW w:w="1022" w:type="dxa"/>
            <w:tcBorders>
              <w:bottom w:val="single" w:sz="4" w:space="0" w:color="auto"/>
            </w:tcBorders>
            <w:tcMar>
              <w:top w:w="28" w:type="dxa"/>
              <w:left w:w="85" w:type="dxa"/>
              <w:bottom w:w="28" w:type="dxa"/>
              <w:right w:w="85" w:type="dxa"/>
            </w:tcMar>
          </w:tcPr>
          <w:p w14:paraId="7AC58F17"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485691816"/>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rsidRPr="00B678FB" w14:paraId="4A34252B"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bottom w:val="nil"/>
            </w:tcBorders>
            <w:tcMar>
              <w:top w:w="28" w:type="dxa"/>
              <w:left w:w="85" w:type="dxa"/>
              <w:bottom w:w="28" w:type="dxa"/>
              <w:right w:w="85" w:type="dxa"/>
            </w:tcMar>
          </w:tcPr>
          <w:p w14:paraId="4E793625" w14:textId="77777777" w:rsidR="00FF16C5" w:rsidRPr="008C7DCD" w:rsidRDefault="00FF16C5" w:rsidP="00FF16C5">
            <w:pPr>
              <w:pStyle w:val="Tablenumberlistlevel1"/>
            </w:pPr>
            <w:r w:rsidRPr="008C7DCD">
              <w:t xml:space="preserve">Has each </w:t>
            </w:r>
            <w:r w:rsidRPr="001E71CC">
              <w:rPr>
                <w:color w:val="5E8AB4"/>
              </w:rPr>
              <w:t xml:space="preserve">applicant </w:t>
            </w:r>
            <w:r w:rsidRPr="001E71CC">
              <w:rPr>
                <w:b/>
                <w:bCs/>
              </w:rPr>
              <w:t>on or after 1 July 2000</w:t>
            </w:r>
            <w:r w:rsidRPr="008C7DCD">
              <w:t>, either:</w:t>
            </w:r>
          </w:p>
          <w:p w14:paraId="1B1F127E" w14:textId="10B339D6" w:rsidR="00FF16C5" w:rsidRPr="004F53E2" w:rsidRDefault="00FF16C5" w:rsidP="00C34739">
            <w:pPr>
              <w:pStyle w:val="Tablenumberlistlevel2"/>
              <w:numPr>
                <w:ilvl w:val="1"/>
                <w:numId w:val="6"/>
              </w:numPr>
            </w:pPr>
            <w:r w:rsidRPr="004F53E2">
              <w:t xml:space="preserve">entered into a </w:t>
            </w:r>
            <w:r w:rsidRPr="00C34739">
              <w:rPr>
                <w:b/>
                <w:bCs/>
                <w:color w:val="000000" w:themeColor="text1"/>
              </w:rPr>
              <w:t>contract of sale</w:t>
            </w:r>
            <w:r w:rsidRPr="00C34739">
              <w:rPr>
                <w:color w:val="000000" w:themeColor="text1"/>
              </w:rPr>
              <w:t xml:space="preserve"> </w:t>
            </w:r>
            <w:r w:rsidRPr="004F53E2">
              <w:t xml:space="preserve">for the purchase of a </w:t>
            </w:r>
            <w:r w:rsidRPr="001E71CC">
              <w:rPr>
                <w:color w:val="5E8AB4"/>
              </w:rPr>
              <w:t xml:space="preserve">home </w:t>
            </w:r>
            <w:r w:rsidRPr="004F53E2">
              <w:t>in the Northern Territory</w:t>
            </w:r>
          </w:p>
        </w:tc>
        <w:tc>
          <w:tcPr>
            <w:tcW w:w="1022" w:type="dxa"/>
            <w:tcBorders>
              <w:bottom w:val="nil"/>
            </w:tcBorders>
            <w:tcMar>
              <w:top w:w="28" w:type="dxa"/>
              <w:left w:w="85" w:type="dxa"/>
              <w:bottom w:w="28" w:type="dxa"/>
              <w:right w:w="85" w:type="dxa"/>
            </w:tcMar>
          </w:tcPr>
          <w:p w14:paraId="5BE9D800" w14:textId="77777777" w:rsidR="004A6410" w:rsidRDefault="004A6410" w:rsidP="00FF16C5">
            <w:pP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12153894" w14:textId="5C30EC65"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50987761"/>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bottom w:val="nil"/>
            </w:tcBorders>
            <w:tcMar>
              <w:top w:w="28" w:type="dxa"/>
              <w:left w:w="85" w:type="dxa"/>
              <w:bottom w:w="28" w:type="dxa"/>
              <w:right w:w="85" w:type="dxa"/>
            </w:tcMar>
          </w:tcPr>
          <w:p w14:paraId="4D1047CF" w14:textId="77777777" w:rsidR="004A6410" w:rsidRDefault="004A6410" w:rsidP="00FF16C5">
            <w:pP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53284035" w14:textId="7C7C713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19901792"/>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56ECC9B3"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top w:val="nil"/>
              <w:bottom w:val="nil"/>
            </w:tcBorders>
            <w:tcMar>
              <w:top w:w="28" w:type="dxa"/>
              <w:left w:w="85" w:type="dxa"/>
              <w:bottom w:w="28" w:type="dxa"/>
              <w:right w:w="85" w:type="dxa"/>
            </w:tcMar>
          </w:tcPr>
          <w:p w14:paraId="4D82BC62" w14:textId="46BE8A8D" w:rsidR="00FF16C5" w:rsidRPr="004F53E2" w:rsidRDefault="002D1ADD" w:rsidP="00C34739">
            <w:pPr>
              <w:pStyle w:val="Tablenumberlistlevel2"/>
              <w:numPr>
                <w:ilvl w:val="1"/>
                <w:numId w:val="6"/>
              </w:numPr>
            </w:pPr>
            <w:r w:rsidRPr="00C34739">
              <w:rPr>
                <w:b/>
              </w:rPr>
              <w:t>or</w:t>
            </w:r>
            <w:r>
              <w:t xml:space="preserve"> </w:t>
            </w:r>
            <w:r w:rsidR="00FF16C5" w:rsidRPr="004F53E2">
              <w:t xml:space="preserve">entered into a </w:t>
            </w:r>
            <w:r w:rsidR="00FF16C5" w:rsidRPr="00C34739">
              <w:rPr>
                <w:b/>
                <w:bCs/>
                <w:color w:val="000000" w:themeColor="text1"/>
              </w:rPr>
              <w:t>contract to build</w:t>
            </w:r>
            <w:r w:rsidR="00FF16C5" w:rsidRPr="001E71CC">
              <w:rPr>
                <w:color w:val="5E8AB4"/>
              </w:rPr>
              <w:t xml:space="preserve"> </w:t>
            </w:r>
            <w:r w:rsidR="00FF16C5" w:rsidRPr="004F53E2">
              <w:t xml:space="preserve">a </w:t>
            </w:r>
            <w:r w:rsidR="00FF16C5" w:rsidRPr="001E71CC">
              <w:rPr>
                <w:color w:val="5E8AB4"/>
              </w:rPr>
              <w:t xml:space="preserve">home </w:t>
            </w:r>
            <w:r w:rsidR="00FF16C5" w:rsidRPr="004F53E2">
              <w:t>in the Northern Territory</w:t>
            </w:r>
          </w:p>
        </w:tc>
        <w:tc>
          <w:tcPr>
            <w:tcW w:w="1022" w:type="dxa"/>
            <w:tcBorders>
              <w:top w:val="nil"/>
              <w:bottom w:val="nil"/>
            </w:tcBorders>
            <w:tcMar>
              <w:top w:w="28" w:type="dxa"/>
              <w:left w:w="85" w:type="dxa"/>
              <w:bottom w:w="28" w:type="dxa"/>
              <w:right w:w="85" w:type="dxa"/>
            </w:tcMar>
          </w:tcPr>
          <w:p w14:paraId="2B81ECAC"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666546157"/>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top w:val="nil"/>
              <w:bottom w:val="nil"/>
            </w:tcBorders>
            <w:tcMar>
              <w:top w:w="28" w:type="dxa"/>
              <w:left w:w="85" w:type="dxa"/>
              <w:bottom w:w="28" w:type="dxa"/>
              <w:right w:w="85" w:type="dxa"/>
            </w:tcMar>
          </w:tcPr>
          <w:p w14:paraId="326139A2" w14:textId="77777777" w:rsidR="00FF16C5" w:rsidRDefault="005A463E" w:rsidP="00FF16C5">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552236711"/>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r w:rsidR="00FF16C5" w14:paraId="63C26029"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9" w:type="dxa"/>
            <w:tcBorders>
              <w:top w:val="nil"/>
            </w:tcBorders>
            <w:tcMar>
              <w:top w:w="28" w:type="dxa"/>
              <w:left w:w="85" w:type="dxa"/>
              <w:bottom w:w="28" w:type="dxa"/>
              <w:right w:w="85" w:type="dxa"/>
            </w:tcMar>
          </w:tcPr>
          <w:p w14:paraId="5502CDAA" w14:textId="3334A7E8" w:rsidR="00FF16C5" w:rsidRPr="004F53E2" w:rsidRDefault="002D1ADD" w:rsidP="00C34739">
            <w:pPr>
              <w:pStyle w:val="Tablenumberlistlevel2"/>
              <w:numPr>
                <w:ilvl w:val="1"/>
                <w:numId w:val="6"/>
              </w:numPr>
            </w:pPr>
            <w:proofErr w:type="gramStart"/>
            <w:r w:rsidRPr="00C34739">
              <w:rPr>
                <w:b/>
              </w:rPr>
              <w:t>or</w:t>
            </w:r>
            <w:proofErr w:type="gramEnd"/>
            <w:r>
              <w:t xml:space="preserve"> </w:t>
            </w:r>
            <w:r w:rsidR="00FF16C5" w:rsidRPr="004F53E2">
              <w:t xml:space="preserve">in the case of </w:t>
            </w:r>
            <w:r w:rsidR="00FF16C5" w:rsidRPr="00C34739">
              <w:rPr>
                <w:b/>
                <w:bCs/>
                <w:color w:val="000000" w:themeColor="text1"/>
              </w:rPr>
              <w:t>an owner builder</w:t>
            </w:r>
            <w:r w:rsidR="00FF16C5" w:rsidRPr="004F53E2">
              <w:t xml:space="preserve">, commenced construction of a </w:t>
            </w:r>
            <w:r w:rsidR="00FF16C5" w:rsidRPr="001E71CC">
              <w:rPr>
                <w:color w:val="5E8AB4"/>
              </w:rPr>
              <w:t xml:space="preserve">home </w:t>
            </w:r>
            <w:r w:rsidR="00FF16C5" w:rsidRPr="004F53E2">
              <w:t>in the Northern Territory? (that is, laying of foundations)</w:t>
            </w:r>
          </w:p>
        </w:tc>
        <w:tc>
          <w:tcPr>
            <w:tcW w:w="1022" w:type="dxa"/>
            <w:tcBorders>
              <w:top w:val="nil"/>
            </w:tcBorders>
            <w:tcMar>
              <w:top w:w="28" w:type="dxa"/>
              <w:left w:w="85" w:type="dxa"/>
              <w:bottom w:w="28" w:type="dxa"/>
              <w:right w:w="85" w:type="dxa"/>
            </w:tcMar>
          </w:tcPr>
          <w:p w14:paraId="6798D357"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68105869"/>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Yes </w:t>
            </w:r>
          </w:p>
        </w:tc>
        <w:tc>
          <w:tcPr>
            <w:tcW w:w="1022" w:type="dxa"/>
            <w:tcBorders>
              <w:top w:val="nil"/>
            </w:tcBorders>
            <w:tcMar>
              <w:top w:w="28" w:type="dxa"/>
              <w:left w:w="85" w:type="dxa"/>
              <w:bottom w:w="28" w:type="dxa"/>
              <w:right w:w="85" w:type="dxa"/>
            </w:tcMar>
          </w:tcPr>
          <w:p w14:paraId="6CF08F9D" w14:textId="77777777" w:rsidR="00FF16C5" w:rsidRDefault="005A463E" w:rsidP="00FF16C5">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960024235"/>
                <w14:checkbox>
                  <w14:checked w14:val="0"/>
                  <w14:checkedState w14:val="2612" w14:font="MS Gothic"/>
                  <w14:uncheckedState w14:val="2610" w14:font="MS Gothic"/>
                </w14:checkbox>
              </w:sdtPr>
              <w:sdtContent>
                <w:r w:rsidR="00FF16C5" w:rsidRPr="004F53E2">
                  <w:rPr>
                    <w:rFonts w:ascii="Segoe UI Symbol" w:hAnsi="Segoe UI Symbol" w:cs="Segoe UI Symbol"/>
                  </w:rPr>
                  <w:t>☐</w:t>
                </w:r>
              </w:sdtContent>
            </w:sdt>
            <w:r w:rsidR="00FF16C5">
              <w:t xml:space="preserve"> No </w:t>
            </w:r>
          </w:p>
        </w:tc>
      </w:tr>
    </w:tbl>
    <w:p w14:paraId="32EFF4EA" w14:textId="1807B4BF" w:rsidR="008C7DCD" w:rsidRDefault="008C7DCD" w:rsidP="00C34739">
      <w:pPr>
        <w:spacing w:after="0"/>
        <w:rPr>
          <w:lang w:val="en-US"/>
        </w:rPr>
      </w:pPr>
    </w:p>
    <w:tbl>
      <w:tblPr>
        <w:tblStyle w:val="TableGridLight"/>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Description w:val="Determination of eligibility"/>
      </w:tblPr>
      <w:tblGrid>
        <w:gridCol w:w="9628"/>
      </w:tblGrid>
      <w:tr w:rsidR="008C7DCD" w:rsidRPr="008C7DCD" w14:paraId="7010314A" w14:textId="77777777" w:rsidTr="000D1576">
        <w:trPr>
          <w:tblHeader/>
        </w:trPr>
        <w:tc>
          <w:tcPr>
            <w:tcW w:w="9628" w:type="dxa"/>
            <w:shd w:val="clear" w:color="auto" w:fill="D9D9D9" w:themeFill="background1" w:themeFillShade="D9"/>
            <w:tcMar>
              <w:top w:w="85" w:type="dxa"/>
              <w:left w:w="85" w:type="dxa"/>
              <w:bottom w:w="85" w:type="dxa"/>
              <w:right w:w="85" w:type="dxa"/>
            </w:tcMar>
          </w:tcPr>
          <w:p w14:paraId="3A937DB0" w14:textId="77777777" w:rsidR="008C7DCD" w:rsidRPr="009D553B" w:rsidRDefault="008C7DCD" w:rsidP="00C509FD">
            <w:pPr>
              <w:rPr>
                <w:b/>
                <w:bCs/>
                <w:lang w:val="en-US"/>
              </w:rPr>
            </w:pPr>
            <w:r w:rsidRPr="009D553B">
              <w:rPr>
                <w:b/>
                <w:bCs/>
                <w:lang w:val="en-US"/>
              </w:rPr>
              <w:t>Determination of eligibility</w:t>
            </w:r>
          </w:p>
          <w:p w14:paraId="4749AA1F" w14:textId="77777777" w:rsidR="008C7DCD" w:rsidRPr="00B678FB" w:rsidRDefault="008C7DCD" w:rsidP="00C509FD">
            <w:pPr>
              <w:rPr>
                <w:b/>
                <w:lang w:val="en-US"/>
              </w:rPr>
            </w:pPr>
            <w:r w:rsidRPr="00B678FB">
              <w:t xml:space="preserve">If you answered 'YES' to ALL of the above questions, you may be entitled to receive the </w:t>
            </w:r>
            <w:r w:rsidRPr="009106C6">
              <w:rPr>
                <w:color w:val="5E8AB4"/>
                <w:lang w:val="en-US"/>
              </w:rPr>
              <w:t>FHOG</w:t>
            </w:r>
            <w:r w:rsidRPr="00B678FB">
              <w:t xml:space="preserve">, subject to the written decision made by the </w:t>
            </w:r>
            <w:r w:rsidRPr="009106C6">
              <w:rPr>
                <w:color w:val="5E8AB4"/>
                <w:lang w:val="en-US"/>
              </w:rPr>
              <w:t>Commissioner</w:t>
            </w:r>
            <w:r w:rsidRPr="00B678FB">
              <w:t xml:space="preserve">. Please attach additional information (where applicable) to support your eligibility for the </w:t>
            </w:r>
            <w:r w:rsidRPr="009106C6">
              <w:rPr>
                <w:color w:val="5E8AB4"/>
                <w:lang w:val="en-US"/>
              </w:rPr>
              <w:t>FHOG</w:t>
            </w:r>
            <w:r w:rsidRPr="00B678FB">
              <w:t>.</w:t>
            </w:r>
          </w:p>
        </w:tc>
      </w:tr>
    </w:tbl>
    <w:p w14:paraId="03049570" w14:textId="77777777" w:rsidR="008C7DCD" w:rsidRPr="008C7DCD" w:rsidRDefault="008C7DCD" w:rsidP="004E7081">
      <w:pPr>
        <w:pStyle w:val="Heading2-nonumbers"/>
      </w:pPr>
      <w:r w:rsidRPr="008C7DCD">
        <w:t>Section 2:  Applicant details</w:t>
      </w:r>
      <w:r w:rsidRPr="008C7DCD">
        <w:tab/>
      </w:r>
    </w:p>
    <w:tbl>
      <w:tblPr>
        <w:tblStyle w:val="TableGridLight"/>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Description w:val="Applicant details: Note"/>
      </w:tblPr>
      <w:tblGrid>
        <w:gridCol w:w="9628"/>
      </w:tblGrid>
      <w:tr w:rsidR="008C7DCD" w:rsidRPr="008C7DCD" w14:paraId="6F48431A" w14:textId="77777777" w:rsidTr="000D1576">
        <w:trPr>
          <w:tblHeader/>
        </w:trPr>
        <w:tc>
          <w:tcPr>
            <w:tcW w:w="9628" w:type="dxa"/>
            <w:shd w:val="clear" w:color="auto" w:fill="D9D9D9" w:themeFill="background1" w:themeFillShade="D9"/>
            <w:tcMar>
              <w:top w:w="85" w:type="dxa"/>
              <w:left w:w="85" w:type="dxa"/>
              <w:bottom w:w="85" w:type="dxa"/>
              <w:right w:w="85" w:type="dxa"/>
            </w:tcMar>
          </w:tcPr>
          <w:p w14:paraId="61E59631" w14:textId="77777777" w:rsidR="008C7DCD" w:rsidRPr="000D1576" w:rsidRDefault="008C7DCD" w:rsidP="008C7DCD">
            <w:pPr>
              <w:rPr>
                <w:b/>
                <w:bCs/>
                <w:lang w:val="en-US"/>
              </w:rPr>
            </w:pPr>
            <w:r w:rsidRPr="000D1576">
              <w:rPr>
                <w:b/>
                <w:bCs/>
                <w:lang w:val="en-US"/>
              </w:rPr>
              <w:t>Note:</w:t>
            </w:r>
          </w:p>
          <w:p w14:paraId="3FBFD1F6" w14:textId="77777777" w:rsidR="008C7DCD" w:rsidRPr="00C34739" w:rsidRDefault="008C7DCD" w:rsidP="00C34739">
            <w:pPr>
              <w:pStyle w:val="Tablebulletlistlevel1"/>
            </w:pPr>
            <w:r w:rsidRPr="002D1ADD">
              <w:t xml:space="preserve">It is essential that ALL </w:t>
            </w:r>
            <w:r w:rsidRPr="002D1ADD">
              <w:rPr>
                <w:color w:val="5E8AB4"/>
              </w:rPr>
              <w:t xml:space="preserve">applicants </w:t>
            </w:r>
            <w:r w:rsidRPr="002D1ADD">
              <w:t>complete this section.</w:t>
            </w:r>
          </w:p>
          <w:p w14:paraId="3CE69406" w14:textId="77777777" w:rsidR="008C7DCD" w:rsidRPr="00C34739" w:rsidRDefault="008C7DCD" w:rsidP="00C34739">
            <w:pPr>
              <w:pStyle w:val="Tablebulletlistlevel1"/>
            </w:pPr>
            <w:r w:rsidRPr="002D1ADD">
              <w:t xml:space="preserve">If more than two (2) </w:t>
            </w:r>
            <w:r w:rsidRPr="002D1ADD">
              <w:rPr>
                <w:color w:val="5E8AB4"/>
              </w:rPr>
              <w:t>applicants</w:t>
            </w:r>
            <w:r w:rsidRPr="002D1ADD">
              <w:t>, please complete and attach an additional application form.</w:t>
            </w:r>
          </w:p>
          <w:p w14:paraId="74C972DB" w14:textId="77777777" w:rsidR="008C7DCD" w:rsidRPr="008C7DCD" w:rsidRDefault="008C7DCD" w:rsidP="00C34739">
            <w:pPr>
              <w:pStyle w:val="Tablebulletlistlevel1"/>
            </w:pPr>
            <w:r w:rsidRPr="002D1ADD">
              <w:t xml:space="preserve">Each </w:t>
            </w:r>
            <w:r w:rsidRPr="002D1ADD">
              <w:rPr>
                <w:color w:val="5E8AB4"/>
              </w:rPr>
              <w:t xml:space="preserve">applicant </w:t>
            </w:r>
            <w:r w:rsidRPr="002D1ADD">
              <w:t>must sign the declaration at Section 6.</w:t>
            </w:r>
          </w:p>
        </w:tc>
      </w:tr>
    </w:tbl>
    <w:p w14:paraId="42432CEA" w14:textId="77777777" w:rsidR="008C7DCD" w:rsidRDefault="008C7DCD" w:rsidP="008C7DCD">
      <w:pPr>
        <w:rPr>
          <w:lang w:val="en-US"/>
        </w:rPr>
      </w:pPr>
    </w:p>
    <w:tbl>
      <w:tblPr>
        <w:tblStyle w:val="NTGTable"/>
        <w:tblW w:w="9612" w:type="dxa"/>
        <w:tblLayout w:type="fixed"/>
        <w:tblLook w:val="04A0" w:firstRow="1" w:lastRow="0" w:firstColumn="1" w:lastColumn="0" w:noHBand="0" w:noVBand="1"/>
        <w:tblDescription w:val="Number of applicants"/>
      </w:tblPr>
      <w:tblGrid>
        <w:gridCol w:w="7582"/>
        <w:gridCol w:w="1050"/>
        <w:gridCol w:w="980"/>
      </w:tblGrid>
      <w:tr w:rsidR="00155A89" w14:paraId="087FBC0B" w14:textId="77777777" w:rsidTr="007463CC">
        <w:trPr>
          <w:cnfStyle w:val="100000000000" w:firstRow="1" w:lastRow="0" w:firstColumn="0" w:lastColumn="0" w:oddVBand="0" w:evenVBand="0" w:oddHBand="0" w:evenHBand="0" w:firstRowFirstColumn="0" w:firstRowLastColumn="0" w:lastRowFirstColumn="0" w:lastRowLastColumn="0"/>
          <w:trHeight w:val="70"/>
        </w:trPr>
        <w:tc>
          <w:tcPr>
            <w:cnfStyle w:val="001000000100" w:firstRow="0" w:lastRow="0" w:firstColumn="1" w:lastColumn="0" w:oddVBand="0" w:evenVBand="0" w:oddHBand="0" w:evenHBand="0" w:firstRowFirstColumn="1" w:firstRowLastColumn="0" w:lastRowFirstColumn="0" w:lastRowLastColumn="0"/>
            <w:tcW w:w="9612" w:type="dxa"/>
            <w:gridSpan w:val="3"/>
            <w:tcMar>
              <w:top w:w="28" w:type="dxa"/>
              <w:left w:w="85" w:type="dxa"/>
              <w:bottom w:w="28" w:type="dxa"/>
              <w:right w:w="85" w:type="dxa"/>
            </w:tcMar>
          </w:tcPr>
          <w:p w14:paraId="261ED936" w14:textId="77777777" w:rsidR="00155A89" w:rsidRDefault="00155A89">
            <w:r w:rsidRPr="00155A89">
              <w:rPr>
                <w:lang w:val="en-US"/>
              </w:rPr>
              <w:t>Number of</w:t>
            </w:r>
            <w:r w:rsidRPr="00C34739">
              <w:rPr>
                <w:color w:val="000000" w:themeColor="text1"/>
                <w:lang w:val="en-US"/>
              </w:rPr>
              <w:t xml:space="preserve"> applicants</w:t>
            </w:r>
          </w:p>
        </w:tc>
      </w:tr>
      <w:tr w:rsidR="0047189B" w14:paraId="614976ED" w14:textId="77777777" w:rsidTr="007E73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2" w:type="dxa"/>
            <w:tcMar>
              <w:top w:w="28" w:type="dxa"/>
              <w:left w:w="85" w:type="dxa"/>
              <w:bottom w:w="28" w:type="dxa"/>
              <w:right w:w="85" w:type="dxa"/>
            </w:tcMar>
          </w:tcPr>
          <w:p w14:paraId="275DBA27" w14:textId="77777777" w:rsidR="0047189B" w:rsidRPr="00155A89" w:rsidRDefault="0047189B" w:rsidP="00155A89">
            <w:pPr>
              <w:rPr>
                <w:lang w:val="en-US"/>
              </w:rPr>
            </w:pPr>
            <w:r w:rsidRPr="00155A89">
              <w:rPr>
                <w:lang w:val="en-US"/>
              </w:rPr>
              <w:t xml:space="preserve">How many people will have a </w:t>
            </w:r>
            <w:r w:rsidRPr="00062A40">
              <w:rPr>
                <w:color w:val="5E8AB4"/>
                <w:lang w:val="en-US"/>
              </w:rPr>
              <w:t>relevant interest</w:t>
            </w:r>
            <w:r w:rsidRPr="00062A40">
              <w:rPr>
                <w:i/>
                <w:color w:val="5E8AB4"/>
                <w:lang w:val="en-US"/>
              </w:rPr>
              <w:t xml:space="preserve"> </w:t>
            </w:r>
            <w:r w:rsidRPr="00155A89">
              <w:rPr>
                <w:lang w:val="en-US"/>
              </w:rPr>
              <w:t xml:space="preserve">in the </w:t>
            </w:r>
            <w:r w:rsidRPr="00062A40">
              <w:rPr>
                <w:color w:val="5E8AB4"/>
                <w:lang w:val="en-US"/>
              </w:rPr>
              <w:t>home</w:t>
            </w:r>
            <w:r w:rsidRPr="00155A89">
              <w:rPr>
                <w:lang w:val="en-US"/>
              </w:rPr>
              <w:t>?</w:t>
            </w:r>
          </w:p>
        </w:tc>
        <w:tc>
          <w:tcPr>
            <w:tcW w:w="2030" w:type="dxa"/>
            <w:gridSpan w:val="2"/>
            <w:tcMar>
              <w:top w:w="28" w:type="dxa"/>
              <w:left w:w="85" w:type="dxa"/>
              <w:bottom w:w="28" w:type="dxa"/>
              <w:right w:w="85" w:type="dxa"/>
            </w:tcMar>
          </w:tcPr>
          <w:p w14:paraId="17B6F7B4" w14:textId="6F55F8EA" w:rsidR="0047189B" w:rsidRDefault="0047189B" w:rsidP="00155A89">
            <w:pPr>
              <w:cnfStyle w:val="000000100000" w:firstRow="0" w:lastRow="0" w:firstColumn="0" w:lastColumn="0" w:oddVBand="0" w:evenVBand="0" w:oddHBand="1" w:evenHBand="0" w:firstRowFirstColumn="0" w:firstRowLastColumn="0" w:lastRowFirstColumn="0" w:lastRowLastColumn="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0515861D" w14:textId="77777777" w:rsidTr="007463CC">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582" w:type="dxa"/>
            <w:shd w:val="clear" w:color="auto" w:fill="D9D9D9" w:themeFill="background1" w:themeFillShade="D9"/>
            <w:tcMar>
              <w:top w:w="28" w:type="dxa"/>
              <w:left w:w="85" w:type="dxa"/>
              <w:bottom w:w="28" w:type="dxa"/>
              <w:right w:w="85" w:type="dxa"/>
            </w:tcMar>
            <w:vAlign w:val="center"/>
          </w:tcPr>
          <w:p w14:paraId="5A644753" w14:textId="77777777" w:rsidR="00C509FD" w:rsidRDefault="00C509FD" w:rsidP="00C509FD">
            <w:r w:rsidRPr="00C34739">
              <w:rPr>
                <w:b/>
                <w:color w:val="000000" w:themeColor="text1"/>
                <w:lang w:val="en-US"/>
              </w:rPr>
              <w:t>Related or associated party transactions</w:t>
            </w:r>
          </w:p>
        </w:tc>
        <w:tc>
          <w:tcPr>
            <w:tcW w:w="1050" w:type="dxa"/>
            <w:shd w:val="clear" w:color="auto" w:fill="D9D9D9" w:themeFill="background1" w:themeFillShade="D9"/>
            <w:tcMar>
              <w:top w:w="28" w:type="dxa"/>
              <w:left w:w="85" w:type="dxa"/>
              <w:bottom w:w="28" w:type="dxa"/>
              <w:right w:w="85" w:type="dxa"/>
            </w:tcMar>
          </w:tcPr>
          <w:p w14:paraId="54112433" w14:textId="77777777" w:rsidR="00C509FD" w:rsidRPr="00C509FD" w:rsidRDefault="00C509FD" w:rsidP="00C509FD">
            <w:pPr>
              <w:cnfStyle w:val="000000010000" w:firstRow="0" w:lastRow="0" w:firstColumn="0" w:lastColumn="0" w:oddVBand="0" w:evenVBand="0" w:oddHBand="0" w:evenHBand="1" w:firstRowFirstColumn="0" w:firstRowLastColumn="0" w:lastRowFirstColumn="0" w:lastRowLastColumn="0"/>
              <w:rPr>
                <w:b/>
                <w:lang w:val="en-US"/>
              </w:rPr>
            </w:pPr>
            <w:r w:rsidRPr="00C509FD">
              <w:rPr>
                <w:b/>
                <w:lang w:val="en-US"/>
              </w:rPr>
              <w:t>Yes</w:t>
            </w:r>
          </w:p>
        </w:tc>
        <w:tc>
          <w:tcPr>
            <w:tcW w:w="980" w:type="dxa"/>
            <w:shd w:val="clear" w:color="auto" w:fill="D9D9D9" w:themeFill="background1" w:themeFillShade="D9"/>
            <w:tcMar>
              <w:top w:w="28" w:type="dxa"/>
              <w:left w:w="85" w:type="dxa"/>
              <w:bottom w:w="28" w:type="dxa"/>
              <w:right w:w="85" w:type="dxa"/>
            </w:tcMar>
          </w:tcPr>
          <w:p w14:paraId="30A6ABB2" w14:textId="77777777" w:rsidR="00C509FD" w:rsidRPr="00C509FD" w:rsidRDefault="00C509FD" w:rsidP="00C509FD">
            <w:pPr>
              <w:cnfStyle w:val="000000010000" w:firstRow="0" w:lastRow="0" w:firstColumn="0" w:lastColumn="0" w:oddVBand="0" w:evenVBand="0" w:oddHBand="0" w:evenHBand="1" w:firstRowFirstColumn="0" w:firstRowLastColumn="0" w:lastRowFirstColumn="0" w:lastRowLastColumn="0"/>
              <w:rPr>
                <w:b/>
                <w:lang w:val="en-US"/>
              </w:rPr>
            </w:pPr>
            <w:r w:rsidRPr="00C509FD">
              <w:rPr>
                <w:b/>
                <w:lang w:val="en-US"/>
              </w:rPr>
              <w:t>No</w:t>
            </w:r>
          </w:p>
        </w:tc>
      </w:tr>
      <w:tr w:rsidR="00155A89" w14:paraId="2BF6D468"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2" w:type="dxa"/>
            <w:tcMar>
              <w:top w:w="28" w:type="dxa"/>
              <w:left w:w="85" w:type="dxa"/>
              <w:bottom w:w="28" w:type="dxa"/>
              <w:right w:w="85" w:type="dxa"/>
            </w:tcMar>
          </w:tcPr>
          <w:p w14:paraId="25C6ADB9" w14:textId="77777777" w:rsidR="00155A89" w:rsidRDefault="00155A89" w:rsidP="00155A89">
            <w:r w:rsidRPr="00155A89">
              <w:t xml:space="preserve">Are any of the </w:t>
            </w:r>
            <w:r w:rsidRPr="00062A40">
              <w:rPr>
                <w:color w:val="5E8AB4"/>
              </w:rPr>
              <w:t xml:space="preserve">applicants </w:t>
            </w:r>
            <w:r w:rsidRPr="00155A89">
              <w:t xml:space="preserve">(or their </w:t>
            </w:r>
            <w:r w:rsidRPr="00062A40">
              <w:rPr>
                <w:color w:val="5E8AB4"/>
              </w:rPr>
              <w:t>spouse/de facto partner</w:t>
            </w:r>
            <w:r w:rsidRPr="00155A89">
              <w:t xml:space="preserve">) </w:t>
            </w:r>
            <w:r w:rsidRPr="00062A40">
              <w:rPr>
                <w:color w:val="5E8AB4"/>
              </w:rPr>
              <w:t>related to or associated</w:t>
            </w:r>
            <w:r w:rsidRPr="00155A89">
              <w:t xml:space="preserve"> with the vendor or builder</w:t>
            </w:r>
          </w:p>
        </w:tc>
        <w:tc>
          <w:tcPr>
            <w:tcW w:w="1050" w:type="dxa"/>
            <w:tcMar>
              <w:top w:w="28" w:type="dxa"/>
              <w:left w:w="85" w:type="dxa"/>
              <w:bottom w:w="28" w:type="dxa"/>
              <w:right w:w="85" w:type="dxa"/>
            </w:tcMar>
          </w:tcPr>
          <w:p w14:paraId="52036BF8" w14:textId="77777777" w:rsidR="00155A89" w:rsidRDefault="005A463E" w:rsidP="00155A89">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51379515"/>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r w:rsidR="00155A89">
              <w:t xml:space="preserve"> Yes </w:t>
            </w:r>
          </w:p>
        </w:tc>
        <w:tc>
          <w:tcPr>
            <w:tcW w:w="980" w:type="dxa"/>
            <w:tcMar>
              <w:top w:w="28" w:type="dxa"/>
              <w:left w:w="85" w:type="dxa"/>
              <w:bottom w:w="28" w:type="dxa"/>
              <w:right w:w="85" w:type="dxa"/>
            </w:tcMar>
          </w:tcPr>
          <w:p w14:paraId="6851FA29" w14:textId="77777777" w:rsidR="00155A89" w:rsidRDefault="005A463E" w:rsidP="00155A89">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900791893"/>
                <w14:checkbox>
                  <w14:checked w14:val="0"/>
                  <w14:checkedState w14:val="2612" w14:font="MS Gothic"/>
                  <w14:uncheckedState w14:val="2610" w14:font="MS Gothic"/>
                </w14:checkbox>
              </w:sdtPr>
              <w:sdtContent>
                <w:r w:rsidR="00155A89" w:rsidRPr="004F53E2">
                  <w:rPr>
                    <w:rFonts w:ascii="Segoe UI Symbol" w:hAnsi="Segoe UI Symbol" w:cs="Segoe UI Symbol"/>
                  </w:rPr>
                  <w:t>☐</w:t>
                </w:r>
              </w:sdtContent>
            </w:sdt>
            <w:r w:rsidR="00155A89">
              <w:t xml:space="preserve"> No </w:t>
            </w:r>
          </w:p>
        </w:tc>
      </w:tr>
      <w:tr w:rsidR="00155A89" w14:paraId="49801178"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2" w:type="dxa"/>
            <w:tcMar>
              <w:top w:w="28" w:type="dxa"/>
              <w:left w:w="85" w:type="dxa"/>
              <w:bottom w:w="28" w:type="dxa"/>
              <w:right w:w="85" w:type="dxa"/>
            </w:tcMar>
          </w:tcPr>
          <w:p w14:paraId="373F67A2" w14:textId="77777777" w:rsidR="00155A89" w:rsidRDefault="00155A89" w:rsidP="00155A89">
            <w:r w:rsidRPr="00155A89">
              <w:t xml:space="preserve">Are any of the </w:t>
            </w:r>
            <w:r w:rsidRPr="00062A40">
              <w:rPr>
                <w:color w:val="5E8AB4"/>
              </w:rPr>
              <w:t xml:space="preserve">applicants </w:t>
            </w:r>
            <w:r w:rsidRPr="00155A89">
              <w:t>Aboriginal or Torres Strait Islander (this question is optional)</w:t>
            </w:r>
          </w:p>
          <w:p w14:paraId="16778121" w14:textId="11D746F8" w:rsidR="00155A89" w:rsidRPr="00B678FB" w:rsidRDefault="00E9733E" w:rsidP="00155A89">
            <w:pPr>
              <w:rPr>
                <w:rStyle w:val="CommentReference"/>
              </w:rPr>
            </w:pPr>
            <w:r>
              <w:rPr>
                <w:rStyle w:val="CommentReference"/>
              </w:rPr>
              <w:t xml:space="preserve">Note: </w:t>
            </w:r>
            <w:r w:rsidR="00155A89" w:rsidRPr="00B678FB">
              <w:rPr>
                <w:rStyle w:val="CommentReference"/>
              </w:rPr>
              <w:t>The information will only be used for statistical purposes and has no bearing on your application.</w:t>
            </w:r>
          </w:p>
        </w:tc>
        <w:tc>
          <w:tcPr>
            <w:tcW w:w="1050" w:type="dxa"/>
            <w:tcMar>
              <w:top w:w="28" w:type="dxa"/>
              <w:left w:w="85" w:type="dxa"/>
              <w:bottom w:w="28" w:type="dxa"/>
              <w:right w:w="85" w:type="dxa"/>
            </w:tcMar>
          </w:tcPr>
          <w:p w14:paraId="01A18936" w14:textId="77777777" w:rsidR="00155A89" w:rsidRDefault="005A463E" w:rsidP="00155A89">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299761578"/>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r w:rsidR="00155A89">
              <w:t xml:space="preserve"> Yes </w:t>
            </w:r>
          </w:p>
        </w:tc>
        <w:tc>
          <w:tcPr>
            <w:tcW w:w="980" w:type="dxa"/>
            <w:tcMar>
              <w:top w:w="28" w:type="dxa"/>
              <w:left w:w="85" w:type="dxa"/>
              <w:bottom w:w="28" w:type="dxa"/>
              <w:right w:w="85" w:type="dxa"/>
            </w:tcMar>
          </w:tcPr>
          <w:p w14:paraId="2D199544" w14:textId="77777777" w:rsidR="00155A89" w:rsidRDefault="005A463E" w:rsidP="00155A89">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02789054"/>
                <w14:checkbox>
                  <w14:checked w14:val="0"/>
                  <w14:checkedState w14:val="2612" w14:font="MS Gothic"/>
                  <w14:uncheckedState w14:val="2610" w14:font="MS Gothic"/>
                </w14:checkbox>
              </w:sdtPr>
              <w:sdtContent>
                <w:r w:rsidR="00155A89" w:rsidRPr="004F53E2">
                  <w:rPr>
                    <w:rFonts w:ascii="Segoe UI Symbol" w:hAnsi="Segoe UI Symbol" w:cs="Segoe UI Symbol"/>
                  </w:rPr>
                  <w:t>☐</w:t>
                </w:r>
              </w:sdtContent>
            </w:sdt>
            <w:r w:rsidR="00155A89">
              <w:t xml:space="preserve"> No </w:t>
            </w:r>
          </w:p>
        </w:tc>
      </w:tr>
    </w:tbl>
    <w:p w14:paraId="512AFDAD" w14:textId="77777777" w:rsidR="00C509FD" w:rsidRDefault="00C509FD"/>
    <w:p w14:paraId="7952A62B" w14:textId="77777777" w:rsidR="00C509FD" w:rsidRDefault="00C509FD" w:rsidP="00C509FD">
      <w:r>
        <w:br w:type="page"/>
      </w:r>
    </w:p>
    <w:tbl>
      <w:tblPr>
        <w:tblStyle w:val="NTGTable"/>
        <w:tblW w:w="9710" w:type="dxa"/>
        <w:tblLayout w:type="fixed"/>
        <w:tblLook w:val="04A0" w:firstRow="1" w:lastRow="0" w:firstColumn="1" w:lastColumn="0" w:noHBand="0" w:noVBand="1"/>
        <w:tblDescription w:val="Applicant details"/>
      </w:tblPr>
      <w:tblGrid>
        <w:gridCol w:w="2503"/>
        <w:gridCol w:w="447"/>
        <w:gridCol w:w="270"/>
        <w:gridCol w:w="176"/>
        <w:gridCol w:w="450"/>
        <w:gridCol w:w="94"/>
        <w:gridCol w:w="359"/>
        <w:gridCol w:w="7"/>
        <w:gridCol w:w="356"/>
        <w:gridCol w:w="88"/>
        <w:gridCol w:w="451"/>
        <w:gridCol w:w="182"/>
        <w:gridCol w:w="269"/>
        <w:gridCol w:w="463"/>
        <w:gridCol w:w="450"/>
        <w:gridCol w:w="272"/>
        <w:gridCol w:w="179"/>
        <w:gridCol w:w="451"/>
        <w:gridCol w:w="91"/>
        <w:gridCol w:w="365"/>
        <w:gridCol w:w="357"/>
        <w:gridCol w:w="96"/>
        <w:gridCol w:w="451"/>
        <w:gridCol w:w="175"/>
        <w:gridCol w:w="276"/>
        <w:gridCol w:w="432"/>
      </w:tblGrid>
      <w:tr w:rsidR="00C509FD" w14:paraId="6403FF5B" w14:textId="77777777" w:rsidTr="0074419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03" w:type="dxa"/>
            <w:tcMar>
              <w:top w:w="28" w:type="dxa"/>
              <w:left w:w="85" w:type="dxa"/>
              <w:bottom w:w="28" w:type="dxa"/>
              <w:right w:w="85" w:type="dxa"/>
            </w:tcMar>
          </w:tcPr>
          <w:p w14:paraId="72BDB508" w14:textId="77777777" w:rsidR="00C509FD" w:rsidRDefault="00C509FD"/>
        </w:tc>
        <w:tc>
          <w:tcPr>
            <w:tcW w:w="3612" w:type="dxa"/>
            <w:gridSpan w:val="13"/>
            <w:tcMar>
              <w:top w:w="28" w:type="dxa"/>
              <w:left w:w="85" w:type="dxa"/>
              <w:bottom w:w="28" w:type="dxa"/>
              <w:right w:w="85" w:type="dxa"/>
            </w:tcMar>
          </w:tcPr>
          <w:p w14:paraId="72D6E605" w14:textId="77777777" w:rsidR="00C509FD" w:rsidRDefault="00C509FD" w:rsidP="009D553B">
            <w:pPr>
              <w:cnfStyle w:val="100000000000" w:firstRow="1" w:lastRow="0" w:firstColumn="0" w:lastColumn="0" w:oddVBand="0" w:evenVBand="0" w:oddHBand="0" w:evenHBand="0" w:firstRowFirstColumn="0" w:firstRowLastColumn="0" w:lastRowFirstColumn="0" w:lastRowLastColumn="0"/>
            </w:pPr>
            <w:r>
              <w:t>Applicant 1</w:t>
            </w:r>
            <w:r w:rsidRPr="00B678FB">
              <w:t xml:space="preserve"> </w:t>
            </w:r>
            <w:r>
              <w:t>(primary</w:t>
            </w:r>
            <w:r w:rsidRPr="00B678FB">
              <w:t xml:space="preserve"> </w:t>
            </w:r>
            <w:r>
              <w:t>contact)</w:t>
            </w:r>
          </w:p>
        </w:tc>
        <w:tc>
          <w:tcPr>
            <w:tcW w:w="3595" w:type="dxa"/>
            <w:gridSpan w:val="12"/>
            <w:tcMar>
              <w:top w:w="28" w:type="dxa"/>
              <w:left w:w="85" w:type="dxa"/>
              <w:bottom w:w="28" w:type="dxa"/>
              <w:right w:w="85" w:type="dxa"/>
            </w:tcMar>
          </w:tcPr>
          <w:p w14:paraId="3943403C" w14:textId="77777777" w:rsidR="00C509FD" w:rsidRDefault="00C509FD" w:rsidP="009D553B">
            <w:pPr>
              <w:cnfStyle w:val="100000000000" w:firstRow="1" w:lastRow="0" w:firstColumn="0" w:lastColumn="0" w:oddVBand="0" w:evenVBand="0" w:oddHBand="0" w:evenHBand="0" w:firstRowFirstColumn="0" w:firstRowLastColumn="0" w:lastRowFirstColumn="0" w:lastRowLastColumn="0"/>
            </w:pPr>
            <w:r>
              <w:t>Applicant</w:t>
            </w:r>
            <w:r w:rsidRPr="00B678FB">
              <w:rPr>
                <w:bCs/>
              </w:rPr>
              <w:t xml:space="preserve"> </w:t>
            </w:r>
            <w:r>
              <w:t>2</w:t>
            </w:r>
          </w:p>
        </w:tc>
      </w:tr>
      <w:tr w:rsidR="00744199" w14:paraId="3CBC1F87"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val="restart"/>
            <w:tcMar>
              <w:top w:w="28" w:type="dxa"/>
              <w:left w:w="85" w:type="dxa"/>
              <w:bottom w:w="28" w:type="dxa"/>
              <w:right w:w="85" w:type="dxa"/>
            </w:tcMar>
          </w:tcPr>
          <w:p w14:paraId="086843CB" w14:textId="77777777" w:rsidR="00C509FD" w:rsidRDefault="00C509FD" w:rsidP="00C509FD">
            <w:r>
              <w:t>Title</w:t>
            </w:r>
          </w:p>
        </w:tc>
        <w:tc>
          <w:tcPr>
            <w:tcW w:w="717" w:type="dxa"/>
            <w:gridSpan w:val="2"/>
            <w:tcMar>
              <w:top w:w="28" w:type="dxa"/>
              <w:left w:w="85" w:type="dxa"/>
              <w:bottom w:w="28" w:type="dxa"/>
              <w:right w:w="85" w:type="dxa"/>
            </w:tcMar>
          </w:tcPr>
          <w:p w14:paraId="22FD6E48"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Mr</w:t>
            </w:r>
          </w:p>
        </w:tc>
        <w:tc>
          <w:tcPr>
            <w:tcW w:w="720" w:type="dxa"/>
            <w:gridSpan w:val="3"/>
            <w:tcMar>
              <w:top w:w="28" w:type="dxa"/>
              <w:left w:w="85" w:type="dxa"/>
              <w:bottom w:w="28" w:type="dxa"/>
              <w:right w:w="85" w:type="dxa"/>
            </w:tcMar>
          </w:tcPr>
          <w:p w14:paraId="6F7C8816"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Mrs</w:t>
            </w:r>
          </w:p>
        </w:tc>
        <w:tc>
          <w:tcPr>
            <w:tcW w:w="722" w:type="dxa"/>
            <w:gridSpan w:val="3"/>
            <w:tcMar>
              <w:top w:w="28" w:type="dxa"/>
              <w:left w:w="85" w:type="dxa"/>
              <w:bottom w:w="28" w:type="dxa"/>
              <w:right w:w="85" w:type="dxa"/>
            </w:tcMar>
          </w:tcPr>
          <w:p w14:paraId="177D9C38"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Miss</w:t>
            </w:r>
          </w:p>
        </w:tc>
        <w:tc>
          <w:tcPr>
            <w:tcW w:w="721" w:type="dxa"/>
            <w:gridSpan w:val="3"/>
            <w:tcMar>
              <w:top w:w="28" w:type="dxa"/>
              <w:left w:w="85" w:type="dxa"/>
              <w:bottom w:w="28" w:type="dxa"/>
              <w:right w:w="85" w:type="dxa"/>
            </w:tcMar>
          </w:tcPr>
          <w:p w14:paraId="48DEDD4B"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Ms</w:t>
            </w:r>
          </w:p>
        </w:tc>
        <w:tc>
          <w:tcPr>
            <w:tcW w:w="732" w:type="dxa"/>
            <w:gridSpan w:val="2"/>
            <w:tcMar>
              <w:top w:w="28" w:type="dxa"/>
              <w:left w:w="85" w:type="dxa"/>
              <w:bottom w:w="28" w:type="dxa"/>
              <w:right w:w="85" w:type="dxa"/>
            </w:tcMar>
          </w:tcPr>
          <w:p w14:paraId="28DC74FE"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Dr</w:t>
            </w:r>
          </w:p>
        </w:tc>
        <w:tc>
          <w:tcPr>
            <w:tcW w:w="722" w:type="dxa"/>
            <w:gridSpan w:val="2"/>
            <w:tcMar>
              <w:top w:w="28" w:type="dxa"/>
              <w:left w:w="85" w:type="dxa"/>
              <w:bottom w:w="28" w:type="dxa"/>
              <w:right w:w="85" w:type="dxa"/>
            </w:tcMar>
          </w:tcPr>
          <w:p w14:paraId="2C80F995"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Mr</w:t>
            </w:r>
          </w:p>
        </w:tc>
        <w:tc>
          <w:tcPr>
            <w:tcW w:w="721" w:type="dxa"/>
            <w:gridSpan w:val="3"/>
            <w:tcMar>
              <w:top w:w="28" w:type="dxa"/>
              <w:left w:w="85" w:type="dxa"/>
              <w:bottom w:w="28" w:type="dxa"/>
              <w:right w:w="85" w:type="dxa"/>
            </w:tcMar>
          </w:tcPr>
          <w:p w14:paraId="6AF3A3A4"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Mrs</w:t>
            </w:r>
          </w:p>
        </w:tc>
        <w:tc>
          <w:tcPr>
            <w:tcW w:w="722" w:type="dxa"/>
            <w:gridSpan w:val="2"/>
            <w:tcMar>
              <w:top w:w="28" w:type="dxa"/>
              <w:left w:w="85" w:type="dxa"/>
              <w:bottom w:w="28" w:type="dxa"/>
              <w:right w:w="85" w:type="dxa"/>
            </w:tcMar>
          </w:tcPr>
          <w:p w14:paraId="1FD9B49B"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Miss</w:t>
            </w:r>
          </w:p>
        </w:tc>
        <w:tc>
          <w:tcPr>
            <w:tcW w:w="722" w:type="dxa"/>
            <w:gridSpan w:val="3"/>
            <w:tcMar>
              <w:top w:w="28" w:type="dxa"/>
              <w:left w:w="85" w:type="dxa"/>
              <w:bottom w:w="28" w:type="dxa"/>
              <w:right w:w="85" w:type="dxa"/>
            </w:tcMar>
          </w:tcPr>
          <w:p w14:paraId="7DF252AE"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Ms</w:t>
            </w:r>
          </w:p>
        </w:tc>
        <w:tc>
          <w:tcPr>
            <w:tcW w:w="708" w:type="dxa"/>
            <w:gridSpan w:val="2"/>
            <w:tcMar>
              <w:top w:w="28" w:type="dxa"/>
              <w:left w:w="85" w:type="dxa"/>
              <w:bottom w:w="28" w:type="dxa"/>
              <w:right w:w="85" w:type="dxa"/>
            </w:tcMar>
          </w:tcPr>
          <w:p w14:paraId="545ADC23"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Dr</w:t>
            </w:r>
          </w:p>
        </w:tc>
      </w:tr>
      <w:tr w:rsidR="00744199" w14:paraId="2CC0592E"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tcMar>
              <w:top w:w="28" w:type="dxa"/>
              <w:left w:w="85" w:type="dxa"/>
              <w:bottom w:w="28" w:type="dxa"/>
              <w:right w:w="85" w:type="dxa"/>
            </w:tcMar>
          </w:tcPr>
          <w:p w14:paraId="18125EB4" w14:textId="77777777" w:rsidR="00C509FD" w:rsidRDefault="00C509FD" w:rsidP="00C509FD"/>
        </w:tc>
        <w:tc>
          <w:tcPr>
            <w:tcW w:w="717" w:type="dxa"/>
            <w:gridSpan w:val="2"/>
            <w:tcMar>
              <w:top w:w="28" w:type="dxa"/>
              <w:left w:w="85" w:type="dxa"/>
              <w:bottom w:w="28" w:type="dxa"/>
              <w:right w:w="85" w:type="dxa"/>
            </w:tcMar>
          </w:tcPr>
          <w:p w14:paraId="13C7DF02"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35652045"/>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0" w:type="dxa"/>
            <w:gridSpan w:val="3"/>
            <w:tcMar>
              <w:top w:w="28" w:type="dxa"/>
              <w:left w:w="85" w:type="dxa"/>
              <w:bottom w:w="28" w:type="dxa"/>
              <w:right w:w="85" w:type="dxa"/>
            </w:tcMar>
          </w:tcPr>
          <w:p w14:paraId="75C30B5E"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50170930"/>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2" w:type="dxa"/>
            <w:gridSpan w:val="3"/>
            <w:tcMar>
              <w:top w:w="28" w:type="dxa"/>
              <w:left w:w="85" w:type="dxa"/>
              <w:bottom w:w="28" w:type="dxa"/>
              <w:right w:w="85" w:type="dxa"/>
            </w:tcMar>
          </w:tcPr>
          <w:p w14:paraId="56980577"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869496534"/>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1" w:type="dxa"/>
            <w:gridSpan w:val="3"/>
            <w:tcMar>
              <w:top w:w="28" w:type="dxa"/>
              <w:left w:w="85" w:type="dxa"/>
              <w:bottom w:w="28" w:type="dxa"/>
              <w:right w:w="85" w:type="dxa"/>
            </w:tcMar>
          </w:tcPr>
          <w:p w14:paraId="21168ADD"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209684304"/>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32" w:type="dxa"/>
            <w:gridSpan w:val="2"/>
            <w:tcMar>
              <w:top w:w="28" w:type="dxa"/>
              <w:left w:w="85" w:type="dxa"/>
              <w:bottom w:w="28" w:type="dxa"/>
              <w:right w:w="85" w:type="dxa"/>
            </w:tcMar>
          </w:tcPr>
          <w:p w14:paraId="78D9F196"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43142086"/>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2" w:type="dxa"/>
            <w:gridSpan w:val="2"/>
            <w:tcMar>
              <w:top w:w="28" w:type="dxa"/>
              <w:left w:w="85" w:type="dxa"/>
              <w:bottom w:w="28" w:type="dxa"/>
              <w:right w:w="85" w:type="dxa"/>
            </w:tcMar>
          </w:tcPr>
          <w:p w14:paraId="5C15F543"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526147704"/>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1" w:type="dxa"/>
            <w:gridSpan w:val="3"/>
            <w:tcMar>
              <w:top w:w="28" w:type="dxa"/>
              <w:left w:w="85" w:type="dxa"/>
              <w:bottom w:w="28" w:type="dxa"/>
              <w:right w:w="85" w:type="dxa"/>
            </w:tcMar>
          </w:tcPr>
          <w:p w14:paraId="516EE939"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19284793"/>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2" w:type="dxa"/>
            <w:gridSpan w:val="2"/>
            <w:tcMar>
              <w:top w:w="28" w:type="dxa"/>
              <w:left w:w="85" w:type="dxa"/>
              <w:bottom w:w="28" w:type="dxa"/>
              <w:right w:w="85" w:type="dxa"/>
            </w:tcMar>
          </w:tcPr>
          <w:p w14:paraId="26F62067"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971891029"/>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22" w:type="dxa"/>
            <w:gridSpan w:val="3"/>
            <w:tcMar>
              <w:top w:w="28" w:type="dxa"/>
              <w:left w:w="85" w:type="dxa"/>
              <w:bottom w:w="28" w:type="dxa"/>
              <w:right w:w="85" w:type="dxa"/>
            </w:tcMar>
          </w:tcPr>
          <w:p w14:paraId="4B45CA16"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75340781"/>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c>
          <w:tcPr>
            <w:tcW w:w="708" w:type="dxa"/>
            <w:gridSpan w:val="2"/>
            <w:tcMar>
              <w:top w:w="28" w:type="dxa"/>
              <w:left w:w="85" w:type="dxa"/>
              <w:bottom w:w="28" w:type="dxa"/>
              <w:right w:w="85" w:type="dxa"/>
            </w:tcMar>
          </w:tcPr>
          <w:p w14:paraId="4F669073" w14:textId="77777777" w:rsidR="00C509FD" w:rsidRDefault="005A463E">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781907244"/>
                <w14:checkbox>
                  <w14:checked w14:val="0"/>
                  <w14:checkedState w14:val="2612" w14:font="MS Gothic"/>
                  <w14:uncheckedState w14:val="2610" w14:font="MS Gothic"/>
                </w14:checkbox>
              </w:sdtPr>
              <w:sdtContent>
                <w:r w:rsidR="00C509FD" w:rsidRPr="004F53E2">
                  <w:rPr>
                    <w:rFonts w:ascii="Segoe UI Symbol" w:hAnsi="Segoe UI Symbol" w:cs="Segoe UI Symbol"/>
                  </w:rPr>
                  <w:t>☐</w:t>
                </w:r>
              </w:sdtContent>
            </w:sdt>
          </w:p>
        </w:tc>
      </w:tr>
      <w:tr w:rsidR="00C509FD" w14:paraId="18BE2F70"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6A2A0589" w14:textId="77777777" w:rsidR="00C509FD" w:rsidRDefault="00C509FD" w:rsidP="00C509FD">
            <w:r>
              <w:t>First name</w:t>
            </w:r>
          </w:p>
        </w:tc>
        <w:tc>
          <w:tcPr>
            <w:tcW w:w="3612" w:type="dxa"/>
            <w:gridSpan w:val="13"/>
            <w:tcMar>
              <w:top w:w="28" w:type="dxa"/>
              <w:left w:w="85" w:type="dxa"/>
              <w:bottom w:w="28" w:type="dxa"/>
              <w:right w:w="85" w:type="dxa"/>
            </w:tcMar>
          </w:tcPr>
          <w:p w14:paraId="69235214"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0B10A608" w14:textId="5EAAFE00"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1278FA5B"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532EADCF" w14:textId="77777777" w:rsidR="00C509FD" w:rsidRDefault="00C509FD" w:rsidP="00C509FD">
            <w:r>
              <w:t>Middle name(s)</w:t>
            </w:r>
          </w:p>
        </w:tc>
        <w:tc>
          <w:tcPr>
            <w:tcW w:w="3612" w:type="dxa"/>
            <w:gridSpan w:val="13"/>
            <w:tcMar>
              <w:top w:w="28" w:type="dxa"/>
              <w:left w:w="85" w:type="dxa"/>
              <w:bottom w:w="28" w:type="dxa"/>
              <w:right w:w="85" w:type="dxa"/>
            </w:tcMar>
          </w:tcPr>
          <w:p w14:paraId="40CEBB09"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55EA2421"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45FB2766"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46292BE8" w14:textId="77777777" w:rsidR="00C509FD" w:rsidRPr="00C509FD" w:rsidRDefault="00C509FD" w:rsidP="00B678FB">
            <w:pPr>
              <w:rPr>
                <w:lang w:val="en-US"/>
              </w:rPr>
            </w:pPr>
            <w:r w:rsidRPr="00C509FD">
              <w:rPr>
                <w:lang w:val="en-US"/>
              </w:rPr>
              <w:t>Family name</w:t>
            </w:r>
          </w:p>
        </w:tc>
        <w:tc>
          <w:tcPr>
            <w:tcW w:w="3612" w:type="dxa"/>
            <w:gridSpan w:val="13"/>
            <w:tcMar>
              <w:top w:w="28" w:type="dxa"/>
              <w:left w:w="85" w:type="dxa"/>
              <w:bottom w:w="28" w:type="dxa"/>
              <w:right w:w="85" w:type="dxa"/>
            </w:tcMar>
          </w:tcPr>
          <w:p w14:paraId="34863B9F"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1CAA2286"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3F163F7D"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4F236126" w14:textId="77777777" w:rsidR="00C509FD" w:rsidRPr="00C509FD" w:rsidRDefault="00C509FD" w:rsidP="00B678FB">
            <w:pPr>
              <w:rPr>
                <w:lang w:val="en-US"/>
              </w:rPr>
            </w:pPr>
            <w:r w:rsidRPr="00C509FD">
              <w:rPr>
                <w:lang w:val="en-US"/>
              </w:rPr>
              <w:t>Name on birth certificate</w:t>
            </w:r>
          </w:p>
          <w:p w14:paraId="1B52DAA1" w14:textId="77777777" w:rsidR="00C509FD" w:rsidRPr="00C509FD" w:rsidRDefault="00C509FD" w:rsidP="00C509FD">
            <w:pPr>
              <w:rPr>
                <w:rStyle w:val="CommentReference"/>
              </w:rPr>
            </w:pPr>
            <w:r w:rsidRPr="00C509FD">
              <w:rPr>
                <w:rStyle w:val="CommentReference"/>
              </w:rPr>
              <w:t>(only if different from above)</w:t>
            </w:r>
          </w:p>
        </w:tc>
        <w:tc>
          <w:tcPr>
            <w:tcW w:w="3612" w:type="dxa"/>
            <w:gridSpan w:val="13"/>
            <w:tcMar>
              <w:top w:w="28" w:type="dxa"/>
              <w:left w:w="85" w:type="dxa"/>
              <w:bottom w:w="28" w:type="dxa"/>
              <w:right w:w="85" w:type="dxa"/>
            </w:tcMar>
          </w:tcPr>
          <w:p w14:paraId="549A1493"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36142D2F"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41D7AB7C"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538E68F7" w14:textId="20EFEC90" w:rsidR="00C509FD" w:rsidRPr="00C509FD" w:rsidRDefault="00C509FD" w:rsidP="00C509FD">
            <w:pPr>
              <w:rPr>
                <w:lang w:val="en-US"/>
              </w:rPr>
            </w:pPr>
            <w:r w:rsidRPr="00C509FD">
              <w:rPr>
                <w:lang w:val="en-US"/>
              </w:rPr>
              <w:t>If you have ever used any name</w:t>
            </w:r>
            <w:r w:rsidR="00062A40">
              <w:rPr>
                <w:lang w:val="en-US"/>
              </w:rPr>
              <w:t>(s)</w:t>
            </w:r>
            <w:r>
              <w:rPr>
                <w:lang w:val="en-US"/>
              </w:rPr>
              <w:t xml:space="preserve"> </w:t>
            </w:r>
            <w:r w:rsidRPr="00C509FD">
              <w:rPr>
                <w:lang w:val="en-US"/>
              </w:rPr>
              <w:t>other than the name(s) declared above,</w:t>
            </w:r>
            <w:r>
              <w:rPr>
                <w:lang w:val="en-US"/>
              </w:rPr>
              <w:t xml:space="preserve"> </w:t>
            </w:r>
            <w:r w:rsidRPr="00C509FD">
              <w:rPr>
                <w:lang w:val="en-US"/>
              </w:rPr>
              <w:t>list them here</w:t>
            </w:r>
          </w:p>
        </w:tc>
        <w:tc>
          <w:tcPr>
            <w:tcW w:w="3612" w:type="dxa"/>
            <w:gridSpan w:val="13"/>
            <w:tcMar>
              <w:top w:w="28" w:type="dxa"/>
              <w:left w:w="85" w:type="dxa"/>
              <w:bottom w:w="28" w:type="dxa"/>
              <w:right w:w="85" w:type="dxa"/>
            </w:tcMar>
          </w:tcPr>
          <w:p w14:paraId="195D9B4F"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371BD56E"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3B3DFE58"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09DA9BAD" w14:textId="77777777" w:rsidR="00C509FD" w:rsidRPr="00C509FD" w:rsidRDefault="00C509FD" w:rsidP="00C509FD">
            <w:pPr>
              <w:rPr>
                <w:rFonts w:eastAsia="Arial" w:cs="Arial"/>
                <w:sz w:val="13"/>
                <w:lang w:val="en-US"/>
              </w:rPr>
            </w:pPr>
            <w:r w:rsidRPr="00B678FB">
              <w:t xml:space="preserve">Date of birth </w:t>
            </w:r>
            <w:r w:rsidRPr="004F53E2">
              <w:rPr>
                <w:rStyle w:val="CommentReference"/>
              </w:rPr>
              <w:t>(DD/MM/YYYY)</w:t>
            </w:r>
          </w:p>
        </w:tc>
        <w:tc>
          <w:tcPr>
            <w:tcW w:w="3612" w:type="dxa"/>
            <w:gridSpan w:val="13"/>
            <w:tcMar>
              <w:top w:w="28" w:type="dxa"/>
              <w:left w:w="85" w:type="dxa"/>
              <w:bottom w:w="28" w:type="dxa"/>
              <w:right w:w="85" w:type="dxa"/>
            </w:tcMar>
          </w:tcPr>
          <w:p w14:paraId="2292F758" w14:textId="77777777" w:rsidR="00C509FD" w:rsidRDefault="00D477BB">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7B27A6FC" w14:textId="77777777" w:rsidR="00C509FD" w:rsidRDefault="00D477BB">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5A6B27E0"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val="restart"/>
            <w:tcMar>
              <w:top w:w="28" w:type="dxa"/>
              <w:left w:w="85" w:type="dxa"/>
              <w:bottom w:w="28" w:type="dxa"/>
              <w:right w:w="85" w:type="dxa"/>
            </w:tcMar>
          </w:tcPr>
          <w:p w14:paraId="545345EB" w14:textId="77777777" w:rsidR="00C509FD" w:rsidRPr="00C509FD" w:rsidRDefault="00C509FD" w:rsidP="00C509FD">
            <w:pPr>
              <w:rPr>
                <w:rFonts w:eastAsia="Arial" w:cs="Arial"/>
                <w:sz w:val="19"/>
                <w:lang w:val="en-US"/>
              </w:rPr>
            </w:pPr>
            <w:r w:rsidRPr="00C509FD">
              <w:t>Place of birth</w:t>
            </w:r>
          </w:p>
        </w:tc>
        <w:tc>
          <w:tcPr>
            <w:tcW w:w="3612" w:type="dxa"/>
            <w:gridSpan w:val="13"/>
            <w:tcMar>
              <w:top w:w="28" w:type="dxa"/>
              <w:left w:w="85" w:type="dxa"/>
              <w:bottom w:w="28" w:type="dxa"/>
              <w:right w:w="85" w:type="dxa"/>
            </w:tcMar>
          </w:tcPr>
          <w:p w14:paraId="19AE1AF2"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State/territory</w:t>
            </w:r>
          </w:p>
        </w:tc>
        <w:tc>
          <w:tcPr>
            <w:tcW w:w="3595" w:type="dxa"/>
            <w:gridSpan w:val="12"/>
            <w:tcMar>
              <w:top w:w="28" w:type="dxa"/>
              <w:left w:w="85" w:type="dxa"/>
              <w:bottom w:w="28" w:type="dxa"/>
              <w:right w:w="85" w:type="dxa"/>
            </w:tcMar>
          </w:tcPr>
          <w:p w14:paraId="474C6FD5" w14:textId="77777777" w:rsidR="00C509FD" w:rsidRDefault="00C509FD" w:rsidP="00C509FD">
            <w:pPr>
              <w:cnfStyle w:val="000000100000" w:firstRow="0" w:lastRow="0" w:firstColumn="0" w:lastColumn="0" w:oddVBand="0" w:evenVBand="0" w:oddHBand="1" w:evenHBand="0" w:firstRowFirstColumn="0" w:firstRowLastColumn="0" w:lastRowFirstColumn="0" w:lastRowLastColumn="0"/>
            </w:pPr>
            <w:r>
              <w:t>State/territory</w:t>
            </w:r>
          </w:p>
        </w:tc>
      </w:tr>
      <w:tr w:rsidR="00C509FD" w14:paraId="54D17089"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tcMar>
              <w:top w:w="28" w:type="dxa"/>
              <w:left w:w="85" w:type="dxa"/>
              <w:bottom w:w="28" w:type="dxa"/>
              <w:right w:w="85" w:type="dxa"/>
            </w:tcMar>
          </w:tcPr>
          <w:p w14:paraId="5BE5B2FC" w14:textId="77777777" w:rsidR="00C509FD" w:rsidRDefault="00C509FD" w:rsidP="00C509FD"/>
        </w:tc>
        <w:tc>
          <w:tcPr>
            <w:tcW w:w="3612" w:type="dxa"/>
            <w:gridSpan w:val="13"/>
            <w:tcMar>
              <w:top w:w="28" w:type="dxa"/>
              <w:left w:w="85" w:type="dxa"/>
              <w:bottom w:w="28" w:type="dxa"/>
              <w:right w:w="85" w:type="dxa"/>
            </w:tcMar>
          </w:tcPr>
          <w:p w14:paraId="16105BFE" w14:textId="77777777" w:rsidR="00C509FD" w:rsidRDefault="00E9159C" w:rsidP="00D477BB">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0CA5EF13"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3F23F265"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01D7204C" w14:textId="77777777" w:rsidR="00C509FD" w:rsidRDefault="00C509FD" w:rsidP="00C509FD">
            <w:r w:rsidRPr="00C509FD">
              <w:t>Daytime telephone number</w:t>
            </w:r>
          </w:p>
        </w:tc>
        <w:tc>
          <w:tcPr>
            <w:tcW w:w="3612" w:type="dxa"/>
            <w:gridSpan w:val="13"/>
            <w:tcMar>
              <w:top w:w="28" w:type="dxa"/>
              <w:left w:w="85" w:type="dxa"/>
              <w:bottom w:w="28" w:type="dxa"/>
              <w:right w:w="85" w:type="dxa"/>
            </w:tcMar>
          </w:tcPr>
          <w:p w14:paraId="34FEC5FF"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2CFE9EEF"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13E66E6A"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6116CFAD" w14:textId="77777777" w:rsidR="00C509FD" w:rsidRDefault="00C509FD" w:rsidP="00C509FD">
            <w:r>
              <w:t>Email address</w:t>
            </w:r>
          </w:p>
        </w:tc>
        <w:tc>
          <w:tcPr>
            <w:tcW w:w="3612" w:type="dxa"/>
            <w:gridSpan w:val="13"/>
            <w:tcMar>
              <w:top w:w="28" w:type="dxa"/>
              <w:left w:w="85" w:type="dxa"/>
              <w:bottom w:w="28" w:type="dxa"/>
              <w:right w:w="85" w:type="dxa"/>
            </w:tcMar>
          </w:tcPr>
          <w:p w14:paraId="432A0886"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3E95CD01"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00480905"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val="restart"/>
            <w:tcMar>
              <w:top w:w="28" w:type="dxa"/>
              <w:left w:w="85" w:type="dxa"/>
              <w:bottom w:w="28" w:type="dxa"/>
              <w:right w:w="85" w:type="dxa"/>
            </w:tcMar>
          </w:tcPr>
          <w:p w14:paraId="0A26A430" w14:textId="77777777" w:rsidR="00C509FD" w:rsidRDefault="00C509FD" w:rsidP="00C509FD">
            <w:r>
              <w:t>Current residential address</w:t>
            </w:r>
          </w:p>
        </w:tc>
        <w:tc>
          <w:tcPr>
            <w:tcW w:w="3612" w:type="dxa"/>
            <w:gridSpan w:val="13"/>
            <w:tcMar>
              <w:top w:w="28" w:type="dxa"/>
              <w:left w:w="85" w:type="dxa"/>
              <w:bottom w:w="28" w:type="dxa"/>
              <w:right w:w="85" w:type="dxa"/>
            </w:tcMar>
          </w:tcPr>
          <w:p w14:paraId="07758A73" w14:textId="77777777" w:rsidR="00C509FD" w:rsidRDefault="00C509FD">
            <w:pPr>
              <w:cnfStyle w:val="000000100000" w:firstRow="0" w:lastRow="0" w:firstColumn="0" w:lastColumn="0" w:oddVBand="0" w:evenVBand="0" w:oddHBand="1" w:evenHBand="0" w:firstRowFirstColumn="0" w:firstRowLastColumn="0" w:lastRowFirstColumn="0" w:lastRowLastColumn="0"/>
            </w:pPr>
            <w:r>
              <w:t>Street no.</w:t>
            </w:r>
          </w:p>
        </w:tc>
        <w:tc>
          <w:tcPr>
            <w:tcW w:w="3595" w:type="dxa"/>
            <w:gridSpan w:val="12"/>
            <w:tcMar>
              <w:top w:w="28" w:type="dxa"/>
              <w:left w:w="85" w:type="dxa"/>
              <w:bottom w:w="28" w:type="dxa"/>
              <w:right w:w="85" w:type="dxa"/>
            </w:tcMar>
          </w:tcPr>
          <w:p w14:paraId="434D1C6B" w14:textId="77777777" w:rsidR="00C509FD" w:rsidRDefault="00C509FD">
            <w:pPr>
              <w:cnfStyle w:val="000000100000" w:firstRow="0" w:lastRow="0" w:firstColumn="0" w:lastColumn="0" w:oddVBand="0" w:evenVBand="0" w:oddHBand="1" w:evenHBand="0" w:firstRowFirstColumn="0" w:firstRowLastColumn="0" w:lastRowFirstColumn="0" w:lastRowLastColumn="0"/>
            </w:pPr>
            <w:r>
              <w:t>Street no.</w:t>
            </w:r>
          </w:p>
        </w:tc>
      </w:tr>
      <w:tr w:rsidR="00C509FD" w14:paraId="253B8269"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tcMar>
              <w:top w:w="28" w:type="dxa"/>
              <w:left w:w="85" w:type="dxa"/>
              <w:bottom w:w="28" w:type="dxa"/>
              <w:right w:w="85" w:type="dxa"/>
            </w:tcMar>
          </w:tcPr>
          <w:p w14:paraId="668EB79E" w14:textId="77777777" w:rsidR="00C509FD" w:rsidRDefault="00C509FD" w:rsidP="00C509FD"/>
        </w:tc>
        <w:tc>
          <w:tcPr>
            <w:tcW w:w="3612" w:type="dxa"/>
            <w:gridSpan w:val="13"/>
            <w:tcMar>
              <w:top w:w="28" w:type="dxa"/>
              <w:left w:w="85" w:type="dxa"/>
              <w:bottom w:w="28" w:type="dxa"/>
              <w:right w:w="85" w:type="dxa"/>
            </w:tcMar>
          </w:tcPr>
          <w:p w14:paraId="0C270816" w14:textId="77777777" w:rsidR="00C509FD"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506DF421" w14:textId="77777777" w:rsidR="00C509FD" w:rsidRPr="00E9159C" w:rsidRDefault="00E9159C">
            <w:pPr>
              <w:cnfStyle w:val="000000010000" w:firstRow="0" w:lastRow="0" w:firstColumn="0" w:lastColumn="0" w:oddVBand="0" w:evenVBand="0" w:oddHBand="0" w:evenHBand="1" w:firstRowFirstColumn="0" w:firstRowLastColumn="0" w:lastRowFirstColumn="0" w:lastRowLastColumn="0"/>
              <w:rPr>
                <w:b/>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202C6A29"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7706C99D" w14:textId="77777777" w:rsidR="00C509FD" w:rsidRDefault="00C509FD" w:rsidP="00C509FD"/>
        </w:tc>
        <w:tc>
          <w:tcPr>
            <w:tcW w:w="3612" w:type="dxa"/>
            <w:gridSpan w:val="13"/>
            <w:tcMar>
              <w:top w:w="28" w:type="dxa"/>
              <w:left w:w="85" w:type="dxa"/>
              <w:bottom w:w="28" w:type="dxa"/>
              <w:right w:w="85" w:type="dxa"/>
            </w:tcMar>
          </w:tcPr>
          <w:p w14:paraId="5A717336" w14:textId="77777777" w:rsidR="00C509FD" w:rsidRDefault="006B53FB">
            <w:pPr>
              <w:cnfStyle w:val="000000100000" w:firstRow="0" w:lastRow="0" w:firstColumn="0" w:lastColumn="0" w:oddVBand="0" w:evenVBand="0" w:oddHBand="1" w:evenHBand="0" w:firstRowFirstColumn="0" w:firstRowLastColumn="0" w:lastRowFirstColumn="0" w:lastRowLastColumn="0"/>
            </w:pPr>
            <w:r>
              <w:t>Street name</w:t>
            </w:r>
          </w:p>
        </w:tc>
        <w:tc>
          <w:tcPr>
            <w:tcW w:w="3595" w:type="dxa"/>
            <w:gridSpan w:val="12"/>
            <w:tcMar>
              <w:top w:w="28" w:type="dxa"/>
              <w:left w:w="85" w:type="dxa"/>
              <w:bottom w:w="28" w:type="dxa"/>
              <w:right w:w="85" w:type="dxa"/>
            </w:tcMar>
          </w:tcPr>
          <w:p w14:paraId="4D5DBD1A" w14:textId="77777777" w:rsidR="00C509FD" w:rsidRDefault="006B53FB">
            <w:pPr>
              <w:cnfStyle w:val="000000100000" w:firstRow="0" w:lastRow="0" w:firstColumn="0" w:lastColumn="0" w:oddVBand="0" w:evenVBand="0" w:oddHBand="1" w:evenHBand="0" w:firstRowFirstColumn="0" w:firstRowLastColumn="0" w:lastRowFirstColumn="0" w:lastRowLastColumn="0"/>
            </w:pPr>
            <w:r>
              <w:t>Street name</w:t>
            </w:r>
          </w:p>
        </w:tc>
      </w:tr>
      <w:tr w:rsidR="006B53FB" w14:paraId="6DDFD985"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62F166F5" w14:textId="77777777" w:rsidR="006B53FB" w:rsidRDefault="006B53FB" w:rsidP="00C509FD"/>
        </w:tc>
        <w:tc>
          <w:tcPr>
            <w:tcW w:w="3612" w:type="dxa"/>
            <w:gridSpan w:val="13"/>
            <w:tcMar>
              <w:top w:w="28" w:type="dxa"/>
              <w:left w:w="85" w:type="dxa"/>
              <w:bottom w:w="28" w:type="dxa"/>
              <w:right w:w="85" w:type="dxa"/>
            </w:tcMar>
          </w:tcPr>
          <w:p w14:paraId="6207AA74" w14:textId="77777777" w:rsidR="006B53FB" w:rsidRPr="00E9159C" w:rsidRDefault="00E9159C">
            <w:pPr>
              <w:cnfStyle w:val="000000010000" w:firstRow="0" w:lastRow="0" w:firstColumn="0" w:lastColumn="0" w:oddVBand="0" w:evenVBand="0" w:oddHBand="0" w:evenHBand="1" w:firstRowFirstColumn="0" w:firstRowLastColumn="0" w:lastRowFirstColumn="0" w:lastRowLastColumn="0"/>
              <w:rPr>
                <w:b/>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5B232218" w14:textId="77777777" w:rsidR="006B53FB" w:rsidRPr="00E9159C" w:rsidRDefault="00E9159C">
            <w:pPr>
              <w:cnfStyle w:val="000000010000" w:firstRow="0" w:lastRow="0" w:firstColumn="0" w:lastColumn="0" w:oddVBand="0" w:evenVBand="0" w:oddHBand="0" w:evenHBand="1" w:firstRowFirstColumn="0" w:firstRowLastColumn="0" w:lastRowFirstColumn="0" w:lastRowLastColumn="0"/>
              <w:rPr>
                <w:b/>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09AFCD2D"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3FA8A53F" w14:textId="77777777" w:rsidR="00C509FD" w:rsidRDefault="00C509FD" w:rsidP="00C509FD"/>
        </w:tc>
        <w:tc>
          <w:tcPr>
            <w:tcW w:w="3612" w:type="dxa"/>
            <w:gridSpan w:val="13"/>
            <w:tcMar>
              <w:top w:w="28" w:type="dxa"/>
              <w:left w:w="85" w:type="dxa"/>
              <w:bottom w:w="28" w:type="dxa"/>
              <w:right w:w="85" w:type="dxa"/>
            </w:tcMar>
          </w:tcPr>
          <w:p w14:paraId="43D84B50" w14:textId="77777777" w:rsidR="00C509FD" w:rsidRDefault="006B53FB">
            <w:pPr>
              <w:cnfStyle w:val="000000100000" w:firstRow="0" w:lastRow="0" w:firstColumn="0" w:lastColumn="0" w:oddVBand="0" w:evenVBand="0" w:oddHBand="1" w:evenHBand="0" w:firstRowFirstColumn="0" w:firstRowLastColumn="0" w:lastRowFirstColumn="0" w:lastRowLastColumn="0"/>
            </w:pPr>
            <w:r>
              <w:t>Suburb/town</w:t>
            </w:r>
          </w:p>
        </w:tc>
        <w:tc>
          <w:tcPr>
            <w:tcW w:w="3595" w:type="dxa"/>
            <w:gridSpan w:val="12"/>
            <w:tcMar>
              <w:top w:w="28" w:type="dxa"/>
              <w:left w:w="85" w:type="dxa"/>
              <w:bottom w:w="28" w:type="dxa"/>
              <w:right w:w="85" w:type="dxa"/>
            </w:tcMar>
          </w:tcPr>
          <w:p w14:paraId="5BCE0557" w14:textId="77777777" w:rsidR="00C509FD" w:rsidRDefault="006B53FB">
            <w:pPr>
              <w:cnfStyle w:val="000000100000" w:firstRow="0" w:lastRow="0" w:firstColumn="0" w:lastColumn="0" w:oddVBand="0" w:evenVBand="0" w:oddHBand="1" w:evenHBand="0" w:firstRowFirstColumn="0" w:firstRowLastColumn="0" w:lastRowFirstColumn="0" w:lastRowLastColumn="0"/>
            </w:pPr>
            <w:r>
              <w:t>Suburb/town</w:t>
            </w:r>
          </w:p>
        </w:tc>
      </w:tr>
      <w:tr w:rsidR="006B53FB" w14:paraId="3CF61D8A"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385EE069" w14:textId="77777777" w:rsidR="006B53FB" w:rsidRDefault="006B53FB" w:rsidP="00C509FD"/>
        </w:tc>
        <w:tc>
          <w:tcPr>
            <w:tcW w:w="3612" w:type="dxa"/>
            <w:gridSpan w:val="13"/>
            <w:tcMar>
              <w:top w:w="28" w:type="dxa"/>
              <w:left w:w="85" w:type="dxa"/>
              <w:bottom w:w="28" w:type="dxa"/>
              <w:right w:w="85" w:type="dxa"/>
            </w:tcMar>
          </w:tcPr>
          <w:p w14:paraId="2AD3E44D"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1DEA34BE"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7C70" w14:paraId="47DD3F9F"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48D7F9AB" w14:textId="77777777" w:rsidR="006B53FB" w:rsidRDefault="006B53FB" w:rsidP="006B53FB"/>
        </w:tc>
        <w:tc>
          <w:tcPr>
            <w:tcW w:w="1803" w:type="dxa"/>
            <w:gridSpan w:val="7"/>
            <w:tcMar>
              <w:top w:w="28" w:type="dxa"/>
              <w:left w:w="85" w:type="dxa"/>
              <w:bottom w:w="28" w:type="dxa"/>
              <w:right w:w="85" w:type="dxa"/>
            </w:tcMar>
          </w:tcPr>
          <w:p w14:paraId="2091FA5A" w14:textId="77777777" w:rsidR="006B53FB" w:rsidRDefault="006B53FB" w:rsidP="006B53FB">
            <w:pPr>
              <w:cnfStyle w:val="000000100000" w:firstRow="0" w:lastRow="0" w:firstColumn="0" w:lastColumn="0" w:oddVBand="0" w:evenVBand="0" w:oddHBand="1" w:evenHBand="0" w:firstRowFirstColumn="0" w:firstRowLastColumn="0" w:lastRowFirstColumn="0" w:lastRowLastColumn="0"/>
            </w:pPr>
            <w:r>
              <w:t>State</w:t>
            </w:r>
          </w:p>
        </w:tc>
        <w:tc>
          <w:tcPr>
            <w:tcW w:w="1809" w:type="dxa"/>
            <w:gridSpan w:val="6"/>
            <w:tcMar>
              <w:top w:w="28" w:type="dxa"/>
              <w:left w:w="85" w:type="dxa"/>
              <w:bottom w:w="28" w:type="dxa"/>
              <w:right w:w="85" w:type="dxa"/>
            </w:tcMar>
          </w:tcPr>
          <w:p w14:paraId="1B3E1162" w14:textId="77777777" w:rsidR="006B53FB" w:rsidRDefault="006B53FB" w:rsidP="006B53FB">
            <w:pPr>
              <w:cnfStyle w:val="000000100000" w:firstRow="0" w:lastRow="0" w:firstColumn="0" w:lastColumn="0" w:oddVBand="0" w:evenVBand="0" w:oddHBand="1" w:evenHBand="0" w:firstRowFirstColumn="0" w:firstRowLastColumn="0" w:lastRowFirstColumn="0" w:lastRowLastColumn="0"/>
            </w:pPr>
            <w:r>
              <w:t>Postcode</w:t>
            </w:r>
          </w:p>
        </w:tc>
        <w:tc>
          <w:tcPr>
            <w:tcW w:w="1808" w:type="dxa"/>
            <w:gridSpan w:val="6"/>
            <w:tcMar>
              <w:top w:w="28" w:type="dxa"/>
              <w:left w:w="85" w:type="dxa"/>
              <w:bottom w:w="28" w:type="dxa"/>
              <w:right w:w="85" w:type="dxa"/>
            </w:tcMar>
          </w:tcPr>
          <w:p w14:paraId="372DA967" w14:textId="77777777" w:rsidR="006B53FB" w:rsidRDefault="006B53FB" w:rsidP="006B53FB">
            <w:pPr>
              <w:cnfStyle w:val="000000100000" w:firstRow="0" w:lastRow="0" w:firstColumn="0" w:lastColumn="0" w:oddVBand="0" w:evenVBand="0" w:oddHBand="1" w:evenHBand="0" w:firstRowFirstColumn="0" w:firstRowLastColumn="0" w:lastRowFirstColumn="0" w:lastRowLastColumn="0"/>
            </w:pPr>
            <w:r>
              <w:t>State</w:t>
            </w:r>
          </w:p>
        </w:tc>
        <w:tc>
          <w:tcPr>
            <w:tcW w:w="1787" w:type="dxa"/>
            <w:gridSpan w:val="6"/>
            <w:tcMar>
              <w:top w:w="28" w:type="dxa"/>
              <w:left w:w="85" w:type="dxa"/>
              <w:bottom w:w="28" w:type="dxa"/>
              <w:right w:w="85" w:type="dxa"/>
            </w:tcMar>
          </w:tcPr>
          <w:p w14:paraId="6DC8B539" w14:textId="77777777" w:rsidR="006B53FB" w:rsidRDefault="006B53FB" w:rsidP="006B53FB">
            <w:pPr>
              <w:cnfStyle w:val="000000100000" w:firstRow="0" w:lastRow="0" w:firstColumn="0" w:lastColumn="0" w:oddVBand="0" w:evenVBand="0" w:oddHBand="1" w:evenHBand="0" w:firstRowFirstColumn="0" w:firstRowLastColumn="0" w:lastRowFirstColumn="0" w:lastRowLastColumn="0"/>
            </w:pPr>
            <w:r>
              <w:t>Postcode</w:t>
            </w:r>
          </w:p>
        </w:tc>
      </w:tr>
      <w:tr w:rsidR="00E37C70" w14:paraId="0944EB94"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0DDE909B" w14:textId="77777777" w:rsidR="006B53FB" w:rsidRDefault="006B53FB" w:rsidP="00C509FD"/>
        </w:tc>
        <w:tc>
          <w:tcPr>
            <w:tcW w:w="1803" w:type="dxa"/>
            <w:gridSpan w:val="7"/>
            <w:tcMar>
              <w:top w:w="28" w:type="dxa"/>
              <w:left w:w="85" w:type="dxa"/>
              <w:bottom w:w="28" w:type="dxa"/>
              <w:right w:w="85" w:type="dxa"/>
            </w:tcMar>
          </w:tcPr>
          <w:p w14:paraId="2E5E359E"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9" w:type="dxa"/>
            <w:gridSpan w:val="6"/>
            <w:tcMar>
              <w:top w:w="28" w:type="dxa"/>
              <w:left w:w="85" w:type="dxa"/>
              <w:bottom w:w="28" w:type="dxa"/>
              <w:right w:w="85" w:type="dxa"/>
            </w:tcMar>
          </w:tcPr>
          <w:p w14:paraId="6F3BC7C9"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8" w:type="dxa"/>
            <w:gridSpan w:val="6"/>
            <w:tcMar>
              <w:top w:w="28" w:type="dxa"/>
              <w:left w:w="85" w:type="dxa"/>
              <w:bottom w:w="28" w:type="dxa"/>
              <w:right w:w="85" w:type="dxa"/>
            </w:tcMar>
          </w:tcPr>
          <w:p w14:paraId="636C5E9B"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87" w:type="dxa"/>
            <w:gridSpan w:val="6"/>
            <w:tcMar>
              <w:top w:w="28" w:type="dxa"/>
              <w:left w:w="85" w:type="dxa"/>
              <w:bottom w:w="28" w:type="dxa"/>
              <w:right w:w="85" w:type="dxa"/>
            </w:tcMar>
          </w:tcPr>
          <w:p w14:paraId="4F76526C" w14:textId="77777777" w:rsidR="006B53FB" w:rsidRDefault="00E9159C">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9FD" w14:paraId="419EC800"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22D1900A" w14:textId="3256C3A9" w:rsidR="00C509FD" w:rsidRPr="00C509FD" w:rsidRDefault="00C509FD" w:rsidP="00744199">
            <w:pPr>
              <w:rPr>
                <w:rStyle w:val="CommentReference"/>
              </w:rPr>
            </w:pPr>
            <w:r w:rsidRPr="00C509FD">
              <w:rPr>
                <w:lang w:val="en-US"/>
              </w:rPr>
              <w:t>Address for service of notices</w:t>
            </w:r>
            <w:r w:rsidR="00744199">
              <w:rPr>
                <w:lang w:val="en-US"/>
              </w:rPr>
              <w:t xml:space="preserve"> </w:t>
            </w:r>
            <w:r w:rsidRPr="00C509FD">
              <w:rPr>
                <w:rStyle w:val="CommentReference"/>
              </w:rPr>
              <w:t xml:space="preserve">(if </w:t>
            </w:r>
            <w:r w:rsidRPr="006B53FB">
              <w:rPr>
                <w:rStyle w:val="CommentReference"/>
              </w:rPr>
              <w:t>different to residential address</w:t>
            </w:r>
            <w:r w:rsidRPr="00C509FD">
              <w:rPr>
                <w:rStyle w:val="CommentReference"/>
              </w:rPr>
              <w:t>)</w:t>
            </w:r>
          </w:p>
        </w:tc>
        <w:tc>
          <w:tcPr>
            <w:tcW w:w="3612" w:type="dxa"/>
            <w:gridSpan w:val="13"/>
            <w:tcMar>
              <w:top w:w="28" w:type="dxa"/>
              <w:left w:w="85" w:type="dxa"/>
              <w:bottom w:w="28" w:type="dxa"/>
              <w:right w:w="85" w:type="dxa"/>
            </w:tcMar>
          </w:tcPr>
          <w:p w14:paraId="5C8FA546"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5" w:type="dxa"/>
            <w:gridSpan w:val="12"/>
            <w:tcMar>
              <w:top w:w="28" w:type="dxa"/>
              <w:left w:w="85" w:type="dxa"/>
              <w:bottom w:w="28" w:type="dxa"/>
              <w:right w:w="85" w:type="dxa"/>
            </w:tcMar>
          </w:tcPr>
          <w:p w14:paraId="0DC45FE0" w14:textId="77777777" w:rsidR="00C509FD" w:rsidRDefault="00E9159C">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7C70" w14:paraId="19212CD9"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036B879D" w14:textId="77777777" w:rsidR="006B53FB" w:rsidRDefault="006B53FB" w:rsidP="006B53FB">
            <w:r w:rsidRPr="00C509FD">
              <w:t xml:space="preserve">Do you have a </w:t>
            </w:r>
            <w:r w:rsidRPr="00062A40">
              <w:rPr>
                <w:color w:val="5E8AB4"/>
              </w:rPr>
              <w:t>spouse/de facto partner</w:t>
            </w:r>
            <w:r w:rsidRPr="00C509FD">
              <w:t>?</w:t>
            </w:r>
          </w:p>
        </w:tc>
        <w:tc>
          <w:tcPr>
            <w:tcW w:w="1796" w:type="dxa"/>
            <w:gridSpan w:val="6"/>
            <w:tcMar>
              <w:top w:w="28" w:type="dxa"/>
              <w:left w:w="85" w:type="dxa"/>
              <w:bottom w:w="28" w:type="dxa"/>
              <w:right w:w="85" w:type="dxa"/>
            </w:tcMar>
          </w:tcPr>
          <w:p w14:paraId="4F3E3CD2"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425492637"/>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Yes </w:t>
            </w:r>
          </w:p>
        </w:tc>
        <w:tc>
          <w:tcPr>
            <w:tcW w:w="1816" w:type="dxa"/>
            <w:gridSpan w:val="7"/>
            <w:tcMar>
              <w:top w:w="28" w:type="dxa"/>
              <w:left w:w="85" w:type="dxa"/>
              <w:bottom w:w="28" w:type="dxa"/>
              <w:right w:w="85" w:type="dxa"/>
            </w:tcMar>
          </w:tcPr>
          <w:p w14:paraId="21B01344"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44519648"/>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tc>
        <w:tc>
          <w:tcPr>
            <w:tcW w:w="1808" w:type="dxa"/>
            <w:gridSpan w:val="6"/>
            <w:tcMar>
              <w:top w:w="28" w:type="dxa"/>
              <w:left w:w="85" w:type="dxa"/>
              <w:bottom w:w="28" w:type="dxa"/>
              <w:right w:w="85" w:type="dxa"/>
            </w:tcMar>
          </w:tcPr>
          <w:p w14:paraId="7ADFDC69"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09189345"/>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Yes </w:t>
            </w:r>
          </w:p>
        </w:tc>
        <w:tc>
          <w:tcPr>
            <w:tcW w:w="1787" w:type="dxa"/>
            <w:gridSpan w:val="6"/>
            <w:tcMar>
              <w:top w:w="28" w:type="dxa"/>
              <w:left w:w="85" w:type="dxa"/>
              <w:bottom w:w="28" w:type="dxa"/>
              <w:right w:w="85" w:type="dxa"/>
            </w:tcMar>
          </w:tcPr>
          <w:p w14:paraId="791797A2"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86237521"/>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tc>
      </w:tr>
      <w:tr w:rsidR="00E37C70" w14:paraId="029E2FC6" w14:textId="77777777" w:rsidTr="007441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28C23236" w14:textId="77777777" w:rsidR="006B53FB" w:rsidRDefault="006B53FB" w:rsidP="006B53FB">
            <w:r w:rsidRPr="00C509FD">
              <w:t xml:space="preserve">If you have a </w:t>
            </w:r>
            <w:r w:rsidRPr="00062A40">
              <w:rPr>
                <w:color w:val="5E8AB4"/>
              </w:rPr>
              <w:t>spouse/de facto partner</w:t>
            </w:r>
            <w:r w:rsidRPr="00C509FD">
              <w:t xml:space="preserve">, will your </w:t>
            </w:r>
            <w:r w:rsidRPr="00062A40">
              <w:rPr>
                <w:color w:val="5E8AB4"/>
              </w:rPr>
              <w:t xml:space="preserve">spouse/de facto partner </w:t>
            </w:r>
            <w:r w:rsidRPr="00C509FD">
              <w:t xml:space="preserve">have a </w:t>
            </w:r>
            <w:r w:rsidRPr="00062A40">
              <w:rPr>
                <w:color w:val="5E8AB4"/>
              </w:rPr>
              <w:t xml:space="preserve">relevant interest </w:t>
            </w:r>
            <w:r w:rsidRPr="00C509FD">
              <w:t xml:space="preserve">in the </w:t>
            </w:r>
            <w:r w:rsidRPr="00062A40">
              <w:rPr>
                <w:color w:val="5E8AB4"/>
              </w:rPr>
              <w:t>home</w:t>
            </w:r>
            <w:r w:rsidRPr="00C509FD">
              <w:t>?</w:t>
            </w:r>
          </w:p>
        </w:tc>
        <w:tc>
          <w:tcPr>
            <w:tcW w:w="1796" w:type="dxa"/>
            <w:gridSpan w:val="6"/>
            <w:tcMar>
              <w:top w:w="28" w:type="dxa"/>
              <w:left w:w="85" w:type="dxa"/>
              <w:bottom w:w="28" w:type="dxa"/>
              <w:right w:w="85" w:type="dxa"/>
            </w:tcMar>
          </w:tcPr>
          <w:p w14:paraId="3D0D0FFE" w14:textId="77777777" w:rsidR="006B53FB" w:rsidRPr="00B678FB" w:rsidRDefault="005A463E" w:rsidP="006B7B04">
            <w:pPr>
              <w:cnfStyle w:val="000000100000" w:firstRow="0" w:lastRow="0" w:firstColumn="0" w:lastColumn="0" w:oddVBand="0" w:evenVBand="0" w:oddHBand="1" w:evenHBand="0" w:firstRowFirstColumn="0" w:firstRowLastColumn="0" w:lastRowFirstColumn="0" w:lastRowLastColumn="0"/>
              <w:rPr>
                <w:rStyle w:val="CommentReference"/>
              </w:rPr>
            </w:pPr>
            <w:sdt>
              <w:sdtPr>
                <w:rPr>
                  <w:sz w:val="16"/>
                  <w:szCs w:val="16"/>
                </w:rPr>
                <w:id w:val="-1525930614"/>
                <w14:checkbox>
                  <w14:checked w14:val="0"/>
                  <w14:checkedState w14:val="2612" w14:font="MS Gothic"/>
                  <w14:uncheckedState w14:val="2610" w14:font="MS Gothic"/>
                </w14:checkbox>
              </w:sdtPr>
              <w:sdtEndPr>
                <w:rPr>
                  <w:sz w:val="22"/>
                  <w:szCs w:val="20"/>
                </w:rPr>
              </w:sdtEndPr>
              <w:sdtContent>
                <w:r w:rsidR="006B53FB" w:rsidRPr="00B678FB">
                  <w:rPr>
                    <w:rFonts w:ascii="Segoe UI Symbol" w:hAnsi="Segoe UI Symbol" w:cs="Segoe UI Symbol"/>
                  </w:rPr>
                  <w:t>☐</w:t>
                </w:r>
              </w:sdtContent>
            </w:sdt>
            <w:r w:rsidR="006B53FB" w:rsidRPr="00B678FB">
              <w:rPr>
                <w:rStyle w:val="CommentReference"/>
              </w:rPr>
              <w:t xml:space="preserve"> Yes </w:t>
            </w:r>
            <w:r w:rsidR="006B53FB" w:rsidRPr="00B678FB">
              <w:rPr>
                <w:rStyle w:val="CommentReference"/>
              </w:rPr>
              <w:br/>
              <w:t>If yes, your spouse/de facto partner must complete the details in Applicant 2</w:t>
            </w:r>
          </w:p>
        </w:tc>
        <w:tc>
          <w:tcPr>
            <w:tcW w:w="1816" w:type="dxa"/>
            <w:gridSpan w:val="7"/>
            <w:tcMar>
              <w:top w:w="28" w:type="dxa"/>
              <w:left w:w="85" w:type="dxa"/>
              <w:bottom w:w="28" w:type="dxa"/>
              <w:right w:w="85" w:type="dxa"/>
            </w:tcMar>
          </w:tcPr>
          <w:p w14:paraId="392B5CF7" w14:textId="77777777" w:rsidR="006B53FB" w:rsidRDefault="005A463E" w:rsidP="006B53FB">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2036153653"/>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p w14:paraId="4F9A3377" w14:textId="77777777" w:rsidR="006B53FB" w:rsidRPr="006B53FB" w:rsidRDefault="006B53FB" w:rsidP="004F53E2">
            <w:pPr>
              <w:cnfStyle w:val="000000100000" w:firstRow="0" w:lastRow="0" w:firstColumn="0" w:lastColumn="0" w:oddVBand="0" w:evenVBand="0" w:oddHBand="1" w:evenHBand="0" w:firstRowFirstColumn="0" w:firstRowLastColumn="0" w:lastRowFirstColumn="0" w:lastRowLastColumn="0"/>
              <w:rPr>
                <w:rStyle w:val="CommentReference"/>
                <w:lang w:val="en-US"/>
              </w:rPr>
            </w:pPr>
            <w:r w:rsidRPr="006B53FB">
              <w:rPr>
                <w:rStyle w:val="CommentReference"/>
                <w:lang w:val="en-US"/>
              </w:rPr>
              <w:t>If no, your spouse/de facto partner must complete Section 7.</w:t>
            </w:r>
          </w:p>
        </w:tc>
        <w:tc>
          <w:tcPr>
            <w:tcW w:w="1808" w:type="dxa"/>
            <w:gridSpan w:val="6"/>
            <w:tcMar>
              <w:top w:w="28" w:type="dxa"/>
              <w:left w:w="85" w:type="dxa"/>
              <w:bottom w:w="28" w:type="dxa"/>
              <w:right w:w="85" w:type="dxa"/>
            </w:tcMar>
          </w:tcPr>
          <w:p w14:paraId="69B53DDC" w14:textId="77777777" w:rsidR="006B53FB" w:rsidRDefault="005A463E" w:rsidP="006B53FB">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601236085"/>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Yes </w:t>
            </w:r>
          </w:p>
          <w:p w14:paraId="691314C2" w14:textId="77777777" w:rsidR="006B53FB" w:rsidRPr="006B53FB" w:rsidRDefault="006B53FB" w:rsidP="004F53E2">
            <w:pPr>
              <w:cnfStyle w:val="000000100000" w:firstRow="0" w:lastRow="0" w:firstColumn="0" w:lastColumn="0" w:oddVBand="0" w:evenVBand="0" w:oddHBand="1" w:evenHBand="0" w:firstRowFirstColumn="0" w:firstRowLastColumn="0" w:lastRowFirstColumn="0" w:lastRowLastColumn="0"/>
              <w:rPr>
                <w:lang w:val="en-US"/>
              </w:rPr>
            </w:pPr>
            <w:r w:rsidRPr="006B53FB">
              <w:rPr>
                <w:rStyle w:val="CommentReference"/>
                <w:lang w:val="en-US"/>
              </w:rPr>
              <w:t>If yes, your spouse/de facto partner must complete the details in Applicant 1.</w:t>
            </w:r>
          </w:p>
        </w:tc>
        <w:tc>
          <w:tcPr>
            <w:tcW w:w="1787" w:type="dxa"/>
            <w:gridSpan w:val="6"/>
            <w:tcMar>
              <w:top w:w="28" w:type="dxa"/>
              <w:left w:w="85" w:type="dxa"/>
              <w:bottom w:w="28" w:type="dxa"/>
              <w:right w:w="85" w:type="dxa"/>
            </w:tcMar>
          </w:tcPr>
          <w:p w14:paraId="1C104FA3" w14:textId="77777777" w:rsidR="006B53FB" w:rsidRDefault="005A463E" w:rsidP="006B53FB">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061212284"/>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p w14:paraId="38CBEF0A" w14:textId="77777777" w:rsidR="006B53FB" w:rsidRPr="006B53FB" w:rsidRDefault="006B53FB" w:rsidP="004F53E2">
            <w:pPr>
              <w:cnfStyle w:val="000000100000" w:firstRow="0" w:lastRow="0" w:firstColumn="0" w:lastColumn="0" w:oddVBand="0" w:evenVBand="0" w:oddHBand="1" w:evenHBand="0" w:firstRowFirstColumn="0" w:firstRowLastColumn="0" w:lastRowFirstColumn="0" w:lastRowLastColumn="0"/>
              <w:rPr>
                <w:rStyle w:val="CommentReference"/>
                <w:lang w:val="en-US"/>
              </w:rPr>
            </w:pPr>
            <w:r w:rsidRPr="006B53FB">
              <w:rPr>
                <w:rStyle w:val="CommentReference"/>
                <w:lang w:val="en-US"/>
              </w:rPr>
              <w:t>If no, your spouse/de facto partner must complete Section 7.</w:t>
            </w:r>
          </w:p>
        </w:tc>
      </w:tr>
      <w:tr w:rsidR="00E37C70" w14:paraId="51BA9841"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Mar>
              <w:top w:w="28" w:type="dxa"/>
              <w:left w:w="85" w:type="dxa"/>
              <w:bottom w:w="28" w:type="dxa"/>
              <w:right w:w="85" w:type="dxa"/>
            </w:tcMar>
          </w:tcPr>
          <w:p w14:paraId="099B69F1" w14:textId="77777777" w:rsidR="006B53FB" w:rsidRDefault="006B53FB" w:rsidP="006B53FB">
            <w:r w:rsidRPr="00C509FD">
              <w:t>Will you be satisfying the residence requirements</w:t>
            </w:r>
          </w:p>
        </w:tc>
        <w:tc>
          <w:tcPr>
            <w:tcW w:w="1796" w:type="dxa"/>
            <w:gridSpan w:val="6"/>
            <w:tcBorders>
              <w:bottom w:val="single" w:sz="4" w:space="0" w:color="auto"/>
            </w:tcBorders>
            <w:tcMar>
              <w:top w:w="28" w:type="dxa"/>
              <w:left w:w="85" w:type="dxa"/>
              <w:bottom w:w="28" w:type="dxa"/>
              <w:right w:w="85" w:type="dxa"/>
            </w:tcMar>
          </w:tcPr>
          <w:p w14:paraId="2A3C0012"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810249063"/>
                <w14:checkbox>
                  <w14:checked w14:val="0"/>
                  <w14:checkedState w14:val="2612" w14:font="MS Gothic"/>
                  <w14:uncheckedState w14:val="2610" w14:font="MS Gothic"/>
                </w14:checkbox>
              </w:sdtPr>
              <w:sdtContent>
                <w:r w:rsidR="00E37C70" w:rsidRPr="004F53E2">
                  <w:rPr>
                    <w:rFonts w:ascii="Segoe UI Symbol" w:hAnsi="Segoe UI Symbol" w:cs="Segoe UI Symbol"/>
                  </w:rPr>
                  <w:t>☐</w:t>
                </w:r>
              </w:sdtContent>
            </w:sdt>
            <w:r w:rsidR="006B53FB">
              <w:t xml:space="preserve"> Yes </w:t>
            </w:r>
          </w:p>
        </w:tc>
        <w:tc>
          <w:tcPr>
            <w:tcW w:w="1816" w:type="dxa"/>
            <w:gridSpan w:val="7"/>
            <w:tcBorders>
              <w:bottom w:val="single" w:sz="4" w:space="0" w:color="auto"/>
            </w:tcBorders>
            <w:tcMar>
              <w:top w:w="28" w:type="dxa"/>
              <w:left w:w="85" w:type="dxa"/>
              <w:bottom w:w="28" w:type="dxa"/>
              <w:right w:w="85" w:type="dxa"/>
            </w:tcMar>
          </w:tcPr>
          <w:p w14:paraId="5ADB81E1"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420618398"/>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tc>
        <w:tc>
          <w:tcPr>
            <w:tcW w:w="1808" w:type="dxa"/>
            <w:gridSpan w:val="6"/>
            <w:tcBorders>
              <w:bottom w:val="single" w:sz="4" w:space="0" w:color="auto"/>
            </w:tcBorders>
            <w:tcMar>
              <w:top w:w="28" w:type="dxa"/>
              <w:left w:w="85" w:type="dxa"/>
              <w:bottom w:w="28" w:type="dxa"/>
              <w:right w:w="85" w:type="dxa"/>
            </w:tcMar>
          </w:tcPr>
          <w:p w14:paraId="32126D0B"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55013394"/>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Yes </w:t>
            </w:r>
          </w:p>
        </w:tc>
        <w:tc>
          <w:tcPr>
            <w:tcW w:w="1787" w:type="dxa"/>
            <w:gridSpan w:val="6"/>
            <w:tcBorders>
              <w:bottom w:val="single" w:sz="4" w:space="0" w:color="auto"/>
            </w:tcBorders>
            <w:tcMar>
              <w:top w:w="28" w:type="dxa"/>
              <w:left w:w="85" w:type="dxa"/>
              <w:bottom w:w="28" w:type="dxa"/>
              <w:right w:w="85" w:type="dxa"/>
            </w:tcMar>
          </w:tcPr>
          <w:p w14:paraId="07EE0821" w14:textId="77777777" w:rsidR="006B53FB" w:rsidRDefault="005A463E" w:rsidP="006B53FB">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5520161"/>
                <w14:checkbox>
                  <w14:checked w14:val="0"/>
                  <w14:checkedState w14:val="2612" w14:font="MS Gothic"/>
                  <w14:uncheckedState w14:val="2610" w14:font="MS Gothic"/>
                </w14:checkbox>
              </w:sdtPr>
              <w:sdtContent>
                <w:r w:rsidR="006B53FB" w:rsidRPr="004F53E2">
                  <w:rPr>
                    <w:rFonts w:ascii="Segoe UI Symbol" w:hAnsi="Segoe UI Symbol" w:cs="Segoe UI Symbol"/>
                  </w:rPr>
                  <w:t>☐</w:t>
                </w:r>
              </w:sdtContent>
            </w:sdt>
            <w:r w:rsidR="006B53FB">
              <w:t xml:space="preserve"> No </w:t>
            </w:r>
          </w:p>
        </w:tc>
      </w:tr>
      <w:tr w:rsidR="00744199" w14:paraId="11F3DB8E" w14:textId="77777777" w:rsidTr="0074419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503" w:type="dxa"/>
            <w:vMerge w:val="restart"/>
            <w:tcBorders>
              <w:right w:val="single" w:sz="4" w:space="0" w:color="auto"/>
            </w:tcBorders>
            <w:tcMar>
              <w:top w:w="28" w:type="dxa"/>
              <w:left w:w="85" w:type="dxa"/>
              <w:bottom w:w="28" w:type="dxa"/>
              <w:right w:w="85" w:type="dxa"/>
            </w:tcMar>
          </w:tcPr>
          <w:p w14:paraId="7E6FCD47" w14:textId="77777777" w:rsidR="00744199" w:rsidRDefault="00744199" w:rsidP="00744199">
            <w:r>
              <w:t>Indicate the states and/or territories in which you have lived</w:t>
            </w:r>
          </w:p>
        </w:tc>
        <w:tc>
          <w:tcPr>
            <w:tcW w:w="447" w:type="dxa"/>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22230A91"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NSW</w:t>
            </w:r>
          </w:p>
        </w:tc>
        <w:tc>
          <w:tcPr>
            <w:tcW w:w="446" w:type="dxa"/>
            <w:gridSpan w:val="2"/>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35591433"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ACT</w:t>
            </w:r>
          </w:p>
        </w:tc>
        <w:tc>
          <w:tcPr>
            <w:tcW w:w="450" w:type="dxa"/>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3568B2DB"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Vic</w:t>
            </w:r>
          </w:p>
        </w:tc>
        <w:tc>
          <w:tcPr>
            <w:tcW w:w="453" w:type="dxa"/>
            <w:gridSpan w:val="2"/>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0CA25C98"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SA</w:t>
            </w:r>
          </w:p>
        </w:tc>
        <w:tc>
          <w:tcPr>
            <w:tcW w:w="451" w:type="dxa"/>
            <w:gridSpan w:val="3"/>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6BE3DE1B"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WA</w:t>
            </w:r>
          </w:p>
        </w:tc>
        <w:tc>
          <w:tcPr>
            <w:tcW w:w="451" w:type="dxa"/>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4BC6EF50" w14:textId="2E80E4E2"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Pr>
                <w:rStyle w:val="CommentReference"/>
              </w:rPr>
              <w:t>Qld</w:t>
            </w:r>
          </w:p>
        </w:tc>
        <w:tc>
          <w:tcPr>
            <w:tcW w:w="451" w:type="dxa"/>
            <w:gridSpan w:val="2"/>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29D79D77"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proofErr w:type="spellStart"/>
            <w:r w:rsidRPr="00E37C70">
              <w:rPr>
                <w:rStyle w:val="CommentReference"/>
              </w:rPr>
              <w:t>Tas</w:t>
            </w:r>
            <w:proofErr w:type="spellEnd"/>
          </w:p>
        </w:tc>
        <w:tc>
          <w:tcPr>
            <w:tcW w:w="46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4FC0AA0F" w14:textId="7777777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NT</w:t>
            </w:r>
          </w:p>
        </w:tc>
        <w:tc>
          <w:tcPr>
            <w:tcW w:w="450" w:type="dxa"/>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2D48D465" w14:textId="511DC15C"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NSW</w:t>
            </w:r>
          </w:p>
        </w:tc>
        <w:tc>
          <w:tcPr>
            <w:tcW w:w="451" w:type="dxa"/>
            <w:gridSpan w:val="2"/>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5E090373" w14:textId="0D4B8D79"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ACT</w:t>
            </w:r>
          </w:p>
        </w:tc>
        <w:tc>
          <w:tcPr>
            <w:tcW w:w="45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1AD64E09" w14:textId="762DE967"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Vic</w:t>
            </w:r>
          </w:p>
        </w:tc>
        <w:tc>
          <w:tcPr>
            <w:tcW w:w="456" w:type="dxa"/>
            <w:gridSpan w:val="2"/>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2A7C8165" w14:textId="328B2EF1"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SA</w:t>
            </w:r>
          </w:p>
        </w:tc>
        <w:tc>
          <w:tcPr>
            <w:tcW w:w="453" w:type="dxa"/>
            <w:gridSpan w:val="2"/>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5AE6D89F" w14:textId="00F81C16"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WA</w:t>
            </w:r>
          </w:p>
        </w:tc>
        <w:tc>
          <w:tcPr>
            <w:tcW w:w="451" w:type="dxa"/>
            <w:tcBorders>
              <w:top w:val="single" w:sz="4" w:space="0" w:color="auto"/>
              <w:left w:val="single" w:sz="4" w:space="0" w:color="auto"/>
              <w:bottom w:val="single" w:sz="4" w:space="0" w:color="auto"/>
              <w:right w:val="single" w:sz="4" w:space="0" w:color="auto"/>
            </w:tcBorders>
            <w:tcMar>
              <w:top w:w="28" w:type="dxa"/>
              <w:left w:w="0" w:type="dxa"/>
              <w:bottom w:w="28" w:type="dxa"/>
              <w:right w:w="0" w:type="dxa"/>
            </w:tcMar>
            <w:vAlign w:val="bottom"/>
          </w:tcPr>
          <w:p w14:paraId="057CB62B" w14:textId="495A1836"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Pr>
                <w:rStyle w:val="CommentReference"/>
              </w:rPr>
              <w:t>Qld</w:t>
            </w:r>
          </w:p>
        </w:tc>
        <w:tc>
          <w:tcPr>
            <w:tcW w:w="451" w:type="dxa"/>
            <w:gridSpan w:val="2"/>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1C65451F" w14:textId="119003A9"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proofErr w:type="spellStart"/>
            <w:r w:rsidRPr="00E37C70">
              <w:rPr>
                <w:rStyle w:val="CommentReference"/>
              </w:rPr>
              <w:t>Tas</w:t>
            </w:r>
            <w:proofErr w:type="spellEnd"/>
          </w:p>
        </w:tc>
        <w:tc>
          <w:tcPr>
            <w:tcW w:w="43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bottom"/>
          </w:tcPr>
          <w:p w14:paraId="74198442" w14:textId="760C271A" w:rsidR="00744199" w:rsidRPr="00E37C70" w:rsidRDefault="00744199" w:rsidP="00744199">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NT</w:t>
            </w:r>
          </w:p>
        </w:tc>
      </w:tr>
      <w:tr w:rsidR="00744199" w14:paraId="52DA793E" w14:textId="77777777" w:rsidTr="007441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vMerge/>
            <w:tcMar>
              <w:top w:w="28" w:type="dxa"/>
              <w:left w:w="85" w:type="dxa"/>
              <w:bottom w:w="28" w:type="dxa"/>
              <w:right w:w="85" w:type="dxa"/>
            </w:tcMar>
          </w:tcPr>
          <w:p w14:paraId="533A8890" w14:textId="77777777" w:rsidR="00744199" w:rsidRDefault="00744199" w:rsidP="00E37C70"/>
        </w:tc>
        <w:tc>
          <w:tcPr>
            <w:tcW w:w="447" w:type="dxa"/>
            <w:tcBorders>
              <w:top w:val="single" w:sz="4" w:space="0" w:color="auto"/>
            </w:tcBorders>
            <w:tcMar>
              <w:top w:w="28" w:type="dxa"/>
              <w:left w:w="85" w:type="dxa"/>
              <w:bottom w:w="28" w:type="dxa"/>
              <w:right w:w="85" w:type="dxa"/>
            </w:tcMar>
            <w:vAlign w:val="center"/>
          </w:tcPr>
          <w:p w14:paraId="0795DC13"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462652092"/>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46" w:type="dxa"/>
            <w:gridSpan w:val="2"/>
            <w:tcBorders>
              <w:top w:val="single" w:sz="4" w:space="0" w:color="auto"/>
            </w:tcBorders>
            <w:tcMar>
              <w:top w:w="28" w:type="dxa"/>
              <w:left w:w="85" w:type="dxa"/>
              <w:bottom w:w="28" w:type="dxa"/>
              <w:right w:w="85" w:type="dxa"/>
            </w:tcMar>
            <w:vAlign w:val="center"/>
          </w:tcPr>
          <w:p w14:paraId="1B287DA0"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800910257"/>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0" w:type="dxa"/>
            <w:tcBorders>
              <w:top w:val="single" w:sz="4" w:space="0" w:color="auto"/>
            </w:tcBorders>
            <w:tcMar>
              <w:top w:w="28" w:type="dxa"/>
              <w:left w:w="85" w:type="dxa"/>
              <w:bottom w:w="28" w:type="dxa"/>
              <w:right w:w="85" w:type="dxa"/>
            </w:tcMar>
            <w:vAlign w:val="center"/>
          </w:tcPr>
          <w:p w14:paraId="7B6829DB"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446439516"/>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3" w:type="dxa"/>
            <w:gridSpan w:val="2"/>
            <w:tcBorders>
              <w:top w:val="single" w:sz="4" w:space="0" w:color="auto"/>
            </w:tcBorders>
            <w:tcMar>
              <w:top w:w="28" w:type="dxa"/>
              <w:left w:w="85" w:type="dxa"/>
              <w:bottom w:w="28" w:type="dxa"/>
              <w:right w:w="85" w:type="dxa"/>
            </w:tcMar>
            <w:vAlign w:val="center"/>
          </w:tcPr>
          <w:p w14:paraId="661AA261" w14:textId="53A9D808"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687294746"/>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51" w:type="dxa"/>
            <w:gridSpan w:val="3"/>
            <w:tcBorders>
              <w:top w:val="single" w:sz="4" w:space="0" w:color="auto"/>
            </w:tcBorders>
            <w:tcMar>
              <w:top w:w="28" w:type="dxa"/>
              <w:left w:w="85" w:type="dxa"/>
              <w:bottom w:w="28" w:type="dxa"/>
              <w:right w:w="85" w:type="dxa"/>
            </w:tcMar>
            <w:vAlign w:val="center"/>
          </w:tcPr>
          <w:p w14:paraId="584980DC" w14:textId="39D9C0D3"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230281246"/>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1" w:type="dxa"/>
            <w:tcBorders>
              <w:top w:val="single" w:sz="4" w:space="0" w:color="auto"/>
            </w:tcBorders>
            <w:tcMar>
              <w:top w:w="28" w:type="dxa"/>
              <w:left w:w="0" w:type="dxa"/>
              <w:bottom w:w="28" w:type="dxa"/>
              <w:right w:w="0" w:type="dxa"/>
            </w:tcMar>
            <w:vAlign w:val="center"/>
          </w:tcPr>
          <w:p w14:paraId="26D44BC4" w14:textId="4A9AAF04"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477298366"/>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1" w:type="dxa"/>
            <w:gridSpan w:val="2"/>
            <w:tcBorders>
              <w:top w:val="single" w:sz="4" w:space="0" w:color="auto"/>
            </w:tcBorders>
            <w:tcMar>
              <w:top w:w="28" w:type="dxa"/>
              <w:left w:w="85" w:type="dxa"/>
              <w:bottom w:w="28" w:type="dxa"/>
              <w:right w:w="85" w:type="dxa"/>
            </w:tcMar>
            <w:vAlign w:val="center"/>
          </w:tcPr>
          <w:p w14:paraId="396B6097" w14:textId="79B9D635"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2124496954"/>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63" w:type="dxa"/>
            <w:tcBorders>
              <w:top w:val="single" w:sz="4" w:space="0" w:color="auto"/>
            </w:tcBorders>
            <w:tcMar>
              <w:top w:w="28" w:type="dxa"/>
              <w:left w:w="85" w:type="dxa"/>
              <w:bottom w:w="28" w:type="dxa"/>
              <w:right w:w="85" w:type="dxa"/>
            </w:tcMar>
            <w:vAlign w:val="center"/>
          </w:tcPr>
          <w:p w14:paraId="67655825"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406646872"/>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0" w:type="dxa"/>
            <w:tcBorders>
              <w:top w:val="single" w:sz="4" w:space="0" w:color="auto"/>
            </w:tcBorders>
            <w:tcMar>
              <w:top w:w="28" w:type="dxa"/>
              <w:left w:w="85" w:type="dxa"/>
              <w:bottom w:w="28" w:type="dxa"/>
              <w:right w:w="85" w:type="dxa"/>
            </w:tcMar>
            <w:vAlign w:val="center"/>
          </w:tcPr>
          <w:p w14:paraId="35F374BC"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962812652"/>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1" w:type="dxa"/>
            <w:gridSpan w:val="2"/>
            <w:tcBorders>
              <w:top w:val="single" w:sz="4" w:space="0" w:color="auto"/>
            </w:tcBorders>
            <w:tcMar>
              <w:top w:w="28" w:type="dxa"/>
              <w:left w:w="85" w:type="dxa"/>
              <w:bottom w:w="28" w:type="dxa"/>
              <w:right w:w="85" w:type="dxa"/>
            </w:tcMar>
            <w:vAlign w:val="center"/>
          </w:tcPr>
          <w:p w14:paraId="57D21C59"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715626702"/>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1" w:type="dxa"/>
            <w:tcBorders>
              <w:top w:val="single" w:sz="4" w:space="0" w:color="auto"/>
            </w:tcBorders>
            <w:tcMar>
              <w:top w:w="28" w:type="dxa"/>
              <w:left w:w="85" w:type="dxa"/>
              <w:bottom w:w="28" w:type="dxa"/>
              <w:right w:w="85" w:type="dxa"/>
            </w:tcMar>
            <w:vAlign w:val="center"/>
          </w:tcPr>
          <w:p w14:paraId="32966A2F" w14:textId="09F9F42A"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214128994"/>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56" w:type="dxa"/>
            <w:gridSpan w:val="2"/>
            <w:tcBorders>
              <w:top w:val="single" w:sz="4" w:space="0" w:color="auto"/>
            </w:tcBorders>
            <w:tcMar>
              <w:top w:w="28" w:type="dxa"/>
              <w:left w:w="85" w:type="dxa"/>
              <w:bottom w:w="28" w:type="dxa"/>
              <w:right w:w="85" w:type="dxa"/>
            </w:tcMar>
            <w:vAlign w:val="center"/>
          </w:tcPr>
          <w:p w14:paraId="4F745D79"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1811091415"/>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c>
          <w:tcPr>
            <w:tcW w:w="453" w:type="dxa"/>
            <w:gridSpan w:val="2"/>
            <w:tcBorders>
              <w:top w:val="single" w:sz="4" w:space="0" w:color="auto"/>
            </w:tcBorders>
            <w:tcMar>
              <w:top w:w="28" w:type="dxa"/>
              <w:left w:w="85" w:type="dxa"/>
              <w:bottom w:w="28" w:type="dxa"/>
              <w:right w:w="85" w:type="dxa"/>
            </w:tcMar>
            <w:vAlign w:val="center"/>
          </w:tcPr>
          <w:p w14:paraId="0BA4CF52" w14:textId="2841DCF6"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1332593075"/>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51" w:type="dxa"/>
            <w:tcBorders>
              <w:top w:val="single" w:sz="4" w:space="0" w:color="auto"/>
            </w:tcBorders>
            <w:tcMar>
              <w:top w:w="28" w:type="dxa"/>
              <w:bottom w:w="28" w:type="dxa"/>
            </w:tcMar>
            <w:vAlign w:val="center"/>
          </w:tcPr>
          <w:p w14:paraId="3E32C0FA" w14:textId="5CA33EC6"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59601575"/>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51" w:type="dxa"/>
            <w:gridSpan w:val="2"/>
            <w:tcBorders>
              <w:top w:val="single" w:sz="4" w:space="0" w:color="auto"/>
            </w:tcBorders>
            <w:tcMar>
              <w:top w:w="28" w:type="dxa"/>
              <w:left w:w="85" w:type="dxa"/>
              <w:bottom w:w="28" w:type="dxa"/>
              <w:right w:w="85" w:type="dxa"/>
            </w:tcMar>
            <w:vAlign w:val="center"/>
          </w:tcPr>
          <w:p w14:paraId="3C21FE61" w14:textId="1E15D53D"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1658921526"/>
                <w14:checkbox>
                  <w14:checked w14:val="0"/>
                  <w14:checkedState w14:val="2612" w14:font="MS Gothic"/>
                  <w14:uncheckedState w14:val="2610" w14:font="MS Gothic"/>
                </w14:checkbox>
              </w:sdtPr>
              <w:sdtContent>
                <w:r w:rsidR="00744199">
                  <w:rPr>
                    <w:rFonts w:ascii="MS Gothic" w:eastAsia="MS Gothic" w:hAnsi="MS Gothic" w:hint="eastAsia"/>
                  </w:rPr>
                  <w:t>☐</w:t>
                </w:r>
              </w:sdtContent>
            </w:sdt>
          </w:p>
        </w:tc>
        <w:tc>
          <w:tcPr>
            <w:tcW w:w="432" w:type="dxa"/>
            <w:tcBorders>
              <w:top w:val="single" w:sz="4" w:space="0" w:color="auto"/>
            </w:tcBorders>
            <w:tcMar>
              <w:top w:w="28" w:type="dxa"/>
              <w:left w:w="85" w:type="dxa"/>
              <w:bottom w:w="28" w:type="dxa"/>
              <w:right w:w="85" w:type="dxa"/>
            </w:tcMar>
            <w:vAlign w:val="center"/>
          </w:tcPr>
          <w:p w14:paraId="7F28949E" w14:textId="77777777" w:rsidR="00744199" w:rsidRDefault="005A463E" w:rsidP="00B678FB">
            <w:pPr>
              <w:jc w:val="center"/>
              <w:cnfStyle w:val="000000010000" w:firstRow="0" w:lastRow="0" w:firstColumn="0" w:lastColumn="0" w:oddVBand="0" w:evenVBand="0" w:oddHBand="0" w:evenHBand="1" w:firstRowFirstColumn="0" w:firstRowLastColumn="0" w:lastRowFirstColumn="0" w:lastRowLastColumn="0"/>
            </w:pPr>
            <w:sdt>
              <w:sdtPr>
                <w:id w:val="1623257588"/>
                <w14:checkbox>
                  <w14:checked w14:val="0"/>
                  <w14:checkedState w14:val="2612" w14:font="MS Gothic"/>
                  <w14:uncheckedState w14:val="2610" w14:font="MS Gothic"/>
                </w14:checkbox>
              </w:sdtPr>
              <w:sdtContent>
                <w:r w:rsidR="00744199" w:rsidRPr="004F53E2">
                  <w:rPr>
                    <w:rFonts w:ascii="Segoe UI Symbol" w:hAnsi="Segoe UI Symbol" w:cs="Segoe UI Symbol"/>
                  </w:rPr>
                  <w:t>☐</w:t>
                </w:r>
              </w:sdtContent>
            </w:sdt>
          </w:p>
        </w:tc>
      </w:tr>
    </w:tbl>
    <w:p w14:paraId="35CE222F" w14:textId="77777777" w:rsidR="00D477BB" w:rsidRPr="00D477BB" w:rsidRDefault="00D477BB" w:rsidP="004E7081">
      <w:pPr>
        <w:pStyle w:val="Heading2-nonumbers"/>
      </w:pPr>
      <w:r w:rsidRPr="00D477BB">
        <w:t>Section 3</w:t>
      </w:r>
      <w:r>
        <w:t xml:space="preserve">: </w:t>
      </w:r>
      <w:r w:rsidRPr="00015096">
        <w:t xml:space="preserve">Spouse/de facto partner </w:t>
      </w:r>
      <w:r w:rsidRPr="00D477BB">
        <w:t>details</w:t>
      </w:r>
    </w:p>
    <w:p w14:paraId="40022344" w14:textId="77777777" w:rsidR="00D477BB" w:rsidRPr="00D477BB" w:rsidRDefault="00D477BB" w:rsidP="00D477BB">
      <w:r w:rsidRPr="00D477BB">
        <w:t xml:space="preserve">This section must be completed by the </w:t>
      </w:r>
      <w:r w:rsidRPr="00015096">
        <w:rPr>
          <w:color w:val="5E8AB4"/>
        </w:rPr>
        <w:t xml:space="preserve">applicant </w:t>
      </w:r>
      <w:r w:rsidRPr="00D477BB">
        <w:t xml:space="preserve">if their </w:t>
      </w:r>
      <w:r w:rsidRPr="00015096">
        <w:rPr>
          <w:color w:val="5E8AB4"/>
        </w:rPr>
        <w:t xml:space="preserve">spouse/de facto partner </w:t>
      </w:r>
      <w:r w:rsidRPr="00D477BB">
        <w:t>is not an applicant.</w:t>
      </w:r>
    </w:p>
    <w:p w14:paraId="2D0FB867" w14:textId="77777777" w:rsidR="00D477BB" w:rsidRPr="00D477BB" w:rsidRDefault="00D477BB" w:rsidP="00D477BB">
      <w:r w:rsidRPr="00D477BB">
        <w:t xml:space="preserve">The </w:t>
      </w:r>
      <w:r w:rsidRPr="00015096">
        <w:rPr>
          <w:color w:val="5E8AB4"/>
        </w:rPr>
        <w:t>applicant</w:t>
      </w:r>
      <w:r w:rsidRPr="00D477BB">
        <w:t xml:space="preserve">’s </w:t>
      </w:r>
      <w:r w:rsidRPr="00015096">
        <w:rPr>
          <w:color w:val="5E8AB4"/>
        </w:rPr>
        <w:t xml:space="preserve">spouse/de facto partner </w:t>
      </w:r>
      <w:r w:rsidRPr="00D477BB">
        <w:t>must sign the declaration at Section 7.</w:t>
      </w:r>
    </w:p>
    <w:tbl>
      <w:tblPr>
        <w:tblStyle w:val="NTGTable"/>
        <w:tblW w:w="9825" w:type="dxa"/>
        <w:tblLayout w:type="fixed"/>
        <w:tblLook w:val="04A0" w:firstRow="1" w:lastRow="0" w:firstColumn="1" w:lastColumn="0" w:noHBand="0" w:noVBand="1"/>
        <w:tblDescription w:val="Spouse/de facto partner details"/>
      </w:tblPr>
      <w:tblGrid>
        <w:gridCol w:w="2637"/>
        <w:gridCol w:w="449"/>
        <w:gridCol w:w="395"/>
        <w:gridCol w:w="54"/>
        <w:gridCol w:w="449"/>
        <w:gridCol w:w="289"/>
        <w:gridCol w:w="161"/>
        <w:gridCol w:w="449"/>
        <w:gridCol w:w="63"/>
        <w:gridCol w:w="386"/>
        <w:gridCol w:w="308"/>
        <w:gridCol w:w="141"/>
        <w:gridCol w:w="450"/>
        <w:gridCol w:w="6"/>
        <w:gridCol w:w="443"/>
        <w:gridCol w:w="391"/>
        <w:gridCol w:w="58"/>
        <w:gridCol w:w="449"/>
        <w:gridCol w:w="292"/>
        <w:gridCol w:w="158"/>
        <w:gridCol w:w="449"/>
        <w:gridCol w:w="66"/>
        <w:gridCol w:w="383"/>
        <w:gridCol w:w="315"/>
        <w:gridCol w:w="134"/>
        <w:gridCol w:w="450"/>
      </w:tblGrid>
      <w:tr w:rsidR="00AC5B1F" w14:paraId="17499B2A"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37" w:type="dxa"/>
            <w:tcMar>
              <w:top w:w="28" w:type="dxa"/>
              <w:left w:w="85" w:type="dxa"/>
              <w:bottom w:w="28" w:type="dxa"/>
              <w:right w:w="85" w:type="dxa"/>
            </w:tcMar>
          </w:tcPr>
          <w:p w14:paraId="4F2212F2" w14:textId="77777777" w:rsidR="00AC5B1F" w:rsidRDefault="00AC5B1F" w:rsidP="005A1D07"/>
        </w:tc>
        <w:tc>
          <w:tcPr>
            <w:tcW w:w="3600" w:type="dxa"/>
            <w:gridSpan w:val="13"/>
            <w:tcMar>
              <w:top w:w="28" w:type="dxa"/>
              <w:left w:w="85" w:type="dxa"/>
              <w:bottom w:w="28" w:type="dxa"/>
              <w:right w:w="85" w:type="dxa"/>
            </w:tcMar>
          </w:tcPr>
          <w:p w14:paraId="693DAB59" w14:textId="77777777" w:rsidR="00AC5B1F" w:rsidRPr="00C34739" w:rsidRDefault="00AC5B1F" w:rsidP="00AC5B1F">
            <w:pPr>
              <w:cnfStyle w:val="100000000000" w:firstRow="1" w:lastRow="0" w:firstColumn="0" w:lastColumn="0" w:oddVBand="0" w:evenVBand="0" w:oddHBand="0" w:evenHBand="0" w:firstRowFirstColumn="0" w:firstRowLastColumn="0" w:lastRowFirstColumn="0" w:lastRowLastColumn="0"/>
              <w:rPr>
                <w:color w:val="000000" w:themeColor="text1"/>
              </w:rPr>
            </w:pPr>
            <w:r w:rsidRPr="00C34739">
              <w:rPr>
                <w:color w:val="000000" w:themeColor="text1"/>
              </w:rPr>
              <w:t>Spouse/de facto of applicant 1</w:t>
            </w:r>
          </w:p>
        </w:tc>
        <w:tc>
          <w:tcPr>
            <w:tcW w:w="3588" w:type="dxa"/>
            <w:gridSpan w:val="12"/>
            <w:tcMar>
              <w:top w:w="28" w:type="dxa"/>
              <w:left w:w="85" w:type="dxa"/>
              <w:bottom w:w="28" w:type="dxa"/>
              <w:right w:w="85" w:type="dxa"/>
            </w:tcMar>
          </w:tcPr>
          <w:p w14:paraId="7DE36293" w14:textId="77777777" w:rsidR="00AC5B1F" w:rsidRPr="00C34739" w:rsidRDefault="00AC5B1F" w:rsidP="005A1D07">
            <w:pPr>
              <w:cnfStyle w:val="100000000000" w:firstRow="1" w:lastRow="0" w:firstColumn="0" w:lastColumn="0" w:oddVBand="0" w:evenVBand="0" w:oddHBand="0" w:evenHBand="0" w:firstRowFirstColumn="0" w:firstRowLastColumn="0" w:lastRowFirstColumn="0" w:lastRowLastColumn="0"/>
              <w:rPr>
                <w:color w:val="000000" w:themeColor="text1"/>
              </w:rPr>
            </w:pPr>
            <w:r w:rsidRPr="00C34739">
              <w:rPr>
                <w:color w:val="000000" w:themeColor="text1"/>
              </w:rPr>
              <w:t>Spouse/de facto of applicant</w:t>
            </w:r>
            <w:r w:rsidRPr="00C34739">
              <w:rPr>
                <w:bCs/>
                <w:color w:val="000000" w:themeColor="text1"/>
              </w:rPr>
              <w:t xml:space="preserve"> </w:t>
            </w:r>
            <w:r w:rsidRPr="00C34739">
              <w:rPr>
                <w:color w:val="000000" w:themeColor="text1"/>
              </w:rPr>
              <w:t>2</w:t>
            </w:r>
          </w:p>
        </w:tc>
      </w:tr>
      <w:tr w:rsidR="00AC5B1F" w14:paraId="4CF014CF"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val="restart"/>
            <w:tcMar>
              <w:top w:w="28" w:type="dxa"/>
              <w:left w:w="85" w:type="dxa"/>
              <w:bottom w:w="28" w:type="dxa"/>
              <w:right w:w="85" w:type="dxa"/>
            </w:tcMar>
          </w:tcPr>
          <w:p w14:paraId="7DD2542D" w14:textId="77777777" w:rsidR="00AC5B1F" w:rsidRDefault="00AC5B1F" w:rsidP="005A1D07">
            <w:r>
              <w:t>Title</w:t>
            </w:r>
          </w:p>
        </w:tc>
        <w:tc>
          <w:tcPr>
            <w:tcW w:w="844" w:type="dxa"/>
            <w:gridSpan w:val="2"/>
            <w:tcMar>
              <w:top w:w="28" w:type="dxa"/>
              <w:left w:w="85" w:type="dxa"/>
              <w:bottom w:w="28" w:type="dxa"/>
              <w:right w:w="85" w:type="dxa"/>
            </w:tcMar>
          </w:tcPr>
          <w:p w14:paraId="08F42BDA"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Mr</w:t>
            </w:r>
          </w:p>
        </w:tc>
        <w:tc>
          <w:tcPr>
            <w:tcW w:w="792" w:type="dxa"/>
            <w:gridSpan w:val="3"/>
            <w:tcMar>
              <w:top w:w="28" w:type="dxa"/>
              <w:left w:w="85" w:type="dxa"/>
              <w:bottom w:w="28" w:type="dxa"/>
              <w:right w:w="85" w:type="dxa"/>
            </w:tcMar>
          </w:tcPr>
          <w:p w14:paraId="1A42F415"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Mrs</w:t>
            </w:r>
          </w:p>
        </w:tc>
        <w:tc>
          <w:tcPr>
            <w:tcW w:w="673" w:type="dxa"/>
            <w:gridSpan w:val="3"/>
            <w:tcMar>
              <w:top w:w="28" w:type="dxa"/>
              <w:left w:w="85" w:type="dxa"/>
              <w:bottom w:w="28" w:type="dxa"/>
              <w:right w:w="85" w:type="dxa"/>
            </w:tcMar>
          </w:tcPr>
          <w:p w14:paraId="159A91B6"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Miss</w:t>
            </w:r>
          </w:p>
        </w:tc>
        <w:tc>
          <w:tcPr>
            <w:tcW w:w="694" w:type="dxa"/>
            <w:gridSpan w:val="2"/>
            <w:tcMar>
              <w:top w:w="28" w:type="dxa"/>
              <w:left w:w="85" w:type="dxa"/>
              <w:bottom w:w="28" w:type="dxa"/>
              <w:right w:w="85" w:type="dxa"/>
            </w:tcMar>
          </w:tcPr>
          <w:p w14:paraId="65D4C2EA"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Ms</w:t>
            </w:r>
          </w:p>
        </w:tc>
        <w:tc>
          <w:tcPr>
            <w:tcW w:w="597" w:type="dxa"/>
            <w:gridSpan w:val="3"/>
            <w:tcMar>
              <w:top w:w="28" w:type="dxa"/>
              <w:left w:w="85" w:type="dxa"/>
              <w:bottom w:w="28" w:type="dxa"/>
              <w:right w:w="85" w:type="dxa"/>
            </w:tcMar>
          </w:tcPr>
          <w:p w14:paraId="2E467602"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Dr</w:t>
            </w:r>
          </w:p>
        </w:tc>
        <w:tc>
          <w:tcPr>
            <w:tcW w:w="834" w:type="dxa"/>
            <w:gridSpan w:val="2"/>
            <w:tcMar>
              <w:top w:w="28" w:type="dxa"/>
              <w:left w:w="85" w:type="dxa"/>
              <w:bottom w:w="28" w:type="dxa"/>
              <w:right w:w="85" w:type="dxa"/>
            </w:tcMar>
          </w:tcPr>
          <w:p w14:paraId="6029ECE3"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Mr</w:t>
            </w:r>
          </w:p>
        </w:tc>
        <w:tc>
          <w:tcPr>
            <w:tcW w:w="799" w:type="dxa"/>
            <w:gridSpan w:val="3"/>
            <w:tcMar>
              <w:top w:w="28" w:type="dxa"/>
              <w:left w:w="85" w:type="dxa"/>
              <w:bottom w:w="28" w:type="dxa"/>
              <w:right w:w="85" w:type="dxa"/>
            </w:tcMar>
          </w:tcPr>
          <w:p w14:paraId="4371A937"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Mrs</w:t>
            </w:r>
          </w:p>
        </w:tc>
        <w:tc>
          <w:tcPr>
            <w:tcW w:w="673" w:type="dxa"/>
            <w:gridSpan w:val="3"/>
            <w:tcMar>
              <w:top w:w="28" w:type="dxa"/>
              <w:left w:w="85" w:type="dxa"/>
              <w:bottom w:w="28" w:type="dxa"/>
              <w:right w:w="85" w:type="dxa"/>
            </w:tcMar>
          </w:tcPr>
          <w:p w14:paraId="7A757A45"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Miss</w:t>
            </w:r>
          </w:p>
        </w:tc>
        <w:tc>
          <w:tcPr>
            <w:tcW w:w="698" w:type="dxa"/>
            <w:gridSpan w:val="2"/>
            <w:tcMar>
              <w:top w:w="28" w:type="dxa"/>
              <w:left w:w="85" w:type="dxa"/>
              <w:bottom w:w="28" w:type="dxa"/>
              <w:right w:w="85" w:type="dxa"/>
            </w:tcMar>
          </w:tcPr>
          <w:p w14:paraId="07E09A5D"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Ms</w:t>
            </w:r>
          </w:p>
        </w:tc>
        <w:tc>
          <w:tcPr>
            <w:tcW w:w="584" w:type="dxa"/>
            <w:gridSpan w:val="2"/>
            <w:tcMar>
              <w:top w:w="28" w:type="dxa"/>
              <w:left w:w="85" w:type="dxa"/>
              <w:bottom w:w="28" w:type="dxa"/>
              <w:right w:w="85" w:type="dxa"/>
            </w:tcMar>
          </w:tcPr>
          <w:p w14:paraId="4E8E8779"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t>Dr</w:t>
            </w:r>
          </w:p>
        </w:tc>
      </w:tr>
      <w:tr w:rsidR="00AC5B1F" w14:paraId="6D15D5AA"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tcMar>
              <w:top w:w="28" w:type="dxa"/>
              <w:left w:w="85" w:type="dxa"/>
              <w:bottom w:w="28" w:type="dxa"/>
              <w:right w:w="85" w:type="dxa"/>
            </w:tcMar>
          </w:tcPr>
          <w:p w14:paraId="315B1999" w14:textId="77777777" w:rsidR="00AC5B1F" w:rsidRDefault="00AC5B1F" w:rsidP="005A1D07"/>
        </w:tc>
        <w:tc>
          <w:tcPr>
            <w:tcW w:w="844" w:type="dxa"/>
            <w:gridSpan w:val="2"/>
            <w:tcMar>
              <w:top w:w="28" w:type="dxa"/>
              <w:left w:w="85" w:type="dxa"/>
              <w:bottom w:w="28" w:type="dxa"/>
              <w:right w:w="85" w:type="dxa"/>
            </w:tcMar>
          </w:tcPr>
          <w:p w14:paraId="0EF1D89A"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530345087"/>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792" w:type="dxa"/>
            <w:gridSpan w:val="3"/>
            <w:tcMar>
              <w:top w:w="28" w:type="dxa"/>
              <w:left w:w="85" w:type="dxa"/>
              <w:bottom w:w="28" w:type="dxa"/>
              <w:right w:w="85" w:type="dxa"/>
            </w:tcMar>
          </w:tcPr>
          <w:p w14:paraId="6F0F5380"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94267504"/>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673" w:type="dxa"/>
            <w:gridSpan w:val="3"/>
            <w:tcMar>
              <w:top w:w="28" w:type="dxa"/>
              <w:left w:w="85" w:type="dxa"/>
              <w:bottom w:w="28" w:type="dxa"/>
              <w:right w:w="85" w:type="dxa"/>
            </w:tcMar>
          </w:tcPr>
          <w:p w14:paraId="3A03413F"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26169500"/>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694" w:type="dxa"/>
            <w:gridSpan w:val="2"/>
            <w:tcMar>
              <w:top w:w="28" w:type="dxa"/>
              <w:left w:w="85" w:type="dxa"/>
              <w:bottom w:w="28" w:type="dxa"/>
              <w:right w:w="85" w:type="dxa"/>
            </w:tcMar>
          </w:tcPr>
          <w:p w14:paraId="29EAEF85"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98126192"/>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597" w:type="dxa"/>
            <w:gridSpan w:val="3"/>
            <w:tcMar>
              <w:top w:w="28" w:type="dxa"/>
              <w:left w:w="85" w:type="dxa"/>
              <w:bottom w:w="28" w:type="dxa"/>
              <w:right w:w="85" w:type="dxa"/>
            </w:tcMar>
          </w:tcPr>
          <w:p w14:paraId="34F38ECB"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59471152"/>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834" w:type="dxa"/>
            <w:gridSpan w:val="2"/>
            <w:tcMar>
              <w:top w:w="28" w:type="dxa"/>
              <w:left w:w="85" w:type="dxa"/>
              <w:bottom w:w="28" w:type="dxa"/>
              <w:right w:w="85" w:type="dxa"/>
            </w:tcMar>
          </w:tcPr>
          <w:p w14:paraId="7EB9D48A"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500309062"/>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799" w:type="dxa"/>
            <w:gridSpan w:val="3"/>
            <w:tcMar>
              <w:top w:w="28" w:type="dxa"/>
              <w:left w:w="85" w:type="dxa"/>
              <w:bottom w:w="28" w:type="dxa"/>
              <w:right w:w="85" w:type="dxa"/>
            </w:tcMar>
          </w:tcPr>
          <w:p w14:paraId="3A1BA752"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66246744"/>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673" w:type="dxa"/>
            <w:gridSpan w:val="3"/>
            <w:tcMar>
              <w:top w:w="28" w:type="dxa"/>
              <w:left w:w="85" w:type="dxa"/>
              <w:bottom w:w="28" w:type="dxa"/>
              <w:right w:w="85" w:type="dxa"/>
            </w:tcMar>
          </w:tcPr>
          <w:p w14:paraId="51EED1ED"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28814922"/>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698" w:type="dxa"/>
            <w:gridSpan w:val="2"/>
            <w:tcMar>
              <w:top w:w="28" w:type="dxa"/>
              <w:left w:w="85" w:type="dxa"/>
              <w:bottom w:w="28" w:type="dxa"/>
              <w:right w:w="85" w:type="dxa"/>
            </w:tcMar>
          </w:tcPr>
          <w:p w14:paraId="51F84278"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961301240"/>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c>
          <w:tcPr>
            <w:tcW w:w="584" w:type="dxa"/>
            <w:gridSpan w:val="2"/>
            <w:tcMar>
              <w:top w:w="28" w:type="dxa"/>
              <w:left w:w="85" w:type="dxa"/>
              <w:bottom w:w="28" w:type="dxa"/>
              <w:right w:w="85" w:type="dxa"/>
            </w:tcMar>
          </w:tcPr>
          <w:p w14:paraId="3C1AD979" w14:textId="77777777" w:rsidR="00AC5B1F"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989404447"/>
                <w14:checkbox>
                  <w14:checked w14:val="0"/>
                  <w14:checkedState w14:val="2612" w14:font="MS Gothic"/>
                  <w14:uncheckedState w14:val="2610" w14:font="MS Gothic"/>
                </w14:checkbox>
              </w:sdtPr>
              <w:sdtContent>
                <w:r w:rsidR="00AC5B1F" w:rsidRPr="004F53E2">
                  <w:rPr>
                    <w:rFonts w:ascii="Segoe UI Symbol" w:hAnsi="Segoe UI Symbol" w:cs="Segoe UI Symbol"/>
                  </w:rPr>
                  <w:t>☐</w:t>
                </w:r>
              </w:sdtContent>
            </w:sdt>
          </w:p>
        </w:tc>
      </w:tr>
      <w:tr w:rsidR="00AC5B1F" w14:paraId="32C5D1FE"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79B2CB5F" w14:textId="77777777" w:rsidR="00AC5B1F" w:rsidRDefault="00AC5B1F" w:rsidP="005A1D07">
            <w:r>
              <w:t>First name</w:t>
            </w:r>
          </w:p>
        </w:tc>
        <w:tc>
          <w:tcPr>
            <w:tcW w:w="3600" w:type="dxa"/>
            <w:gridSpan w:val="13"/>
            <w:tcMar>
              <w:top w:w="28" w:type="dxa"/>
              <w:left w:w="85" w:type="dxa"/>
              <w:bottom w:w="28" w:type="dxa"/>
              <w:right w:w="85" w:type="dxa"/>
            </w:tcMar>
          </w:tcPr>
          <w:p w14:paraId="5B30FC03"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0140ECB7"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B1F" w14:paraId="4E239EEC"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6A15C8E0" w14:textId="77777777" w:rsidR="00AC5B1F" w:rsidRDefault="00AC5B1F" w:rsidP="005A1D07">
            <w:r>
              <w:t>Middle name(s)</w:t>
            </w:r>
          </w:p>
        </w:tc>
        <w:tc>
          <w:tcPr>
            <w:tcW w:w="3600" w:type="dxa"/>
            <w:gridSpan w:val="13"/>
            <w:tcMar>
              <w:top w:w="28" w:type="dxa"/>
              <w:left w:w="85" w:type="dxa"/>
              <w:bottom w:w="28" w:type="dxa"/>
              <w:right w:w="85" w:type="dxa"/>
            </w:tcMar>
          </w:tcPr>
          <w:p w14:paraId="60C82947"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79E48086"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B1F" w14:paraId="7504D4DA"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4794A285" w14:textId="77777777" w:rsidR="00AC5B1F" w:rsidRPr="00C509FD" w:rsidRDefault="00AC5B1F" w:rsidP="00B678FB">
            <w:pPr>
              <w:rPr>
                <w:lang w:val="en-US"/>
              </w:rPr>
            </w:pPr>
            <w:r w:rsidRPr="00C509FD">
              <w:rPr>
                <w:lang w:val="en-US"/>
              </w:rPr>
              <w:t>Family name</w:t>
            </w:r>
          </w:p>
        </w:tc>
        <w:tc>
          <w:tcPr>
            <w:tcW w:w="3600" w:type="dxa"/>
            <w:gridSpan w:val="13"/>
            <w:tcMar>
              <w:top w:w="28" w:type="dxa"/>
              <w:left w:w="85" w:type="dxa"/>
              <w:bottom w:w="28" w:type="dxa"/>
              <w:right w:w="85" w:type="dxa"/>
            </w:tcMar>
          </w:tcPr>
          <w:p w14:paraId="2C2B998A"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1FAE1914"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B1F" w14:paraId="28072092"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531B1C33" w14:textId="501ABBA3" w:rsidR="00AC5B1F" w:rsidRPr="00C509FD" w:rsidRDefault="00015096" w:rsidP="00015096">
            <w:pPr>
              <w:rPr>
                <w:lang w:val="en-US"/>
              </w:rPr>
            </w:pPr>
            <w:r>
              <w:rPr>
                <w:lang w:val="en-US"/>
              </w:rPr>
              <w:t xml:space="preserve">Has your </w:t>
            </w:r>
            <w:r w:rsidRPr="00015096">
              <w:rPr>
                <w:color w:val="5E8AB4"/>
                <w:lang w:val="en-US"/>
              </w:rPr>
              <w:t>spouse/de facto partner</w:t>
            </w:r>
            <w:r w:rsidR="00AC5B1F" w:rsidRPr="00015096">
              <w:rPr>
                <w:color w:val="5E8AB4"/>
                <w:lang w:val="en-US"/>
              </w:rPr>
              <w:t xml:space="preserve"> </w:t>
            </w:r>
            <w:r w:rsidR="00AC5B1F" w:rsidRPr="00C509FD">
              <w:rPr>
                <w:lang w:val="en-US"/>
              </w:rPr>
              <w:t>ever used any name</w:t>
            </w:r>
            <w:r>
              <w:rPr>
                <w:lang w:val="en-US"/>
              </w:rPr>
              <w:t>(s)</w:t>
            </w:r>
            <w:r w:rsidR="00AC5B1F">
              <w:rPr>
                <w:lang w:val="en-US"/>
              </w:rPr>
              <w:t xml:space="preserve"> </w:t>
            </w:r>
            <w:r w:rsidR="00AC5B1F" w:rsidRPr="00C509FD">
              <w:rPr>
                <w:lang w:val="en-US"/>
              </w:rPr>
              <w:t>other than the na</w:t>
            </w:r>
            <w:r>
              <w:rPr>
                <w:lang w:val="en-US"/>
              </w:rPr>
              <w:t>me(s) above? If yes,</w:t>
            </w:r>
            <w:r w:rsidR="00AC5B1F">
              <w:rPr>
                <w:lang w:val="en-US"/>
              </w:rPr>
              <w:t xml:space="preserve"> </w:t>
            </w:r>
            <w:r w:rsidR="00AC5B1F" w:rsidRPr="00C509FD">
              <w:rPr>
                <w:lang w:val="en-US"/>
              </w:rPr>
              <w:t>list them here</w:t>
            </w:r>
          </w:p>
        </w:tc>
        <w:tc>
          <w:tcPr>
            <w:tcW w:w="3600" w:type="dxa"/>
            <w:gridSpan w:val="13"/>
            <w:tcMar>
              <w:top w:w="28" w:type="dxa"/>
              <w:left w:w="85" w:type="dxa"/>
              <w:bottom w:w="28" w:type="dxa"/>
              <w:right w:w="85" w:type="dxa"/>
            </w:tcMar>
          </w:tcPr>
          <w:p w14:paraId="5215AA71"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243889B1"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B1F" w14:paraId="3047CB95"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34794FA4" w14:textId="77777777" w:rsidR="00AC5B1F" w:rsidRPr="00C509FD" w:rsidRDefault="00AC5B1F" w:rsidP="005A1D07">
            <w:pPr>
              <w:rPr>
                <w:rFonts w:eastAsia="Arial" w:cs="Arial"/>
                <w:sz w:val="13"/>
                <w:lang w:val="en-US"/>
              </w:rPr>
            </w:pPr>
            <w:r w:rsidRPr="00B678FB">
              <w:t xml:space="preserve">Date of birth </w:t>
            </w:r>
            <w:r w:rsidRPr="004F53E2">
              <w:rPr>
                <w:rStyle w:val="CommentReference"/>
              </w:rPr>
              <w:t>(DD/MM/YYYY)</w:t>
            </w:r>
          </w:p>
        </w:tc>
        <w:tc>
          <w:tcPr>
            <w:tcW w:w="3600" w:type="dxa"/>
            <w:gridSpan w:val="13"/>
            <w:tcMar>
              <w:top w:w="28" w:type="dxa"/>
              <w:left w:w="85" w:type="dxa"/>
              <w:bottom w:w="28" w:type="dxa"/>
              <w:right w:w="85" w:type="dxa"/>
            </w:tcMar>
          </w:tcPr>
          <w:p w14:paraId="2CF10ECF"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36D1F8EF" w14:textId="77777777" w:rsidR="00AC5B1F" w:rsidRDefault="00AC5B1F"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5096" w14:paraId="1940BE66"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val="restart"/>
            <w:tcMar>
              <w:top w:w="28" w:type="dxa"/>
              <w:left w:w="85" w:type="dxa"/>
              <w:bottom w:w="28" w:type="dxa"/>
              <w:right w:w="85" w:type="dxa"/>
            </w:tcMar>
          </w:tcPr>
          <w:p w14:paraId="4D59D60A" w14:textId="77777777" w:rsidR="00015096" w:rsidRPr="00C509FD" w:rsidRDefault="00015096" w:rsidP="005A1D07">
            <w:pPr>
              <w:rPr>
                <w:rFonts w:eastAsia="Arial" w:cs="Arial"/>
                <w:sz w:val="19"/>
                <w:lang w:val="en-US"/>
              </w:rPr>
            </w:pPr>
            <w:r w:rsidRPr="00C509FD">
              <w:t>Place of birth</w:t>
            </w:r>
          </w:p>
        </w:tc>
        <w:tc>
          <w:tcPr>
            <w:tcW w:w="3600" w:type="dxa"/>
            <w:gridSpan w:val="13"/>
            <w:tcMar>
              <w:top w:w="28" w:type="dxa"/>
              <w:left w:w="85" w:type="dxa"/>
              <w:bottom w:w="28" w:type="dxa"/>
              <w:right w:w="85" w:type="dxa"/>
            </w:tcMar>
          </w:tcPr>
          <w:p w14:paraId="0A751F58" w14:textId="77777777" w:rsidR="00015096" w:rsidRDefault="00015096" w:rsidP="005A1D07">
            <w:pPr>
              <w:cnfStyle w:val="000000010000" w:firstRow="0" w:lastRow="0" w:firstColumn="0" w:lastColumn="0" w:oddVBand="0" w:evenVBand="0" w:oddHBand="0" w:evenHBand="1" w:firstRowFirstColumn="0" w:firstRowLastColumn="0" w:lastRowFirstColumn="0" w:lastRowLastColumn="0"/>
            </w:pPr>
            <w:r>
              <w:t>State/territory</w:t>
            </w:r>
          </w:p>
        </w:tc>
        <w:tc>
          <w:tcPr>
            <w:tcW w:w="3588" w:type="dxa"/>
            <w:gridSpan w:val="12"/>
            <w:tcMar>
              <w:top w:w="28" w:type="dxa"/>
              <w:left w:w="85" w:type="dxa"/>
              <w:bottom w:w="28" w:type="dxa"/>
              <w:right w:w="85" w:type="dxa"/>
            </w:tcMar>
          </w:tcPr>
          <w:p w14:paraId="4A40210D" w14:textId="77777777" w:rsidR="00015096" w:rsidRDefault="00015096" w:rsidP="005A1D07">
            <w:pPr>
              <w:cnfStyle w:val="000000010000" w:firstRow="0" w:lastRow="0" w:firstColumn="0" w:lastColumn="0" w:oddVBand="0" w:evenVBand="0" w:oddHBand="0" w:evenHBand="1" w:firstRowFirstColumn="0" w:firstRowLastColumn="0" w:lastRowFirstColumn="0" w:lastRowLastColumn="0"/>
            </w:pPr>
            <w:r>
              <w:t>State/territory</w:t>
            </w:r>
          </w:p>
        </w:tc>
      </w:tr>
      <w:tr w:rsidR="00015096" w14:paraId="6DB47348"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tcMar>
              <w:top w:w="28" w:type="dxa"/>
              <w:left w:w="85" w:type="dxa"/>
              <w:bottom w:w="28" w:type="dxa"/>
              <w:right w:w="85" w:type="dxa"/>
            </w:tcMar>
          </w:tcPr>
          <w:p w14:paraId="63D51E41" w14:textId="77777777" w:rsidR="00015096" w:rsidRDefault="00015096" w:rsidP="005A1D07"/>
        </w:tc>
        <w:tc>
          <w:tcPr>
            <w:tcW w:w="3600" w:type="dxa"/>
            <w:gridSpan w:val="13"/>
            <w:tcMar>
              <w:top w:w="28" w:type="dxa"/>
              <w:left w:w="85" w:type="dxa"/>
              <w:bottom w:w="28" w:type="dxa"/>
              <w:right w:w="85" w:type="dxa"/>
            </w:tcMar>
          </w:tcPr>
          <w:p w14:paraId="01F67D3B" w14:textId="77777777" w:rsidR="00015096" w:rsidRDefault="00015096"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682EFD33" w14:textId="77777777" w:rsidR="00015096" w:rsidRDefault="00015096" w:rsidP="005A1D07">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5096" w14:paraId="581A1CFC"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tcMar>
              <w:top w:w="28" w:type="dxa"/>
              <w:left w:w="85" w:type="dxa"/>
              <w:bottom w:w="28" w:type="dxa"/>
              <w:right w:w="85" w:type="dxa"/>
            </w:tcMar>
          </w:tcPr>
          <w:p w14:paraId="3D07E90E" w14:textId="77777777" w:rsidR="00015096" w:rsidRPr="00C509FD" w:rsidRDefault="00015096" w:rsidP="005A1D07"/>
        </w:tc>
        <w:tc>
          <w:tcPr>
            <w:tcW w:w="3600" w:type="dxa"/>
            <w:gridSpan w:val="13"/>
            <w:tcMar>
              <w:top w:w="28" w:type="dxa"/>
              <w:left w:w="85" w:type="dxa"/>
              <w:bottom w:w="28" w:type="dxa"/>
              <w:right w:w="85" w:type="dxa"/>
            </w:tcMar>
          </w:tcPr>
          <w:p w14:paraId="73849AB2" w14:textId="37810A44" w:rsidR="00015096" w:rsidRDefault="00015096" w:rsidP="00015096">
            <w:pPr>
              <w:cnfStyle w:val="000000010000" w:firstRow="0" w:lastRow="0" w:firstColumn="0" w:lastColumn="0" w:oddVBand="0" w:evenVBand="0" w:oddHBand="0" w:evenHBand="1" w:firstRowFirstColumn="0" w:firstRowLastColumn="0" w:lastRowFirstColumn="0" w:lastRowLastColumn="0"/>
            </w:pPr>
            <w:r>
              <w:t>Country</w:t>
            </w:r>
          </w:p>
        </w:tc>
        <w:tc>
          <w:tcPr>
            <w:tcW w:w="3588" w:type="dxa"/>
            <w:gridSpan w:val="12"/>
            <w:tcMar>
              <w:top w:w="28" w:type="dxa"/>
              <w:left w:w="85" w:type="dxa"/>
              <w:bottom w:w="28" w:type="dxa"/>
              <w:right w:w="85" w:type="dxa"/>
            </w:tcMar>
          </w:tcPr>
          <w:p w14:paraId="412F8BFC" w14:textId="5B73515A" w:rsidR="00015096" w:rsidRDefault="00015096" w:rsidP="005A1D07">
            <w:pPr>
              <w:cnfStyle w:val="000000010000" w:firstRow="0" w:lastRow="0" w:firstColumn="0" w:lastColumn="0" w:oddVBand="0" w:evenVBand="0" w:oddHBand="0" w:evenHBand="1" w:firstRowFirstColumn="0" w:firstRowLastColumn="0" w:lastRowFirstColumn="0" w:lastRowLastColumn="0"/>
            </w:pPr>
            <w:r>
              <w:t>Country</w:t>
            </w:r>
          </w:p>
        </w:tc>
      </w:tr>
      <w:tr w:rsidR="00015096" w14:paraId="3B01D733"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tcMar>
              <w:top w:w="28" w:type="dxa"/>
              <w:left w:w="85" w:type="dxa"/>
              <w:bottom w:w="28" w:type="dxa"/>
              <w:right w:w="85" w:type="dxa"/>
            </w:tcMar>
          </w:tcPr>
          <w:p w14:paraId="4522980D" w14:textId="77777777" w:rsidR="00015096" w:rsidRPr="00C509FD" w:rsidRDefault="00015096" w:rsidP="00015096"/>
        </w:tc>
        <w:tc>
          <w:tcPr>
            <w:tcW w:w="3600" w:type="dxa"/>
            <w:gridSpan w:val="13"/>
            <w:tcMar>
              <w:top w:w="28" w:type="dxa"/>
              <w:left w:w="85" w:type="dxa"/>
              <w:bottom w:w="28" w:type="dxa"/>
              <w:right w:w="85" w:type="dxa"/>
            </w:tcMar>
          </w:tcPr>
          <w:p w14:paraId="5B2FFCD8" w14:textId="4BE5F39E" w:rsidR="00015096" w:rsidRDefault="00015096" w:rsidP="00015096">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5B03C74E" w14:textId="4FBFD20F" w:rsidR="00015096" w:rsidRDefault="00015096" w:rsidP="00015096">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B1F" w14:paraId="435D765C"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tcMar>
              <w:top w:w="28" w:type="dxa"/>
              <w:left w:w="85" w:type="dxa"/>
              <w:bottom w:w="28" w:type="dxa"/>
              <w:right w:w="85" w:type="dxa"/>
            </w:tcMar>
          </w:tcPr>
          <w:p w14:paraId="3EB77543" w14:textId="77777777" w:rsidR="00AC5B1F" w:rsidRDefault="00AC5B1F" w:rsidP="005A1D07">
            <w:r w:rsidRPr="00C509FD">
              <w:t>Daytime telephone number</w:t>
            </w:r>
          </w:p>
        </w:tc>
        <w:tc>
          <w:tcPr>
            <w:tcW w:w="3600" w:type="dxa"/>
            <w:gridSpan w:val="13"/>
            <w:tcMar>
              <w:top w:w="28" w:type="dxa"/>
              <w:left w:w="85" w:type="dxa"/>
              <w:bottom w:w="28" w:type="dxa"/>
              <w:right w:w="85" w:type="dxa"/>
            </w:tcMar>
          </w:tcPr>
          <w:p w14:paraId="1F1A5898"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8" w:type="dxa"/>
            <w:gridSpan w:val="12"/>
            <w:tcMar>
              <w:top w:w="28" w:type="dxa"/>
              <w:left w:w="85" w:type="dxa"/>
              <w:bottom w:w="28" w:type="dxa"/>
              <w:right w:w="85" w:type="dxa"/>
            </w:tcMar>
          </w:tcPr>
          <w:p w14:paraId="50C57D1C" w14:textId="77777777" w:rsidR="00AC5B1F" w:rsidRDefault="00AC5B1F" w:rsidP="005A1D07">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82D26" w14:paraId="2ECD3E06" w14:textId="77777777" w:rsidTr="00B82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val="restart"/>
            <w:tcMar>
              <w:top w:w="28" w:type="dxa"/>
              <w:left w:w="85" w:type="dxa"/>
              <w:bottom w:w="28" w:type="dxa"/>
              <w:right w:w="85" w:type="dxa"/>
            </w:tcMar>
          </w:tcPr>
          <w:p w14:paraId="7392836E" w14:textId="3E86E522" w:rsidR="00B82D26" w:rsidRDefault="00B82D26" w:rsidP="00AC5B1F">
            <w:r>
              <w:t xml:space="preserve">Indicate the states and/or territories in which your </w:t>
            </w:r>
            <w:r w:rsidRPr="00015096">
              <w:rPr>
                <w:color w:val="5E8AB4"/>
              </w:rPr>
              <w:t xml:space="preserve">spouse/de facto partner </w:t>
            </w:r>
            <w:r>
              <w:t>has lived</w:t>
            </w:r>
          </w:p>
        </w:tc>
        <w:tc>
          <w:tcPr>
            <w:tcW w:w="449" w:type="dxa"/>
            <w:tcMar>
              <w:top w:w="28" w:type="dxa"/>
              <w:left w:w="0" w:type="dxa"/>
              <w:bottom w:w="28" w:type="dxa"/>
              <w:right w:w="0" w:type="dxa"/>
            </w:tcMar>
            <w:vAlign w:val="bottom"/>
          </w:tcPr>
          <w:p w14:paraId="56C91543"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NSW</w:t>
            </w:r>
          </w:p>
        </w:tc>
        <w:tc>
          <w:tcPr>
            <w:tcW w:w="449" w:type="dxa"/>
            <w:gridSpan w:val="2"/>
            <w:tcMar>
              <w:top w:w="28" w:type="dxa"/>
              <w:left w:w="0" w:type="dxa"/>
              <w:bottom w:w="28" w:type="dxa"/>
              <w:right w:w="0" w:type="dxa"/>
            </w:tcMar>
            <w:vAlign w:val="bottom"/>
          </w:tcPr>
          <w:p w14:paraId="7B418061"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ACT</w:t>
            </w:r>
          </w:p>
        </w:tc>
        <w:tc>
          <w:tcPr>
            <w:tcW w:w="449" w:type="dxa"/>
            <w:tcMar>
              <w:top w:w="28" w:type="dxa"/>
              <w:left w:w="85" w:type="dxa"/>
              <w:bottom w:w="28" w:type="dxa"/>
              <w:right w:w="85" w:type="dxa"/>
            </w:tcMar>
            <w:vAlign w:val="bottom"/>
          </w:tcPr>
          <w:p w14:paraId="1AE70FAA"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Vic</w:t>
            </w:r>
          </w:p>
        </w:tc>
        <w:tc>
          <w:tcPr>
            <w:tcW w:w="450" w:type="dxa"/>
            <w:gridSpan w:val="2"/>
            <w:tcMar>
              <w:top w:w="28" w:type="dxa"/>
              <w:left w:w="85" w:type="dxa"/>
              <w:bottom w:w="28" w:type="dxa"/>
              <w:right w:w="85" w:type="dxa"/>
            </w:tcMar>
            <w:vAlign w:val="bottom"/>
          </w:tcPr>
          <w:p w14:paraId="2D509B24"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SA</w:t>
            </w:r>
          </w:p>
        </w:tc>
        <w:tc>
          <w:tcPr>
            <w:tcW w:w="449" w:type="dxa"/>
            <w:tcMar>
              <w:top w:w="28" w:type="dxa"/>
              <w:left w:w="85" w:type="dxa"/>
              <w:bottom w:w="28" w:type="dxa"/>
              <w:right w:w="85" w:type="dxa"/>
            </w:tcMar>
            <w:vAlign w:val="bottom"/>
          </w:tcPr>
          <w:p w14:paraId="7C5301BE"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WA</w:t>
            </w:r>
          </w:p>
        </w:tc>
        <w:tc>
          <w:tcPr>
            <w:tcW w:w="449" w:type="dxa"/>
            <w:gridSpan w:val="2"/>
            <w:tcMar>
              <w:top w:w="28" w:type="dxa"/>
              <w:left w:w="0" w:type="dxa"/>
              <w:bottom w:w="28" w:type="dxa"/>
              <w:right w:w="0" w:type="dxa"/>
            </w:tcMar>
            <w:vAlign w:val="bottom"/>
          </w:tcPr>
          <w:p w14:paraId="085C7844" w14:textId="72F06D89"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Pr>
                <w:rStyle w:val="CommentReference"/>
              </w:rPr>
              <w:t>Qld</w:t>
            </w:r>
          </w:p>
        </w:tc>
        <w:tc>
          <w:tcPr>
            <w:tcW w:w="449" w:type="dxa"/>
            <w:gridSpan w:val="2"/>
            <w:tcMar>
              <w:top w:w="28" w:type="dxa"/>
              <w:left w:w="85" w:type="dxa"/>
              <w:bottom w:w="28" w:type="dxa"/>
              <w:right w:w="85" w:type="dxa"/>
            </w:tcMar>
            <w:vAlign w:val="bottom"/>
          </w:tcPr>
          <w:p w14:paraId="5E7E876B"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proofErr w:type="spellStart"/>
            <w:r w:rsidRPr="00E37C70">
              <w:rPr>
                <w:rStyle w:val="CommentReference"/>
              </w:rPr>
              <w:t>Tas</w:t>
            </w:r>
            <w:proofErr w:type="spellEnd"/>
          </w:p>
        </w:tc>
        <w:tc>
          <w:tcPr>
            <w:tcW w:w="450" w:type="dxa"/>
            <w:tcMar>
              <w:top w:w="28" w:type="dxa"/>
              <w:left w:w="85" w:type="dxa"/>
              <w:bottom w:w="28" w:type="dxa"/>
              <w:right w:w="85" w:type="dxa"/>
            </w:tcMar>
            <w:vAlign w:val="bottom"/>
          </w:tcPr>
          <w:p w14:paraId="371DEEFC"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NT</w:t>
            </w:r>
          </w:p>
        </w:tc>
        <w:tc>
          <w:tcPr>
            <w:tcW w:w="449" w:type="dxa"/>
            <w:gridSpan w:val="2"/>
            <w:tcMar>
              <w:top w:w="28" w:type="dxa"/>
              <w:left w:w="0" w:type="dxa"/>
              <w:bottom w:w="28" w:type="dxa"/>
              <w:right w:w="0" w:type="dxa"/>
            </w:tcMar>
            <w:vAlign w:val="bottom"/>
          </w:tcPr>
          <w:p w14:paraId="12660E98"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NSW</w:t>
            </w:r>
          </w:p>
        </w:tc>
        <w:tc>
          <w:tcPr>
            <w:tcW w:w="449" w:type="dxa"/>
            <w:gridSpan w:val="2"/>
            <w:tcMar>
              <w:top w:w="28" w:type="dxa"/>
              <w:left w:w="0" w:type="dxa"/>
              <w:bottom w:w="28" w:type="dxa"/>
              <w:right w:w="0" w:type="dxa"/>
            </w:tcMar>
            <w:vAlign w:val="bottom"/>
          </w:tcPr>
          <w:p w14:paraId="704A96E9"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ACT</w:t>
            </w:r>
          </w:p>
        </w:tc>
        <w:tc>
          <w:tcPr>
            <w:tcW w:w="449" w:type="dxa"/>
            <w:tcMar>
              <w:top w:w="28" w:type="dxa"/>
              <w:left w:w="85" w:type="dxa"/>
              <w:bottom w:w="28" w:type="dxa"/>
              <w:right w:w="85" w:type="dxa"/>
            </w:tcMar>
            <w:vAlign w:val="bottom"/>
          </w:tcPr>
          <w:p w14:paraId="788C6399"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Vic</w:t>
            </w:r>
          </w:p>
        </w:tc>
        <w:tc>
          <w:tcPr>
            <w:tcW w:w="450" w:type="dxa"/>
            <w:gridSpan w:val="2"/>
            <w:tcMar>
              <w:top w:w="28" w:type="dxa"/>
              <w:left w:w="85" w:type="dxa"/>
              <w:bottom w:w="28" w:type="dxa"/>
              <w:right w:w="85" w:type="dxa"/>
            </w:tcMar>
            <w:vAlign w:val="bottom"/>
          </w:tcPr>
          <w:p w14:paraId="3CD5E7A2"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SA</w:t>
            </w:r>
          </w:p>
        </w:tc>
        <w:tc>
          <w:tcPr>
            <w:tcW w:w="449" w:type="dxa"/>
            <w:tcMar>
              <w:top w:w="28" w:type="dxa"/>
              <w:left w:w="85" w:type="dxa"/>
              <w:bottom w:w="28" w:type="dxa"/>
              <w:right w:w="85" w:type="dxa"/>
            </w:tcMar>
            <w:vAlign w:val="bottom"/>
          </w:tcPr>
          <w:p w14:paraId="736B7EE3"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WA</w:t>
            </w:r>
          </w:p>
        </w:tc>
        <w:tc>
          <w:tcPr>
            <w:tcW w:w="449" w:type="dxa"/>
            <w:gridSpan w:val="2"/>
            <w:tcMar>
              <w:top w:w="28" w:type="dxa"/>
              <w:left w:w="0" w:type="dxa"/>
              <w:bottom w:w="28" w:type="dxa"/>
              <w:right w:w="0" w:type="dxa"/>
            </w:tcMar>
            <w:vAlign w:val="bottom"/>
          </w:tcPr>
          <w:p w14:paraId="7523FFD9" w14:textId="56DC548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Pr>
                <w:rStyle w:val="CommentReference"/>
              </w:rPr>
              <w:t>Qld</w:t>
            </w:r>
          </w:p>
        </w:tc>
        <w:tc>
          <w:tcPr>
            <w:tcW w:w="449" w:type="dxa"/>
            <w:gridSpan w:val="2"/>
            <w:tcMar>
              <w:top w:w="28" w:type="dxa"/>
              <w:left w:w="85" w:type="dxa"/>
              <w:bottom w:w="28" w:type="dxa"/>
              <w:right w:w="85" w:type="dxa"/>
            </w:tcMar>
            <w:vAlign w:val="bottom"/>
          </w:tcPr>
          <w:p w14:paraId="011B2B69"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proofErr w:type="spellStart"/>
            <w:r w:rsidRPr="00E37C70">
              <w:rPr>
                <w:rStyle w:val="CommentReference"/>
              </w:rPr>
              <w:t>Tas</w:t>
            </w:r>
            <w:proofErr w:type="spellEnd"/>
          </w:p>
        </w:tc>
        <w:tc>
          <w:tcPr>
            <w:tcW w:w="450" w:type="dxa"/>
            <w:tcMar>
              <w:top w:w="28" w:type="dxa"/>
              <w:left w:w="85" w:type="dxa"/>
              <w:bottom w:w="28" w:type="dxa"/>
              <w:right w:w="85" w:type="dxa"/>
            </w:tcMar>
            <w:vAlign w:val="bottom"/>
          </w:tcPr>
          <w:p w14:paraId="0A5D0D20" w14:textId="77777777" w:rsidR="00B82D26" w:rsidRPr="00E37C70" w:rsidRDefault="00B82D26" w:rsidP="00B82D26">
            <w:pPr>
              <w:jc w:val="center"/>
              <w:cnfStyle w:val="000000100000" w:firstRow="0" w:lastRow="0" w:firstColumn="0" w:lastColumn="0" w:oddVBand="0" w:evenVBand="0" w:oddHBand="1" w:evenHBand="0" w:firstRowFirstColumn="0" w:firstRowLastColumn="0" w:lastRowFirstColumn="0" w:lastRowLastColumn="0"/>
              <w:rPr>
                <w:rStyle w:val="CommentReference"/>
              </w:rPr>
            </w:pPr>
            <w:r w:rsidRPr="00E37C70">
              <w:rPr>
                <w:rStyle w:val="CommentReference"/>
              </w:rPr>
              <w:t>NT</w:t>
            </w:r>
          </w:p>
        </w:tc>
      </w:tr>
      <w:tr w:rsidR="00B82D26" w14:paraId="59B1786E" w14:textId="77777777" w:rsidTr="00B82D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7" w:type="dxa"/>
            <w:vMerge/>
            <w:tcMar>
              <w:top w:w="28" w:type="dxa"/>
              <w:left w:w="85" w:type="dxa"/>
              <w:bottom w:w="28" w:type="dxa"/>
              <w:right w:w="85" w:type="dxa"/>
            </w:tcMar>
          </w:tcPr>
          <w:p w14:paraId="12D13068" w14:textId="77777777" w:rsidR="00B82D26" w:rsidRDefault="00B82D26" w:rsidP="00AC5B1F"/>
        </w:tc>
        <w:tc>
          <w:tcPr>
            <w:tcW w:w="449" w:type="dxa"/>
            <w:tcMar>
              <w:top w:w="28" w:type="dxa"/>
              <w:left w:w="0" w:type="dxa"/>
              <w:bottom w:w="28" w:type="dxa"/>
              <w:right w:w="0" w:type="dxa"/>
            </w:tcMar>
            <w:vAlign w:val="center"/>
          </w:tcPr>
          <w:p w14:paraId="7E3AB4CC"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1585413376"/>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gridSpan w:val="2"/>
            <w:tcMar>
              <w:top w:w="28" w:type="dxa"/>
              <w:left w:w="0" w:type="dxa"/>
              <w:bottom w:w="28" w:type="dxa"/>
              <w:right w:w="0" w:type="dxa"/>
            </w:tcMar>
            <w:vAlign w:val="center"/>
          </w:tcPr>
          <w:p w14:paraId="2D36E258"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999263119"/>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tcMar>
              <w:top w:w="28" w:type="dxa"/>
              <w:left w:w="85" w:type="dxa"/>
              <w:bottom w:w="28" w:type="dxa"/>
              <w:right w:w="85" w:type="dxa"/>
            </w:tcMar>
            <w:vAlign w:val="center"/>
          </w:tcPr>
          <w:p w14:paraId="2D961F50"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1683395010"/>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50" w:type="dxa"/>
            <w:gridSpan w:val="2"/>
            <w:tcMar>
              <w:top w:w="28" w:type="dxa"/>
              <w:left w:w="85" w:type="dxa"/>
              <w:bottom w:w="28" w:type="dxa"/>
              <w:right w:w="85" w:type="dxa"/>
            </w:tcMar>
            <w:vAlign w:val="center"/>
          </w:tcPr>
          <w:p w14:paraId="733C15A1" w14:textId="00CD7441"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717160130"/>
                <w14:checkbox>
                  <w14:checked w14:val="0"/>
                  <w14:checkedState w14:val="2612" w14:font="MS Gothic"/>
                  <w14:uncheckedState w14:val="2610" w14:font="MS Gothic"/>
                </w14:checkbox>
              </w:sdtPr>
              <w:sdtEndPr>
                <w:rPr>
                  <w:sz w:val="22"/>
                  <w:szCs w:val="20"/>
                </w:rPr>
              </w:sdtEndPr>
              <w:sdtContent>
                <w:r w:rsidR="00B82D26">
                  <w:rPr>
                    <w:rFonts w:ascii="MS Gothic" w:eastAsia="MS Gothic" w:hAnsi="MS Gothic" w:hint="eastAsia"/>
                  </w:rPr>
                  <w:t>☐</w:t>
                </w:r>
              </w:sdtContent>
            </w:sdt>
          </w:p>
        </w:tc>
        <w:tc>
          <w:tcPr>
            <w:tcW w:w="449" w:type="dxa"/>
            <w:tcMar>
              <w:top w:w="28" w:type="dxa"/>
              <w:left w:w="85" w:type="dxa"/>
              <w:bottom w:w="28" w:type="dxa"/>
              <w:right w:w="85" w:type="dxa"/>
            </w:tcMar>
            <w:vAlign w:val="center"/>
          </w:tcPr>
          <w:p w14:paraId="34C2DA1F" w14:textId="01309CB8"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673156635"/>
                <w14:checkbox>
                  <w14:checked w14:val="0"/>
                  <w14:checkedState w14:val="2612" w14:font="MS Gothic"/>
                  <w14:uncheckedState w14:val="2610" w14:font="MS Gothic"/>
                </w14:checkbox>
              </w:sdtPr>
              <w:sdtEndPr>
                <w:rPr>
                  <w:sz w:val="22"/>
                  <w:szCs w:val="20"/>
                </w:rPr>
              </w:sdtEndPr>
              <w:sdtContent>
                <w:r w:rsidR="00B82D26">
                  <w:rPr>
                    <w:rFonts w:ascii="MS Gothic" w:eastAsia="MS Gothic" w:hAnsi="MS Gothic" w:hint="eastAsia"/>
                  </w:rPr>
                  <w:t>☐</w:t>
                </w:r>
              </w:sdtContent>
            </w:sdt>
          </w:p>
        </w:tc>
        <w:tc>
          <w:tcPr>
            <w:tcW w:w="449" w:type="dxa"/>
            <w:gridSpan w:val="2"/>
            <w:tcMar>
              <w:top w:w="28" w:type="dxa"/>
              <w:left w:w="0" w:type="dxa"/>
              <w:bottom w:w="28" w:type="dxa"/>
              <w:right w:w="0" w:type="dxa"/>
            </w:tcMar>
            <w:vAlign w:val="center"/>
          </w:tcPr>
          <w:p w14:paraId="6316ABF6" w14:textId="77E408D2"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2114891772"/>
                <w14:checkbox>
                  <w14:checked w14:val="0"/>
                  <w14:checkedState w14:val="2612" w14:font="MS Gothic"/>
                  <w14:uncheckedState w14:val="2610" w14:font="MS Gothic"/>
                </w14:checkbox>
              </w:sdtPr>
              <w:sdtEndPr>
                <w:rPr>
                  <w:sz w:val="22"/>
                  <w:szCs w:val="20"/>
                </w:rPr>
              </w:sdtEndPr>
              <w:sdtContent>
                <w:r w:rsidR="00B82D26">
                  <w:rPr>
                    <w:rFonts w:ascii="MS Gothic" w:eastAsia="MS Gothic" w:hAnsi="MS Gothic" w:hint="eastAsia"/>
                  </w:rPr>
                  <w:t>☐</w:t>
                </w:r>
              </w:sdtContent>
            </w:sdt>
          </w:p>
        </w:tc>
        <w:tc>
          <w:tcPr>
            <w:tcW w:w="449" w:type="dxa"/>
            <w:gridSpan w:val="2"/>
            <w:tcMar>
              <w:top w:w="28" w:type="dxa"/>
              <w:left w:w="85" w:type="dxa"/>
              <w:bottom w:w="28" w:type="dxa"/>
              <w:right w:w="85" w:type="dxa"/>
            </w:tcMar>
            <w:vAlign w:val="center"/>
          </w:tcPr>
          <w:p w14:paraId="77CFDA8D"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545679418"/>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50" w:type="dxa"/>
            <w:tcMar>
              <w:top w:w="28" w:type="dxa"/>
              <w:left w:w="85" w:type="dxa"/>
              <w:bottom w:w="28" w:type="dxa"/>
              <w:right w:w="85" w:type="dxa"/>
            </w:tcMar>
            <w:vAlign w:val="center"/>
          </w:tcPr>
          <w:p w14:paraId="7C00396C"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385492899"/>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gridSpan w:val="2"/>
            <w:tcMar>
              <w:top w:w="28" w:type="dxa"/>
              <w:left w:w="0" w:type="dxa"/>
              <w:bottom w:w="28" w:type="dxa"/>
              <w:right w:w="0" w:type="dxa"/>
            </w:tcMar>
            <w:vAlign w:val="center"/>
          </w:tcPr>
          <w:p w14:paraId="2FA7DB26"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662780205"/>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gridSpan w:val="2"/>
            <w:tcMar>
              <w:top w:w="28" w:type="dxa"/>
              <w:left w:w="0" w:type="dxa"/>
              <w:bottom w:w="28" w:type="dxa"/>
              <w:right w:w="0" w:type="dxa"/>
            </w:tcMar>
            <w:vAlign w:val="center"/>
          </w:tcPr>
          <w:p w14:paraId="558EFE78"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31936526"/>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tcMar>
              <w:top w:w="28" w:type="dxa"/>
              <w:left w:w="85" w:type="dxa"/>
              <w:bottom w:w="28" w:type="dxa"/>
              <w:right w:w="85" w:type="dxa"/>
            </w:tcMar>
            <w:vAlign w:val="center"/>
          </w:tcPr>
          <w:p w14:paraId="69C52E3D"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1847435833"/>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50" w:type="dxa"/>
            <w:gridSpan w:val="2"/>
            <w:tcMar>
              <w:top w:w="28" w:type="dxa"/>
              <w:left w:w="85" w:type="dxa"/>
              <w:bottom w:w="28" w:type="dxa"/>
              <w:right w:w="85" w:type="dxa"/>
            </w:tcMar>
            <w:vAlign w:val="center"/>
          </w:tcPr>
          <w:p w14:paraId="4C8BC289"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760523297"/>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49" w:type="dxa"/>
            <w:tcMar>
              <w:top w:w="28" w:type="dxa"/>
              <w:left w:w="85" w:type="dxa"/>
              <w:bottom w:w="28" w:type="dxa"/>
              <w:right w:w="85" w:type="dxa"/>
            </w:tcMar>
            <w:vAlign w:val="center"/>
          </w:tcPr>
          <w:p w14:paraId="2B0A6E6E" w14:textId="5898BB03"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73798323"/>
                <w14:checkbox>
                  <w14:checked w14:val="0"/>
                  <w14:checkedState w14:val="2612" w14:font="MS Gothic"/>
                  <w14:uncheckedState w14:val="2610" w14:font="MS Gothic"/>
                </w14:checkbox>
              </w:sdtPr>
              <w:sdtEndPr>
                <w:rPr>
                  <w:sz w:val="22"/>
                  <w:szCs w:val="20"/>
                </w:rPr>
              </w:sdtEndPr>
              <w:sdtContent>
                <w:r w:rsidR="00B82D26">
                  <w:rPr>
                    <w:rFonts w:ascii="MS Gothic" w:eastAsia="MS Gothic" w:hAnsi="MS Gothic" w:hint="eastAsia"/>
                  </w:rPr>
                  <w:t>☐</w:t>
                </w:r>
              </w:sdtContent>
            </w:sdt>
          </w:p>
        </w:tc>
        <w:tc>
          <w:tcPr>
            <w:tcW w:w="449" w:type="dxa"/>
            <w:gridSpan w:val="2"/>
            <w:tcMar>
              <w:top w:w="28" w:type="dxa"/>
              <w:left w:w="0" w:type="dxa"/>
              <w:bottom w:w="28" w:type="dxa"/>
              <w:right w:w="0" w:type="dxa"/>
            </w:tcMar>
            <w:vAlign w:val="center"/>
          </w:tcPr>
          <w:p w14:paraId="28B2DC96" w14:textId="7CD08106"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325745766"/>
                <w14:checkbox>
                  <w14:checked w14:val="0"/>
                  <w14:checkedState w14:val="2612" w14:font="MS Gothic"/>
                  <w14:uncheckedState w14:val="2610" w14:font="MS Gothic"/>
                </w14:checkbox>
              </w:sdtPr>
              <w:sdtEndPr>
                <w:rPr>
                  <w:sz w:val="22"/>
                  <w:szCs w:val="20"/>
                </w:rPr>
              </w:sdtEndPr>
              <w:sdtContent>
                <w:r w:rsidR="00B82D26">
                  <w:rPr>
                    <w:rFonts w:ascii="MS Gothic" w:eastAsia="MS Gothic" w:hAnsi="MS Gothic" w:hint="eastAsia"/>
                  </w:rPr>
                  <w:t>☐</w:t>
                </w:r>
              </w:sdtContent>
            </w:sdt>
          </w:p>
        </w:tc>
        <w:tc>
          <w:tcPr>
            <w:tcW w:w="449" w:type="dxa"/>
            <w:gridSpan w:val="2"/>
            <w:tcMar>
              <w:top w:w="28" w:type="dxa"/>
              <w:left w:w="85" w:type="dxa"/>
              <w:bottom w:w="28" w:type="dxa"/>
              <w:right w:w="85" w:type="dxa"/>
            </w:tcMar>
            <w:vAlign w:val="center"/>
          </w:tcPr>
          <w:p w14:paraId="70C51FA9"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1624272728"/>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c>
          <w:tcPr>
            <w:tcW w:w="450" w:type="dxa"/>
            <w:tcMar>
              <w:top w:w="28" w:type="dxa"/>
              <w:left w:w="85" w:type="dxa"/>
              <w:bottom w:w="28" w:type="dxa"/>
              <w:right w:w="85" w:type="dxa"/>
            </w:tcMar>
            <w:vAlign w:val="center"/>
          </w:tcPr>
          <w:p w14:paraId="555C86F0" w14:textId="77777777" w:rsidR="00B82D26" w:rsidRPr="00E37C70" w:rsidRDefault="005A463E" w:rsidP="00B82D26">
            <w:pPr>
              <w:jc w:val="center"/>
              <w:cnfStyle w:val="000000010000" w:firstRow="0" w:lastRow="0" w:firstColumn="0" w:lastColumn="0" w:oddVBand="0" w:evenVBand="0" w:oddHBand="0" w:evenHBand="1" w:firstRowFirstColumn="0" w:firstRowLastColumn="0" w:lastRowFirstColumn="0" w:lastRowLastColumn="0"/>
              <w:rPr>
                <w:rStyle w:val="CommentReference"/>
              </w:rPr>
            </w:pPr>
            <w:sdt>
              <w:sdtPr>
                <w:rPr>
                  <w:sz w:val="16"/>
                  <w:szCs w:val="16"/>
                </w:rPr>
                <w:id w:val="-464206183"/>
                <w14:checkbox>
                  <w14:checked w14:val="0"/>
                  <w14:checkedState w14:val="2612" w14:font="MS Gothic"/>
                  <w14:uncheckedState w14:val="2610" w14:font="MS Gothic"/>
                </w14:checkbox>
              </w:sdtPr>
              <w:sdtEndPr>
                <w:rPr>
                  <w:sz w:val="22"/>
                  <w:szCs w:val="20"/>
                </w:rPr>
              </w:sdtEndPr>
              <w:sdtContent>
                <w:r w:rsidR="00B82D26" w:rsidRPr="00B678FB">
                  <w:rPr>
                    <w:rFonts w:ascii="Segoe UI Symbol" w:hAnsi="Segoe UI Symbol" w:cs="Segoe UI Symbol"/>
                  </w:rPr>
                  <w:t>☐</w:t>
                </w:r>
              </w:sdtContent>
            </w:sdt>
          </w:p>
        </w:tc>
      </w:tr>
    </w:tbl>
    <w:p w14:paraId="08660C99" w14:textId="77777777" w:rsidR="005F5AE6" w:rsidRPr="005F5AE6" w:rsidRDefault="005F5AE6" w:rsidP="004E7081">
      <w:pPr>
        <w:pStyle w:val="Heading2-nonumbers"/>
      </w:pPr>
      <w:r w:rsidRPr="005F5AE6">
        <w:t>Section 4</w:t>
      </w:r>
      <w:r>
        <w:t>:</w:t>
      </w:r>
      <w:r w:rsidRPr="005F5AE6">
        <w:t xml:space="preserve"> </w:t>
      </w:r>
      <w:r>
        <w:t>P</w:t>
      </w:r>
      <w:r w:rsidRPr="005F5AE6">
        <w:t>roperty and transaction details</w:t>
      </w:r>
    </w:p>
    <w:tbl>
      <w:tblPr>
        <w:tblStyle w:val="NTGTable"/>
        <w:tblW w:w="9825" w:type="dxa"/>
        <w:tblLayout w:type="fixed"/>
        <w:tblLook w:val="04A0" w:firstRow="1" w:lastRow="0" w:firstColumn="1" w:lastColumn="0" w:noHBand="0" w:noVBand="1"/>
        <w:tblDescription w:val="Property and transaction details"/>
      </w:tblPr>
      <w:tblGrid>
        <w:gridCol w:w="2455"/>
        <w:gridCol w:w="2456"/>
        <w:gridCol w:w="2457"/>
        <w:gridCol w:w="2457"/>
      </w:tblGrid>
      <w:tr w:rsidR="004E7AAA" w14:paraId="68DF1256" w14:textId="77777777" w:rsidTr="004D2C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25" w:type="dxa"/>
            <w:gridSpan w:val="4"/>
            <w:tcMar>
              <w:top w:w="28" w:type="dxa"/>
              <w:left w:w="85" w:type="dxa"/>
              <w:bottom w:w="28" w:type="dxa"/>
            </w:tcMar>
          </w:tcPr>
          <w:p w14:paraId="7A92B2B7" w14:textId="44F5C567" w:rsidR="004E7AAA" w:rsidRDefault="004E7AAA" w:rsidP="00AC5B1F">
            <w:r w:rsidRPr="005F5AE6">
              <w:rPr>
                <w:lang w:val="en-US"/>
              </w:rPr>
              <w:t>Address of property</w:t>
            </w:r>
          </w:p>
        </w:tc>
      </w:tr>
      <w:tr w:rsidR="005F5AE6" w14:paraId="41F427D0"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Mar>
              <w:top w:w="28" w:type="dxa"/>
              <w:left w:w="85" w:type="dxa"/>
              <w:bottom w:w="28" w:type="dxa"/>
            </w:tcMar>
          </w:tcPr>
          <w:p w14:paraId="50CF50D2" w14:textId="77777777" w:rsidR="005F5AE6" w:rsidRDefault="005F5AE6" w:rsidP="00AC5B1F">
            <w:r>
              <w:t>Lot</w:t>
            </w:r>
            <w:r w:rsidRPr="00B678FB">
              <w:t xml:space="preserve"> </w:t>
            </w:r>
            <w:r>
              <w:t>number</w:t>
            </w:r>
          </w:p>
        </w:tc>
        <w:tc>
          <w:tcPr>
            <w:tcW w:w="2456" w:type="dxa"/>
            <w:tcMar>
              <w:top w:w="28" w:type="dxa"/>
              <w:left w:w="85" w:type="dxa"/>
              <w:bottom w:w="28" w:type="dxa"/>
            </w:tcMar>
          </w:tcPr>
          <w:p w14:paraId="3C5C717D"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57" w:type="dxa"/>
            <w:tcMar>
              <w:top w:w="28" w:type="dxa"/>
              <w:left w:w="85" w:type="dxa"/>
              <w:bottom w:w="28" w:type="dxa"/>
            </w:tcMar>
          </w:tcPr>
          <w:p w14:paraId="417AA326"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t>Unit/street</w:t>
            </w:r>
            <w:r w:rsidRPr="00B678FB">
              <w:t xml:space="preserve"> </w:t>
            </w:r>
            <w:r>
              <w:t>number</w:t>
            </w:r>
          </w:p>
        </w:tc>
        <w:tc>
          <w:tcPr>
            <w:tcW w:w="2457" w:type="dxa"/>
            <w:tcMar>
              <w:top w:w="28" w:type="dxa"/>
              <w:left w:w="85" w:type="dxa"/>
              <w:bottom w:w="28" w:type="dxa"/>
            </w:tcMar>
          </w:tcPr>
          <w:p w14:paraId="18D1C15F"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AE6" w14:paraId="75CD57CE"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Mar>
              <w:top w:w="28" w:type="dxa"/>
              <w:left w:w="85" w:type="dxa"/>
              <w:bottom w:w="28" w:type="dxa"/>
            </w:tcMar>
          </w:tcPr>
          <w:p w14:paraId="4EA82948" w14:textId="77777777" w:rsidR="005F5AE6" w:rsidRDefault="005F5AE6" w:rsidP="00AC5B1F">
            <w:r>
              <w:t>Street</w:t>
            </w:r>
            <w:r w:rsidRPr="00B678FB">
              <w:t xml:space="preserve"> </w:t>
            </w:r>
            <w:r>
              <w:t>name</w:t>
            </w:r>
          </w:p>
        </w:tc>
        <w:tc>
          <w:tcPr>
            <w:tcW w:w="2456" w:type="dxa"/>
            <w:tcMar>
              <w:top w:w="28" w:type="dxa"/>
              <w:left w:w="85" w:type="dxa"/>
              <w:bottom w:w="28" w:type="dxa"/>
            </w:tcMar>
          </w:tcPr>
          <w:p w14:paraId="24449D61"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57" w:type="dxa"/>
            <w:tcMar>
              <w:top w:w="28" w:type="dxa"/>
              <w:left w:w="85" w:type="dxa"/>
              <w:bottom w:w="28" w:type="dxa"/>
            </w:tcMar>
          </w:tcPr>
          <w:p w14:paraId="77564D21"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t>Suburb/town</w:t>
            </w:r>
          </w:p>
        </w:tc>
        <w:tc>
          <w:tcPr>
            <w:tcW w:w="2457" w:type="dxa"/>
            <w:tcMar>
              <w:top w:w="28" w:type="dxa"/>
              <w:left w:w="85" w:type="dxa"/>
              <w:bottom w:w="28" w:type="dxa"/>
            </w:tcMar>
          </w:tcPr>
          <w:p w14:paraId="44D9E259"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AE6" w14:paraId="3D834074"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Mar>
              <w:top w:w="28" w:type="dxa"/>
              <w:left w:w="85" w:type="dxa"/>
              <w:bottom w:w="28" w:type="dxa"/>
            </w:tcMar>
          </w:tcPr>
          <w:p w14:paraId="61AE741E" w14:textId="77777777" w:rsidR="005F5AE6" w:rsidRDefault="005F5AE6" w:rsidP="00AC5B1F">
            <w:r>
              <w:t>State</w:t>
            </w:r>
          </w:p>
        </w:tc>
        <w:tc>
          <w:tcPr>
            <w:tcW w:w="2456" w:type="dxa"/>
            <w:tcMar>
              <w:top w:w="28" w:type="dxa"/>
              <w:left w:w="85" w:type="dxa"/>
              <w:bottom w:w="28" w:type="dxa"/>
            </w:tcMar>
          </w:tcPr>
          <w:p w14:paraId="7CA98D85"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t>Northern Territory</w:t>
            </w:r>
          </w:p>
        </w:tc>
        <w:tc>
          <w:tcPr>
            <w:tcW w:w="2457" w:type="dxa"/>
            <w:tcMar>
              <w:top w:w="28" w:type="dxa"/>
              <w:left w:w="85" w:type="dxa"/>
              <w:bottom w:w="28" w:type="dxa"/>
            </w:tcMar>
          </w:tcPr>
          <w:p w14:paraId="0FA7135E"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t>Postcode</w:t>
            </w:r>
          </w:p>
        </w:tc>
        <w:tc>
          <w:tcPr>
            <w:tcW w:w="2457" w:type="dxa"/>
            <w:tcMar>
              <w:top w:w="28" w:type="dxa"/>
              <w:left w:w="85" w:type="dxa"/>
              <w:bottom w:w="28" w:type="dxa"/>
            </w:tcMar>
          </w:tcPr>
          <w:p w14:paraId="179EADEE" w14:textId="77777777" w:rsidR="005F5AE6" w:rsidRDefault="005F5AE6" w:rsidP="00AC5B1F">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AE6" w14:paraId="3754980A"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3"/>
            <w:tcMar>
              <w:top w:w="28" w:type="dxa"/>
              <w:left w:w="85" w:type="dxa"/>
              <w:bottom w:w="28" w:type="dxa"/>
            </w:tcMar>
          </w:tcPr>
          <w:p w14:paraId="6F4C766F" w14:textId="77777777" w:rsidR="005F5AE6" w:rsidRDefault="005F5AE6" w:rsidP="00AC5B1F">
            <w:r w:rsidRPr="005F5AE6">
              <w:t xml:space="preserve">Date when occupation as a </w:t>
            </w:r>
            <w:r w:rsidRPr="00015096">
              <w:rPr>
                <w:color w:val="5E8AB4"/>
              </w:rPr>
              <w:t xml:space="preserve">principal place of residence </w:t>
            </w:r>
            <w:r w:rsidRPr="005F5AE6">
              <w:t xml:space="preserve">commenced, or is expected to commence by at least one </w:t>
            </w:r>
            <w:r w:rsidRPr="00015096">
              <w:rPr>
                <w:color w:val="5E8AB4"/>
              </w:rPr>
              <w:t xml:space="preserve">applicant </w:t>
            </w:r>
            <w:r w:rsidRPr="005F5AE6">
              <w:t>(if not known, please estimate)</w:t>
            </w:r>
          </w:p>
        </w:tc>
        <w:tc>
          <w:tcPr>
            <w:tcW w:w="2457" w:type="dxa"/>
            <w:tcMar>
              <w:top w:w="28" w:type="dxa"/>
              <w:left w:w="85" w:type="dxa"/>
              <w:bottom w:w="28" w:type="dxa"/>
            </w:tcMar>
          </w:tcPr>
          <w:p w14:paraId="6368676C"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7AAA" w14:paraId="1370D1B0"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5" w:type="dxa"/>
            <w:gridSpan w:val="4"/>
            <w:shd w:val="clear" w:color="auto" w:fill="D9D9D9" w:themeFill="background1" w:themeFillShade="D9"/>
            <w:tcMar>
              <w:top w:w="28" w:type="dxa"/>
              <w:left w:w="85" w:type="dxa"/>
              <w:bottom w:w="28" w:type="dxa"/>
            </w:tcMar>
          </w:tcPr>
          <w:p w14:paraId="086E8855" w14:textId="4013F28A" w:rsidR="004E7AAA" w:rsidRDefault="004E7AAA" w:rsidP="00AC5B1F">
            <w:r w:rsidRPr="004E7AAA">
              <w:rPr>
                <w:b/>
                <w:bCs/>
              </w:rPr>
              <w:t>Title reference</w:t>
            </w:r>
          </w:p>
        </w:tc>
      </w:tr>
      <w:tr w:rsidR="005F5AE6" w14:paraId="62B24B62"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Mar>
              <w:top w:w="28" w:type="dxa"/>
              <w:left w:w="85" w:type="dxa"/>
              <w:bottom w:w="28" w:type="dxa"/>
            </w:tcMar>
          </w:tcPr>
          <w:p w14:paraId="6A29183D" w14:textId="77777777" w:rsidR="005F5AE6" w:rsidRDefault="005F5AE6" w:rsidP="00AC5B1F">
            <w:r>
              <w:t>Volume</w:t>
            </w:r>
          </w:p>
          <w:p w14:paraId="4593CB0E" w14:textId="77777777" w:rsidR="005F5AE6" w:rsidRPr="005A1D07" w:rsidRDefault="005F5AE6" w:rsidP="00AC5B1F">
            <w:pPr>
              <w:rPr>
                <w:rStyle w:val="CommentReference"/>
              </w:rPr>
            </w:pPr>
            <w:r w:rsidRPr="005A1D07">
              <w:rPr>
                <w:rStyle w:val="CommentReference"/>
              </w:rPr>
              <w:t>(If the current title is unavailable, please enter a parent title number)</w:t>
            </w:r>
          </w:p>
        </w:tc>
        <w:tc>
          <w:tcPr>
            <w:tcW w:w="2456" w:type="dxa"/>
            <w:tcMar>
              <w:top w:w="28" w:type="dxa"/>
              <w:left w:w="85" w:type="dxa"/>
              <w:bottom w:w="28" w:type="dxa"/>
            </w:tcMar>
          </w:tcPr>
          <w:p w14:paraId="51E1AB55"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57" w:type="dxa"/>
            <w:tcMar>
              <w:top w:w="28" w:type="dxa"/>
              <w:left w:w="85" w:type="dxa"/>
              <w:bottom w:w="28" w:type="dxa"/>
            </w:tcMar>
          </w:tcPr>
          <w:p w14:paraId="5976AE26" w14:textId="77777777" w:rsidR="005F5AE6" w:rsidRDefault="005F5AE6" w:rsidP="0047189B">
            <w:pPr>
              <w:jc w:val="right"/>
              <w:cnfStyle w:val="000000010000" w:firstRow="0" w:lastRow="0" w:firstColumn="0" w:lastColumn="0" w:oddVBand="0" w:evenVBand="0" w:oddHBand="0" w:evenHBand="1" w:firstRowFirstColumn="0" w:firstRowLastColumn="0" w:lastRowFirstColumn="0" w:lastRowLastColumn="0"/>
            </w:pPr>
            <w:r>
              <w:t>Folio</w:t>
            </w:r>
          </w:p>
        </w:tc>
        <w:tc>
          <w:tcPr>
            <w:tcW w:w="2457" w:type="dxa"/>
            <w:tcMar>
              <w:top w:w="28" w:type="dxa"/>
              <w:left w:w="85" w:type="dxa"/>
              <w:bottom w:w="28" w:type="dxa"/>
            </w:tcMar>
          </w:tcPr>
          <w:p w14:paraId="3903D294" w14:textId="77777777" w:rsidR="005F5AE6" w:rsidRDefault="005F5AE6" w:rsidP="00AC5B1F">
            <w:pPr>
              <w:cnfStyle w:val="000000010000" w:firstRow="0" w:lastRow="0" w:firstColumn="0" w:lastColumn="0" w:oddVBand="0" w:evenVBand="0" w:oddHBand="0" w:evenHBand="1" w:firstRowFirstColumn="0" w:firstRowLastColumn="0" w:lastRowFirstColumn="0" w:lastRowLastColumn="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ED6E5D" w14:textId="77777777" w:rsidR="00654A70" w:rsidRDefault="00654A70"/>
    <w:tbl>
      <w:tblPr>
        <w:tblStyle w:val="NTGTable"/>
        <w:tblW w:w="9825" w:type="dxa"/>
        <w:tblLayout w:type="fixed"/>
        <w:tblLook w:val="04A0" w:firstRow="1" w:lastRow="0" w:firstColumn="1" w:lastColumn="0" w:noHBand="0" w:noVBand="1"/>
        <w:tblDescription w:val="Property and transaction details"/>
      </w:tblPr>
      <w:tblGrid>
        <w:gridCol w:w="2455"/>
        <w:gridCol w:w="1473"/>
        <w:gridCol w:w="1474"/>
        <w:gridCol w:w="1474"/>
        <w:gridCol w:w="492"/>
        <w:gridCol w:w="982"/>
        <w:gridCol w:w="246"/>
        <w:gridCol w:w="1229"/>
      </w:tblGrid>
      <w:tr w:rsidR="004E7AAA" w14:paraId="661E780C" w14:textId="77777777" w:rsidTr="00EC2C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25" w:type="dxa"/>
            <w:gridSpan w:val="8"/>
            <w:tcMar>
              <w:top w:w="28" w:type="dxa"/>
              <w:left w:w="85" w:type="dxa"/>
              <w:bottom w:w="28" w:type="dxa"/>
            </w:tcMar>
          </w:tcPr>
          <w:p w14:paraId="557E375B" w14:textId="7A7F0686" w:rsidR="004E7AAA" w:rsidRDefault="004E7AAA" w:rsidP="009D553B">
            <w:r w:rsidRPr="004E7AAA">
              <w:t>Transaction details</w:t>
            </w:r>
          </w:p>
        </w:tc>
      </w:tr>
      <w:tr w:rsidR="005A1D07" w14:paraId="008F5720"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vMerge w:val="restart"/>
            <w:tcMar>
              <w:top w:w="28" w:type="dxa"/>
              <w:left w:w="85" w:type="dxa"/>
              <w:bottom w:w="28" w:type="dxa"/>
            </w:tcMar>
          </w:tcPr>
          <w:p w14:paraId="39F043F8" w14:textId="77777777" w:rsidR="005A1D07" w:rsidRPr="005A1D07" w:rsidRDefault="005A1D07" w:rsidP="00AC5B1F">
            <w:r w:rsidRPr="005A1D07">
              <w:t>What type of transaction does this application refer to?</w:t>
            </w:r>
          </w:p>
        </w:tc>
        <w:tc>
          <w:tcPr>
            <w:tcW w:w="1473" w:type="dxa"/>
            <w:tcMar>
              <w:top w:w="28" w:type="dxa"/>
              <w:left w:w="85" w:type="dxa"/>
              <w:bottom w:w="28" w:type="dxa"/>
            </w:tcMar>
          </w:tcPr>
          <w:p w14:paraId="516C523E" w14:textId="77777777" w:rsidR="005A1D07" w:rsidRDefault="005A1D07" w:rsidP="005A1D07">
            <w:pPr>
              <w:cnfStyle w:val="000000100000" w:firstRow="0" w:lastRow="0" w:firstColumn="0" w:lastColumn="0" w:oddVBand="0" w:evenVBand="0" w:oddHBand="1" w:evenHBand="0" w:firstRowFirstColumn="0" w:firstRowLastColumn="0" w:lastRowFirstColumn="0" w:lastRowLastColumn="0"/>
            </w:pPr>
            <w:r w:rsidRPr="00015096">
              <w:rPr>
                <w:color w:val="5E8AB4"/>
              </w:rPr>
              <w:t>Off the plan</w:t>
            </w:r>
            <w:r w:rsidRPr="00C34739">
              <w:rPr>
                <w:b/>
                <w:color w:val="000000" w:themeColor="text1"/>
                <w:spacing w:val="-1"/>
                <w:sz w:val="24"/>
                <w:vertAlign w:val="superscript"/>
              </w:rPr>
              <w:t>1</w:t>
            </w:r>
          </w:p>
        </w:tc>
        <w:tc>
          <w:tcPr>
            <w:tcW w:w="1474" w:type="dxa"/>
            <w:tcMar>
              <w:top w:w="28" w:type="dxa"/>
              <w:left w:w="85" w:type="dxa"/>
              <w:bottom w:w="28" w:type="dxa"/>
            </w:tcMar>
          </w:tcPr>
          <w:p w14:paraId="439BE37F" w14:textId="77777777" w:rsidR="005A1D07" w:rsidRDefault="005A1D07" w:rsidP="005A1D07">
            <w:pPr>
              <w:cnfStyle w:val="000000100000" w:firstRow="0" w:lastRow="0" w:firstColumn="0" w:lastColumn="0" w:oddVBand="0" w:evenVBand="0" w:oddHBand="1" w:evenHBand="0" w:firstRowFirstColumn="0" w:firstRowLastColumn="0" w:lastRowFirstColumn="0" w:lastRowLastColumn="0"/>
            </w:pPr>
            <w:r w:rsidRPr="00015096">
              <w:rPr>
                <w:color w:val="5E8AB4"/>
              </w:rPr>
              <w:t>New home</w:t>
            </w:r>
            <w:r w:rsidR="00D1027C" w:rsidRPr="00C34739">
              <w:rPr>
                <w:b/>
                <w:color w:val="000000" w:themeColor="text1"/>
                <w:sz w:val="24"/>
                <w:vertAlign w:val="superscript"/>
              </w:rPr>
              <w:t>1</w:t>
            </w:r>
          </w:p>
        </w:tc>
        <w:tc>
          <w:tcPr>
            <w:tcW w:w="1474" w:type="dxa"/>
            <w:tcMar>
              <w:top w:w="28" w:type="dxa"/>
              <w:left w:w="85" w:type="dxa"/>
              <w:bottom w:w="28" w:type="dxa"/>
              <w:right w:w="0" w:type="dxa"/>
            </w:tcMar>
          </w:tcPr>
          <w:p w14:paraId="4E736A35" w14:textId="77777777" w:rsidR="005A1D07" w:rsidRDefault="005A1D07" w:rsidP="005A1D07">
            <w:pPr>
              <w:cnfStyle w:val="000000100000" w:firstRow="0" w:lastRow="0" w:firstColumn="0" w:lastColumn="0" w:oddVBand="0" w:evenVBand="0" w:oddHBand="1" w:evenHBand="0" w:firstRowFirstColumn="0" w:firstRowLastColumn="0" w:lastRowFirstColumn="0" w:lastRowLastColumn="0"/>
            </w:pPr>
            <w:r w:rsidRPr="00015096">
              <w:rPr>
                <w:color w:val="5E8AB4"/>
              </w:rPr>
              <w:t>Owner builder</w:t>
            </w:r>
          </w:p>
        </w:tc>
        <w:tc>
          <w:tcPr>
            <w:tcW w:w="1474" w:type="dxa"/>
            <w:gridSpan w:val="2"/>
            <w:tcMar>
              <w:top w:w="28" w:type="dxa"/>
              <w:left w:w="85" w:type="dxa"/>
              <w:bottom w:w="28" w:type="dxa"/>
              <w:right w:w="0" w:type="dxa"/>
            </w:tcMar>
          </w:tcPr>
          <w:p w14:paraId="3CBE62BF" w14:textId="77777777" w:rsidR="005A1D07" w:rsidRDefault="005A1D07" w:rsidP="005A1D07">
            <w:pPr>
              <w:cnfStyle w:val="000000100000" w:firstRow="0" w:lastRow="0" w:firstColumn="0" w:lastColumn="0" w:oddVBand="0" w:evenVBand="0" w:oddHBand="1" w:evenHBand="0" w:firstRowFirstColumn="0" w:firstRowLastColumn="0" w:lastRowFirstColumn="0" w:lastRowLastColumn="0"/>
            </w:pPr>
            <w:r w:rsidRPr="00015096">
              <w:rPr>
                <w:color w:val="5E8AB4"/>
              </w:rPr>
              <w:t>Contract to build</w:t>
            </w:r>
          </w:p>
        </w:tc>
        <w:tc>
          <w:tcPr>
            <w:tcW w:w="1475" w:type="dxa"/>
            <w:gridSpan w:val="2"/>
            <w:tcMar>
              <w:top w:w="28" w:type="dxa"/>
              <w:left w:w="85" w:type="dxa"/>
              <w:bottom w:w="28" w:type="dxa"/>
              <w:right w:w="0" w:type="dxa"/>
            </w:tcMar>
          </w:tcPr>
          <w:p w14:paraId="6EDF1E03" w14:textId="77777777" w:rsidR="005A1D07" w:rsidRDefault="005A1D07" w:rsidP="005A1D07">
            <w:pPr>
              <w:cnfStyle w:val="000000100000" w:firstRow="0" w:lastRow="0" w:firstColumn="0" w:lastColumn="0" w:oddVBand="0" w:evenVBand="0" w:oddHBand="1" w:evenHBand="0" w:firstRowFirstColumn="0" w:firstRowLastColumn="0" w:lastRowFirstColumn="0" w:lastRowLastColumn="0"/>
            </w:pPr>
            <w:r w:rsidRPr="00015096">
              <w:rPr>
                <w:color w:val="5E8AB4"/>
              </w:rPr>
              <w:t>Established home</w:t>
            </w:r>
            <w:r w:rsidRPr="00C34739">
              <w:rPr>
                <w:b/>
                <w:color w:val="000000" w:themeColor="text1"/>
                <w:spacing w:val="-6"/>
                <w:sz w:val="24"/>
                <w:vertAlign w:val="superscript"/>
              </w:rPr>
              <w:t>2</w:t>
            </w:r>
          </w:p>
        </w:tc>
      </w:tr>
      <w:tr w:rsidR="005A1D07" w14:paraId="70B7E72E"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vMerge/>
            <w:tcMar>
              <w:top w:w="28" w:type="dxa"/>
              <w:left w:w="85" w:type="dxa"/>
              <w:bottom w:w="28" w:type="dxa"/>
            </w:tcMar>
          </w:tcPr>
          <w:p w14:paraId="160E07D2" w14:textId="77777777" w:rsidR="005A1D07" w:rsidRDefault="005A1D07" w:rsidP="00AC5B1F"/>
        </w:tc>
        <w:tc>
          <w:tcPr>
            <w:tcW w:w="1473" w:type="dxa"/>
            <w:tcMar>
              <w:top w:w="28" w:type="dxa"/>
              <w:left w:w="85" w:type="dxa"/>
              <w:bottom w:w="28" w:type="dxa"/>
            </w:tcMar>
          </w:tcPr>
          <w:p w14:paraId="334EC8AD" w14:textId="10EE5240" w:rsidR="005A1D07" w:rsidRDefault="005A463E" w:rsidP="009D553B">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92386607"/>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p>
        </w:tc>
        <w:tc>
          <w:tcPr>
            <w:tcW w:w="1474" w:type="dxa"/>
            <w:tcMar>
              <w:top w:w="28" w:type="dxa"/>
              <w:left w:w="85" w:type="dxa"/>
              <w:bottom w:w="28" w:type="dxa"/>
            </w:tcMar>
          </w:tcPr>
          <w:p w14:paraId="70755B77" w14:textId="368354A5" w:rsidR="005A1D07" w:rsidRDefault="005A463E" w:rsidP="009D553B">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135302603"/>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p>
        </w:tc>
        <w:tc>
          <w:tcPr>
            <w:tcW w:w="1474" w:type="dxa"/>
            <w:tcMar>
              <w:top w:w="28" w:type="dxa"/>
              <w:left w:w="85" w:type="dxa"/>
              <w:bottom w:w="28" w:type="dxa"/>
            </w:tcMar>
          </w:tcPr>
          <w:p w14:paraId="6142D8C8" w14:textId="0CA47A88" w:rsidR="005A1D07" w:rsidRDefault="005A463E" w:rsidP="009D553B">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827985523"/>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p>
        </w:tc>
        <w:tc>
          <w:tcPr>
            <w:tcW w:w="1474" w:type="dxa"/>
            <w:gridSpan w:val="2"/>
            <w:tcMar>
              <w:top w:w="28" w:type="dxa"/>
              <w:left w:w="85" w:type="dxa"/>
              <w:bottom w:w="28" w:type="dxa"/>
            </w:tcMar>
          </w:tcPr>
          <w:p w14:paraId="5C834C24" w14:textId="07CF434A" w:rsidR="005A1D07" w:rsidRDefault="005A463E" w:rsidP="009D553B">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972717801"/>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p>
        </w:tc>
        <w:tc>
          <w:tcPr>
            <w:tcW w:w="1475" w:type="dxa"/>
            <w:gridSpan w:val="2"/>
            <w:tcMar>
              <w:top w:w="28" w:type="dxa"/>
              <w:left w:w="85" w:type="dxa"/>
              <w:bottom w:w="28" w:type="dxa"/>
            </w:tcMar>
          </w:tcPr>
          <w:p w14:paraId="340CF8F7" w14:textId="0573F841" w:rsidR="005A1D07" w:rsidRDefault="005A463E" w:rsidP="009D553B">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789475498"/>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p>
        </w:tc>
      </w:tr>
      <w:tr w:rsidR="005A1D07" w14:paraId="07BEB044"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5A2CCC8A" w14:textId="77777777" w:rsidR="005A1D07" w:rsidRPr="005A1D07" w:rsidRDefault="00D1027C" w:rsidP="005A1D07">
            <w:pPr>
              <w:pStyle w:val="Tablenumberlistlevel1"/>
              <w:numPr>
                <w:ilvl w:val="0"/>
                <w:numId w:val="30"/>
              </w:numPr>
            </w:pPr>
            <w:r>
              <w:t>Y</w:t>
            </w:r>
            <w:r w:rsidR="005A1D07" w:rsidRPr="005A1D07">
              <w:t xml:space="preserve">ou have entered into a </w:t>
            </w:r>
            <w:r w:rsidR="005A1D07" w:rsidRPr="00015096">
              <w:rPr>
                <w:color w:val="5E8AB4"/>
              </w:rPr>
              <w:t xml:space="preserve">contract of sale </w:t>
            </w:r>
            <w:r w:rsidR="005A1D07" w:rsidRPr="005A1D07">
              <w:t xml:space="preserve">to purchase a </w:t>
            </w:r>
            <w:r w:rsidR="005A1D07" w:rsidRPr="00015096">
              <w:rPr>
                <w:color w:val="5E8AB4"/>
              </w:rPr>
              <w:t xml:space="preserve">new home </w:t>
            </w:r>
            <w:r w:rsidR="005A1D07" w:rsidRPr="005A1D07">
              <w:t xml:space="preserve">or an </w:t>
            </w:r>
            <w:r w:rsidR="005A1D07" w:rsidRPr="00015096">
              <w:rPr>
                <w:color w:val="5E8AB4"/>
              </w:rPr>
              <w:t>off the plan home</w:t>
            </w:r>
            <w:r w:rsidR="005A1D07" w:rsidRPr="005A1D07">
              <w:t>:</w:t>
            </w:r>
          </w:p>
        </w:tc>
        <w:tc>
          <w:tcPr>
            <w:tcW w:w="2457" w:type="dxa"/>
            <w:gridSpan w:val="3"/>
            <w:tcMar>
              <w:top w:w="28" w:type="dxa"/>
              <w:left w:w="85" w:type="dxa"/>
              <w:bottom w:w="28" w:type="dxa"/>
            </w:tcMar>
          </w:tcPr>
          <w:p w14:paraId="03AFBBA7" w14:textId="77777777" w:rsidR="005A1D07" w:rsidRPr="005A1D07" w:rsidRDefault="005A1D07" w:rsidP="005A1D07">
            <w:pPr>
              <w:pStyle w:val="Tablenumberlistlevel1"/>
              <w:numPr>
                <w:ilvl w:val="0"/>
                <w:numId w:val="0"/>
              </w:numPr>
              <w:ind w:left="284"/>
              <w:cnfStyle w:val="000000100000" w:firstRow="0" w:lastRow="0" w:firstColumn="0" w:lastColumn="0" w:oddVBand="0" w:evenVBand="0" w:oddHBand="1" w:evenHBand="0" w:firstRowFirstColumn="0" w:firstRowLastColumn="0" w:lastRowFirstColumn="0" w:lastRowLastColumn="0"/>
            </w:pPr>
          </w:p>
        </w:tc>
      </w:tr>
      <w:tr w:rsidR="005A1D07" w14:paraId="4DDA34F5"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397CD5D4" w14:textId="77777777" w:rsidR="005A1D07" w:rsidRDefault="005A1D07" w:rsidP="00C34739">
            <w:pPr>
              <w:pStyle w:val="Tablebulletlistlevel2"/>
            </w:pPr>
            <w:r>
              <w:t xml:space="preserve">Is this the first sale of the </w:t>
            </w:r>
            <w:r w:rsidRPr="00015096">
              <w:rPr>
                <w:color w:val="5E8AB4"/>
              </w:rPr>
              <w:t xml:space="preserve">home </w:t>
            </w:r>
            <w:r>
              <w:t>since its construction or</w:t>
            </w:r>
            <w:r w:rsidRPr="00B678FB">
              <w:t xml:space="preserve"> </w:t>
            </w:r>
            <w:r>
              <w:t>substantial</w:t>
            </w:r>
            <w:r w:rsidRPr="00B678FB">
              <w:t xml:space="preserve"> </w:t>
            </w:r>
            <w:r>
              <w:t>renovation?</w:t>
            </w:r>
          </w:p>
        </w:tc>
        <w:tc>
          <w:tcPr>
            <w:tcW w:w="1228" w:type="dxa"/>
            <w:gridSpan w:val="2"/>
            <w:tcMar>
              <w:top w:w="28" w:type="dxa"/>
              <w:left w:w="85" w:type="dxa"/>
              <w:bottom w:w="28" w:type="dxa"/>
            </w:tcMar>
          </w:tcPr>
          <w:p w14:paraId="0523F78B" w14:textId="4C5B792E" w:rsidR="005A1D07"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21570517"/>
                <w14:checkbox>
                  <w14:checked w14:val="0"/>
                  <w14:checkedState w14:val="2612" w14:font="MS Gothic"/>
                  <w14:uncheckedState w14:val="2610" w14:font="MS Gothic"/>
                </w14:checkbox>
              </w:sdtPr>
              <w:sdtContent>
                <w:r w:rsidR="009D553B">
                  <w:rPr>
                    <w:rFonts w:ascii="MS Gothic" w:eastAsia="MS Gothic" w:hAnsi="MS Gothic" w:hint="eastAsia"/>
                  </w:rPr>
                  <w:t>☐</w:t>
                </w:r>
              </w:sdtContent>
            </w:sdt>
            <w:r w:rsidR="005A1D07">
              <w:t xml:space="preserve"> Yes </w:t>
            </w:r>
          </w:p>
        </w:tc>
        <w:tc>
          <w:tcPr>
            <w:tcW w:w="1229" w:type="dxa"/>
            <w:tcMar>
              <w:top w:w="28" w:type="dxa"/>
              <w:left w:w="85" w:type="dxa"/>
              <w:bottom w:w="28" w:type="dxa"/>
            </w:tcMar>
          </w:tcPr>
          <w:p w14:paraId="4FDC3496" w14:textId="77777777" w:rsidR="005A1D07"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06532996"/>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No </w:t>
            </w:r>
          </w:p>
        </w:tc>
      </w:tr>
      <w:tr w:rsidR="005A1D07" w14:paraId="7F00A37C"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472E8C5F" w14:textId="77777777" w:rsidR="005A1D07" w:rsidRDefault="005A1D07" w:rsidP="00C34739">
            <w:pPr>
              <w:pStyle w:val="Tablebulletlistlevel2"/>
            </w:pPr>
            <w:r w:rsidRPr="005A1D07">
              <w:t xml:space="preserve">Are you the first occupant(s) of the </w:t>
            </w:r>
            <w:r w:rsidRPr="00015096">
              <w:rPr>
                <w:color w:val="5E8AB4"/>
              </w:rPr>
              <w:t xml:space="preserve">home </w:t>
            </w:r>
            <w:r w:rsidRPr="005A1D07">
              <w:t>since its construction or substantial renovation?</w:t>
            </w:r>
          </w:p>
        </w:tc>
        <w:tc>
          <w:tcPr>
            <w:tcW w:w="1228" w:type="dxa"/>
            <w:gridSpan w:val="2"/>
            <w:tcMar>
              <w:top w:w="28" w:type="dxa"/>
              <w:left w:w="85" w:type="dxa"/>
              <w:bottom w:w="28" w:type="dxa"/>
            </w:tcMar>
          </w:tcPr>
          <w:p w14:paraId="5FCBEB88" w14:textId="77777777" w:rsidR="005A1D07" w:rsidRDefault="005A463E" w:rsidP="005A1D07">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421254949"/>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Yes </w:t>
            </w:r>
          </w:p>
        </w:tc>
        <w:tc>
          <w:tcPr>
            <w:tcW w:w="1229" w:type="dxa"/>
            <w:tcMar>
              <w:top w:w="28" w:type="dxa"/>
              <w:left w:w="85" w:type="dxa"/>
              <w:bottom w:w="28" w:type="dxa"/>
            </w:tcMar>
          </w:tcPr>
          <w:p w14:paraId="2D17A423" w14:textId="77777777" w:rsidR="005A1D07" w:rsidRDefault="005A463E" w:rsidP="005A1D07">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214032965"/>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No </w:t>
            </w:r>
          </w:p>
        </w:tc>
      </w:tr>
      <w:tr w:rsidR="005A1D07" w14:paraId="0A4EEEE0"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568CC4E8" w14:textId="77777777" w:rsidR="005A1D07" w:rsidRDefault="005A1D07" w:rsidP="00C34739">
            <w:pPr>
              <w:pStyle w:val="Tablebulletlistlevel2"/>
            </w:pPr>
            <w:r>
              <w:t xml:space="preserve">Are you purchasing a </w:t>
            </w:r>
            <w:r w:rsidRPr="00015096">
              <w:t>substantially renovated home</w:t>
            </w:r>
            <w:r>
              <w:t>?</w:t>
            </w:r>
          </w:p>
        </w:tc>
        <w:tc>
          <w:tcPr>
            <w:tcW w:w="1228" w:type="dxa"/>
            <w:gridSpan w:val="2"/>
            <w:tcMar>
              <w:top w:w="28" w:type="dxa"/>
              <w:left w:w="85" w:type="dxa"/>
              <w:bottom w:w="28" w:type="dxa"/>
            </w:tcMar>
          </w:tcPr>
          <w:p w14:paraId="716AD1AB" w14:textId="77777777" w:rsidR="005A1D07"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072490896"/>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Yes </w:t>
            </w:r>
          </w:p>
        </w:tc>
        <w:tc>
          <w:tcPr>
            <w:tcW w:w="1229" w:type="dxa"/>
            <w:tcMar>
              <w:top w:w="28" w:type="dxa"/>
              <w:left w:w="85" w:type="dxa"/>
              <w:bottom w:w="28" w:type="dxa"/>
            </w:tcMar>
          </w:tcPr>
          <w:p w14:paraId="29FA81B6" w14:textId="77777777" w:rsidR="005A1D07" w:rsidRDefault="005A463E" w:rsidP="005A1D07">
            <w:pP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185509690"/>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No </w:t>
            </w:r>
          </w:p>
        </w:tc>
      </w:tr>
      <w:tr w:rsidR="005A1D07" w14:paraId="05993C5A"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112EACFE" w14:textId="77777777" w:rsidR="005A1D07" w:rsidRDefault="005A1D07" w:rsidP="005A1D07">
            <w:pPr>
              <w:pStyle w:val="Tablenumberlistlevel1"/>
            </w:pPr>
            <w:r w:rsidRPr="005A1D07">
              <w:t xml:space="preserve">If you have entered into a </w:t>
            </w:r>
            <w:r w:rsidRPr="00015096">
              <w:rPr>
                <w:color w:val="5E8AB4"/>
              </w:rPr>
              <w:t xml:space="preserve">contract of sale </w:t>
            </w:r>
            <w:r w:rsidRPr="005A1D07">
              <w:t xml:space="preserve">to purchase an </w:t>
            </w:r>
            <w:r w:rsidRPr="00015096">
              <w:rPr>
                <w:color w:val="5E8AB4"/>
              </w:rPr>
              <w:t>established home</w:t>
            </w:r>
            <w:r>
              <w:t xml:space="preserve">, is the </w:t>
            </w:r>
            <w:r w:rsidRPr="00015096">
              <w:rPr>
                <w:color w:val="5E8AB4"/>
              </w:rPr>
              <w:t xml:space="preserve">home </w:t>
            </w:r>
            <w:r w:rsidRPr="005A1D07">
              <w:t xml:space="preserve">located within an </w:t>
            </w:r>
            <w:r w:rsidRPr="00015096">
              <w:rPr>
                <w:color w:val="5E8AB4"/>
              </w:rPr>
              <w:t>urban area</w:t>
            </w:r>
            <w:r w:rsidRPr="005A1D07">
              <w:t>?</w:t>
            </w:r>
          </w:p>
        </w:tc>
        <w:tc>
          <w:tcPr>
            <w:tcW w:w="1228" w:type="dxa"/>
            <w:gridSpan w:val="2"/>
            <w:tcMar>
              <w:top w:w="28" w:type="dxa"/>
              <w:left w:w="85" w:type="dxa"/>
              <w:bottom w:w="28" w:type="dxa"/>
            </w:tcMar>
          </w:tcPr>
          <w:p w14:paraId="46AF46CB" w14:textId="77777777" w:rsidR="005A1D07" w:rsidRDefault="005A463E" w:rsidP="005A1D07">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540440786"/>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Yes </w:t>
            </w:r>
          </w:p>
        </w:tc>
        <w:tc>
          <w:tcPr>
            <w:tcW w:w="1229" w:type="dxa"/>
            <w:tcMar>
              <w:top w:w="28" w:type="dxa"/>
              <w:left w:w="85" w:type="dxa"/>
              <w:bottom w:w="28" w:type="dxa"/>
            </w:tcMar>
          </w:tcPr>
          <w:p w14:paraId="4D3BAE44" w14:textId="77777777" w:rsidR="005A1D07" w:rsidRDefault="005A463E" w:rsidP="005A1D07">
            <w:pP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469087535"/>
                <w14:checkbox>
                  <w14:checked w14:val="0"/>
                  <w14:checkedState w14:val="2612" w14:font="MS Gothic"/>
                  <w14:uncheckedState w14:val="2610" w14:font="MS Gothic"/>
                </w14:checkbox>
              </w:sdtPr>
              <w:sdtContent>
                <w:r w:rsidR="005A1D07" w:rsidRPr="004F53E2">
                  <w:rPr>
                    <w:rFonts w:ascii="Segoe UI Symbol" w:hAnsi="Segoe UI Symbol" w:cs="Segoe UI Symbol"/>
                  </w:rPr>
                  <w:t>☐</w:t>
                </w:r>
              </w:sdtContent>
            </w:sdt>
            <w:r w:rsidR="005A1D07">
              <w:t xml:space="preserve"> No </w:t>
            </w:r>
          </w:p>
        </w:tc>
      </w:tr>
      <w:tr w:rsidR="00EC2C5B" w14:paraId="7E60B7C6"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4F1840AD" w14:textId="72268C47" w:rsidR="00EC2C5B" w:rsidRPr="00EC2C5B" w:rsidRDefault="00EC2C5B" w:rsidP="00EC2C5B">
            <w:pPr>
              <w:rPr>
                <w:b/>
              </w:rPr>
            </w:pPr>
            <w:r w:rsidRPr="00F52BE7">
              <w:rPr>
                <w:b/>
                <w:bCs/>
              </w:rPr>
              <w:t xml:space="preserve">Date of </w:t>
            </w:r>
            <w:r w:rsidRPr="00A65547">
              <w:rPr>
                <w:b/>
                <w:bCs/>
                <w:color w:val="000000" w:themeColor="text1"/>
              </w:rPr>
              <w:t>contract of sale or contract to build</w:t>
            </w:r>
            <w:r w:rsidRPr="00F52BE7">
              <w:rPr>
                <w:color w:val="5E8AB4"/>
              </w:rPr>
              <w:t xml:space="preserve"> </w:t>
            </w:r>
            <w:r w:rsidRPr="00F52BE7">
              <w:t xml:space="preserve">(if </w:t>
            </w:r>
            <w:r w:rsidRPr="00AC4290">
              <w:rPr>
                <w:color w:val="5E8AB4"/>
              </w:rPr>
              <w:t>owner builder</w:t>
            </w:r>
            <w:r w:rsidRPr="00F52BE7">
              <w:t>, date the foundations were laid)</w:t>
            </w:r>
          </w:p>
        </w:tc>
        <w:tc>
          <w:tcPr>
            <w:tcW w:w="2457" w:type="dxa"/>
            <w:gridSpan w:val="3"/>
            <w:tcMar>
              <w:top w:w="28" w:type="dxa"/>
              <w:left w:w="85" w:type="dxa"/>
              <w:bottom w:w="28" w:type="dxa"/>
            </w:tcMar>
          </w:tcPr>
          <w:p w14:paraId="70761DC3" w14:textId="4BE0859D" w:rsidR="00EC2C5B" w:rsidRDefault="00EC2C5B" w:rsidP="00EC2C5B">
            <w:pPr>
              <w:cnfStyle w:val="000000010000" w:firstRow="0" w:lastRow="0" w:firstColumn="0" w:lastColumn="0" w:oddVBand="0" w:evenVBand="0" w:oddHBand="0" w:evenHBand="1"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C2C5B" w14:paraId="39727F00"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7F72C1C1" w14:textId="1B9AE132" w:rsidR="00EC2C5B" w:rsidRPr="00F52BE7" w:rsidRDefault="00EC2C5B" w:rsidP="00EC2C5B">
            <w:r w:rsidRPr="00A65547">
              <w:rPr>
                <w:b/>
                <w:bCs/>
                <w:color w:val="000000" w:themeColor="text1"/>
              </w:rPr>
              <w:t>Date of settlement</w:t>
            </w:r>
            <w:r w:rsidRPr="00F52BE7">
              <w:rPr>
                <w:color w:val="5E8AB4"/>
              </w:rPr>
              <w:t xml:space="preserve"> </w:t>
            </w:r>
            <w:r w:rsidRPr="003B2F29">
              <w:t xml:space="preserve">(or if building, </w:t>
            </w:r>
            <w:r w:rsidR="003B2F29" w:rsidRPr="003B2F29">
              <w:t xml:space="preserve">the </w:t>
            </w:r>
            <w:r w:rsidRPr="00C34739">
              <w:rPr>
                <w:color w:val="5E8AB4"/>
              </w:rPr>
              <w:t>completion</w:t>
            </w:r>
            <w:r w:rsidR="003B2F29" w:rsidRPr="00C34739">
              <w:rPr>
                <w:color w:val="5E8AB4"/>
              </w:rPr>
              <w:t xml:space="preserve"> date</w:t>
            </w:r>
            <w:r w:rsidRPr="00C34739">
              <w:rPr>
                <w:color w:val="5E8AB4"/>
              </w:rPr>
              <w:t xml:space="preserve"> of </w:t>
            </w:r>
            <w:r w:rsidR="003B2F29" w:rsidRPr="00C34739">
              <w:rPr>
                <w:color w:val="5E8AB4"/>
              </w:rPr>
              <w:t>the</w:t>
            </w:r>
            <w:r w:rsidR="003B2F29" w:rsidRPr="003B2F29">
              <w:t xml:space="preserve"> </w:t>
            </w:r>
            <w:r w:rsidRPr="003B2F29">
              <w:rPr>
                <w:color w:val="5E8AB4"/>
              </w:rPr>
              <w:t>eligible transaction</w:t>
            </w:r>
            <w:r w:rsidRPr="003B2F29">
              <w:t>)</w:t>
            </w:r>
          </w:p>
          <w:p w14:paraId="0F0EF8DF" w14:textId="708014A1" w:rsidR="00EC2C5B" w:rsidRPr="00EC2C5B" w:rsidRDefault="00EC2C5B" w:rsidP="00EC2C5B">
            <w:pPr>
              <w:rPr>
                <w:b/>
              </w:rPr>
            </w:pPr>
            <w:r w:rsidRPr="00F52BE7">
              <w:rPr>
                <w:rStyle w:val="CommentReference"/>
              </w:rPr>
              <w:t xml:space="preserve">Note: if lodging with </w:t>
            </w:r>
            <w:r w:rsidRPr="00AC4290">
              <w:rPr>
                <w:rStyle w:val="CommentReference"/>
                <w:color w:val="5E8AB4"/>
              </w:rPr>
              <w:t>an approved agent</w:t>
            </w:r>
            <w:r w:rsidRPr="00F52BE7">
              <w:rPr>
                <w:rStyle w:val="CommentReference"/>
              </w:rPr>
              <w:t>, please estimate.</w:t>
            </w:r>
          </w:p>
        </w:tc>
        <w:tc>
          <w:tcPr>
            <w:tcW w:w="2457" w:type="dxa"/>
            <w:gridSpan w:val="3"/>
            <w:tcMar>
              <w:top w:w="28" w:type="dxa"/>
              <w:left w:w="85" w:type="dxa"/>
              <w:bottom w:w="28" w:type="dxa"/>
            </w:tcMar>
          </w:tcPr>
          <w:p w14:paraId="4C6E2AF3" w14:textId="7CA446B7" w:rsidR="00EC2C5B" w:rsidRDefault="00EC2C5B" w:rsidP="00EC2C5B">
            <w:pPr>
              <w:cnfStyle w:val="000000100000" w:firstRow="0" w:lastRow="0" w:firstColumn="0" w:lastColumn="0" w:oddVBand="0" w:evenVBand="0" w:oddHBand="1" w:evenHBand="0" w:firstRowFirstColumn="0" w:firstRowLastColumn="0" w:lastRowFirstColumn="0" w:lastRowLastColumn="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1D07" w14:paraId="2A778AF6"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62ACED69" w14:textId="16D62BD3" w:rsidR="005A1D07" w:rsidRDefault="005A1D07" w:rsidP="00801DC0">
            <w:r w:rsidRPr="00C34739">
              <w:rPr>
                <w:b/>
              </w:rPr>
              <w:t>Purchase</w:t>
            </w:r>
            <w:r w:rsidR="00E75F01" w:rsidRPr="00C34739">
              <w:rPr>
                <w:b/>
              </w:rPr>
              <w:t xml:space="preserve"> price</w:t>
            </w:r>
            <w:r w:rsidRPr="00C34739">
              <w:rPr>
                <w:b/>
              </w:rPr>
              <w:t xml:space="preserve"> or construction price</w:t>
            </w:r>
            <w:r w:rsidRPr="005A1D07">
              <w:t xml:space="preserve"> (</w:t>
            </w:r>
            <w:r w:rsidR="00801DC0">
              <w:t>or</w:t>
            </w:r>
            <w:r w:rsidR="00801DC0" w:rsidRPr="005A1D07">
              <w:t xml:space="preserve"> </w:t>
            </w:r>
            <w:r w:rsidRPr="005A1D07">
              <w:t xml:space="preserve">cost of construction for </w:t>
            </w:r>
            <w:r w:rsidRPr="004E7AAA">
              <w:rPr>
                <w:color w:val="5E8AB4"/>
              </w:rPr>
              <w:t>owner builders</w:t>
            </w:r>
            <w:r w:rsidRPr="005A1D07">
              <w:t>)</w:t>
            </w:r>
          </w:p>
        </w:tc>
        <w:tc>
          <w:tcPr>
            <w:tcW w:w="2457" w:type="dxa"/>
            <w:gridSpan w:val="3"/>
            <w:tcMar>
              <w:top w:w="28" w:type="dxa"/>
              <w:left w:w="85" w:type="dxa"/>
              <w:bottom w:w="28" w:type="dxa"/>
            </w:tcMar>
          </w:tcPr>
          <w:p w14:paraId="1F1CAF23" w14:textId="77777777" w:rsidR="005A1D07" w:rsidRDefault="005A1D07" w:rsidP="00AC5B1F">
            <w:pPr>
              <w:cnfStyle w:val="000000010000" w:firstRow="0" w:lastRow="0" w:firstColumn="0" w:lastColumn="0" w:oddVBand="0" w:evenVBand="0" w:oddHBand="0" w:evenHBand="1" w:firstRowFirstColumn="0" w:firstRowLastColumn="0" w:lastRowFirstColumn="0" w:lastRowLastColumn="0"/>
            </w:pPr>
            <w: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7AAA" w14:paraId="02F36B35"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5" w:type="dxa"/>
            <w:gridSpan w:val="8"/>
            <w:shd w:val="clear" w:color="auto" w:fill="D9D9D9" w:themeFill="background1" w:themeFillShade="D9"/>
            <w:tcMar>
              <w:top w:w="28" w:type="dxa"/>
              <w:left w:w="85" w:type="dxa"/>
              <w:bottom w:w="28" w:type="dxa"/>
            </w:tcMar>
          </w:tcPr>
          <w:p w14:paraId="0D61FB54" w14:textId="590E981F" w:rsidR="004E7AAA" w:rsidRDefault="004E7AAA" w:rsidP="006367FC">
            <w:r w:rsidRPr="00C34739">
              <w:rPr>
                <w:b/>
                <w:bCs/>
                <w:color w:val="000000" w:themeColor="text1"/>
              </w:rPr>
              <w:t>Unencumbered value</w:t>
            </w:r>
            <w:r w:rsidR="008E6818">
              <w:rPr>
                <w:b/>
                <w:bCs/>
                <w:color w:val="000000" w:themeColor="text1"/>
              </w:rPr>
              <w:t xml:space="preserve"> </w:t>
            </w:r>
            <w:r w:rsidR="008E6818" w:rsidRPr="004F53E2">
              <w:rPr>
                <w:rStyle w:val="CommentReference"/>
              </w:rPr>
              <w:t>(</w:t>
            </w:r>
            <w:r w:rsidR="006367FC">
              <w:rPr>
                <w:rStyle w:val="CommentReference"/>
              </w:rPr>
              <w:t xml:space="preserve">Only compulsory if the </w:t>
            </w:r>
            <w:r w:rsidR="006367FC" w:rsidRPr="00C34739">
              <w:rPr>
                <w:rStyle w:val="CommentReference"/>
                <w:color w:val="5E8AB4"/>
              </w:rPr>
              <w:t>commencement date of the eligible transaction</w:t>
            </w:r>
            <w:r w:rsidR="006367FC">
              <w:rPr>
                <w:rStyle w:val="CommentReference"/>
              </w:rPr>
              <w:t xml:space="preserve"> is before 31 December 2014)</w:t>
            </w:r>
          </w:p>
        </w:tc>
      </w:tr>
      <w:tr w:rsidR="005A1D07" w14:paraId="3D0F3C81"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32E25F2A" w14:textId="41F3394F" w:rsidR="005A1D07" w:rsidRPr="00C34739" w:rsidRDefault="005A1D07" w:rsidP="007A0952">
            <w:pPr>
              <w:rPr>
                <w:rStyle w:val="CommentReference"/>
                <w:sz w:val="22"/>
              </w:rPr>
            </w:pPr>
            <w:r w:rsidRPr="00A431B7">
              <w:rPr>
                <w:rStyle w:val="CommentReference"/>
                <w:color w:val="000000" w:themeColor="text1"/>
                <w:sz w:val="22"/>
              </w:rPr>
              <w:t xml:space="preserve">Contract of sale </w:t>
            </w:r>
            <w:r w:rsidRPr="00C34739">
              <w:rPr>
                <w:rStyle w:val="CommentReference"/>
                <w:sz w:val="22"/>
              </w:rPr>
              <w:t xml:space="preserve">for the purchase of a </w:t>
            </w:r>
            <w:r w:rsidRPr="00C34739">
              <w:rPr>
                <w:rStyle w:val="CommentReference"/>
                <w:color w:val="5E8AB4"/>
                <w:sz w:val="22"/>
              </w:rPr>
              <w:t xml:space="preserve">home </w:t>
            </w:r>
            <w:r w:rsidR="007A0952" w:rsidRPr="00C34739">
              <w:rPr>
                <w:rStyle w:val="CommentReference"/>
                <w:sz w:val="22"/>
              </w:rPr>
              <w:t>–</w:t>
            </w:r>
            <w:r w:rsidRPr="00C34739">
              <w:rPr>
                <w:rStyle w:val="CommentReference"/>
                <w:sz w:val="22"/>
              </w:rPr>
              <w:t xml:space="preserve"> the</w:t>
            </w:r>
            <w:r w:rsidR="007A0952" w:rsidRPr="00C34739">
              <w:rPr>
                <w:rStyle w:val="CommentReference"/>
                <w:sz w:val="22"/>
              </w:rPr>
              <w:t xml:space="preserve"> </w:t>
            </w:r>
            <w:r w:rsidRPr="00C34739">
              <w:rPr>
                <w:rStyle w:val="CommentReference"/>
                <w:color w:val="5E8AB4"/>
                <w:sz w:val="22"/>
              </w:rPr>
              <w:t xml:space="preserve">unencumbered value </w:t>
            </w:r>
            <w:r w:rsidRPr="00C34739">
              <w:rPr>
                <w:rStyle w:val="CommentReference"/>
                <w:sz w:val="22"/>
              </w:rPr>
              <w:t xml:space="preserve">of the </w:t>
            </w:r>
            <w:r w:rsidRPr="00C34739">
              <w:rPr>
                <w:rStyle w:val="CommentReference"/>
                <w:color w:val="5E8AB4"/>
                <w:sz w:val="22"/>
              </w:rPr>
              <w:t xml:space="preserve">home </w:t>
            </w:r>
            <w:r w:rsidRPr="00C34739">
              <w:rPr>
                <w:rStyle w:val="CommentReference"/>
                <w:sz w:val="22"/>
              </w:rPr>
              <w:t>a</w:t>
            </w:r>
            <w:r w:rsidR="006B7B04" w:rsidRPr="00C34739">
              <w:rPr>
                <w:rStyle w:val="CommentReference"/>
                <w:sz w:val="22"/>
              </w:rPr>
              <w:t>nd land at the date of contract.</w:t>
            </w:r>
          </w:p>
        </w:tc>
        <w:tc>
          <w:tcPr>
            <w:tcW w:w="2457" w:type="dxa"/>
            <w:gridSpan w:val="3"/>
            <w:tcMar>
              <w:top w:w="28" w:type="dxa"/>
              <w:left w:w="85" w:type="dxa"/>
              <w:bottom w:w="28" w:type="dxa"/>
            </w:tcMar>
          </w:tcPr>
          <w:p w14:paraId="3169A5ED" w14:textId="17BB8B6A" w:rsidR="00E75F01" w:rsidRDefault="005A1D07" w:rsidP="00EC2C5B">
            <w:pPr>
              <w:cnfStyle w:val="000000010000" w:firstRow="0" w:lastRow="0" w:firstColumn="0" w:lastColumn="0" w:oddVBand="0" w:evenVBand="0" w:oddHBand="0" w:evenHBand="1" w:firstRowFirstColumn="0" w:firstRowLastColumn="0" w:lastRowFirstColumn="0" w:lastRowLastColumn="0"/>
            </w:pPr>
            <w: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C2C5B" w14:paraId="0AFC5D1A" w14:textId="77777777" w:rsidTr="00EC2C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2AF33249" w14:textId="402500B9" w:rsidR="00EC2C5B" w:rsidRPr="00C34739" w:rsidDel="008E6818" w:rsidRDefault="00EC2C5B" w:rsidP="00EC2C5B">
            <w:pPr>
              <w:rPr>
                <w:rStyle w:val="CommentReference"/>
                <w:sz w:val="22"/>
              </w:rPr>
            </w:pPr>
            <w:r w:rsidRPr="00A431B7">
              <w:rPr>
                <w:rStyle w:val="CommentReference"/>
                <w:color w:val="000000" w:themeColor="text1"/>
                <w:sz w:val="22"/>
              </w:rPr>
              <w:t xml:space="preserve">Contract to build </w:t>
            </w:r>
            <w:r w:rsidRPr="00C34739">
              <w:rPr>
                <w:rStyle w:val="CommentReference"/>
                <w:sz w:val="22"/>
              </w:rPr>
              <w:t xml:space="preserve">– </w:t>
            </w:r>
            <w:r w:rsidRPr="00C34739">
              <w:rPr>
                <w:rStyle w:val="CommentReference"/>
                <w:color w:val="5E8AB4"/>
                <w:sz w:val="22"/>
              </w:rPr>
              <w:t xml:space="preserve">the unencumbered value </w:t>
            </w:r>
            <w:r w:rsidRPr="00C34739">
              <w:rPr>
                <w:rStyle w:val="CommentReference"/>
                <w:sz w:val="22"/>
              </w:rPr>
              <w:t xml:space="preserve">of the land on which the </w:t>
            </w:r>
            <w:r w:rsidRPr="00C34739">
              <w:rPr>
                <w:rStyle w:val="CommentReference"/>
                <w:color w:val="5E8AB4"/>
                <w:sz w:val="22"/>
              </w:rPr>
              <w:t xml:space="preserve">home </w:t>
            </w:r>
            <w:r w:rsidRPr="00C34739">
              <w:rPr>
                <w:rStyle w:val="CommentReference"/>
                <w:sz w:val="22"/>
              </w:rPr>
              <w:t>is to be built at the date of the contract.</w:t>
            </w:r>
          </w:p>
        </w:tc>
        <w:tc>
          <w:tcPr>
            <w:tcW w:w="2457" w:type="dxa"/>
            <w:gridSpan w:val="3"/>
            <w:tcMar>
              <w:top w:w="28" w:type="dxa"/>
              <w:left w:w="85" w:type="dxa"/>
              <w:bottom w:w="28" w:type="dxa"/>
            </w:tcMar>
          </w:tcPr>
          <w:p w14:paraId="4EDCE2FA" w14:textId="7B584B2E" w:rsidR="00EC2C5B" w:rsidRDefault="00EC2C5B" w:rsidP="00AC5B1F">
            <w:pPr>
              <w:cnfStyle w:val="000000100000" w:firstRow="0" w:lastRow="0" w:firstColumn="0" w:lastColumn="0" w:oddVBand="0" w:evenVBand="0" w:oddHBand="1" w:evenHBand="0" w:firstRowFirstColumn="0" w:firstRowLastColumn="0" w:lastRowFirstColumn="0" w:lastRowLastColumn="0"/>
            </w:pPr>
            <w: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C2C5B" w14:paraId="50EAFA7D" w14:textId="77777777" w:rsidTr="00EC2C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8" w:type="dxa"/>
            <w:gridSpan w:val="5"/>
            <w:tcMar>
              <w:top w:w="28" w:type="dxa"/>
              <w:left w:w="85" w:type="dxa"/>
              <w:bottom w:w="28" w:type="dxa"/>
            </w:tcMar>
          </w:tcPr>
          <w:p w14:paraId="6BA711DB" w14:textId="07C25549" w:rsidR="00EC2C5B" w:rsidRPr="00C34739" w:rsidDel="008E6818" w:rsidRDefault="00EC2C5B" w:rsidP="004F53E2">
            <w:pPr>
              <w:rPr>
                <w:rStyle w:val="CommentReference"/>
                <w:sz w:val="22"/>
              </w:rPr>
            </w:pPr>
            <w:r w:rsidRPr="00A431B7">
              <w:rPr>
                <w:rStyle w:val="CommentReference"/>
                <w:color w:val="000000" w:themeColor="text1"/>
                <w:sz w:val="22"/>
              </w:rPr>
              <w:t xml:space="preserve">Owner builders </w:t>
            </w:r>
            <w:r w:rsidRPr="00C34739">
              <w:rPr>
                <w:rStyle w:val="CommentReference"/>
                <w:sz w:val="22"/>
              </w:rPr>
              <w:t xml:space="preserve">– the </w:t>
            </w:r>
            <w:r w:rsidRPr="00C34739">
              <w:rPr>
                <w:rStyle w:val="CommentReference"/>
                <w:color w:val="5E8AB4"/>
                <w:sz w:val="22"/>
              </w:rPr>
              <w:t xml:space="preserve">unencumbered value </w:t>
            </w:r>
            <w:r w:rsidRPr="00C34739">
              <w:rPr>
                <w:rStyle w:val="CommentReference"/>
                <w:sz w:val="22"/>
              </w:rPr>
              <w:t xml:space="preserve">of the </w:t>
            </w:r>
            <w:r w:rsidRPr="00C34739">
              <w:rPr>
                <w:rStyle w:val="CommentReference"/>
                <w:color w:val="5E8AB4"/>
                <w:sz w:val="22"/>
              </w:rPr>
              <w:t xml:space="preserve">home </w:t>
            </w:r>
            <w:r w:rsidRPr="00C34739">
              <w:rPr>
                <w:rStyle w:val="CommentReference"/>
                <w:sz w:val="22"/>
              </w:rPr>
              <w:t xml:space="preserve">and land when the </w:t>
            </w:r>
            <w:r w:rsidRPr="00C34739">
              <w:rPr>
                <w:rStyle w:val="CommentReference"/>
                <w:color w:val="5E8AB4"/>
                <w:sz w:val="22"/>
              </w:rPr>
              <w:t xml:space="preserve">home </w:t>
            </w:r>
            <w:r w:rsidRPr="00C34739">
              <w:rPr>
                <w:rStyle w:val="CommentReference"/>
                <w:sz w:val="22"/>
              </w:rPr>
              <w:t>is ready for occupation</w:t>
            </w:r>
          </w:p>
        </w:tc>
        <w:tc>
          <w:tcPr>
            <w:tcW w:w="2457" w:type="dxa"/>
            <w:gridSpan w:val="3"/>
            <w:tcMar>
              <w:top w:w="28" w:type="dxa"/>
              <w:left w:w="85" w:type="dxa"/>
              <w:bottom w:w="28" w:type="dxa"/>
            </w:tcMar>
          </w:tcPr>
          <w:p w14:paraId="0364E67D" w14:textId="6F06A9F5" w:rsidR="00EC2C5B" w:rsidRDefault="00EC2C5B" w:rsidP="00AC5B1F">
            <w:pPr>
              <w:cnfStyle w:val="000000010000" w:firstRow="0" w:lastRow="0" w:firstColumn="0" w:lastColumn="0" w:oddVBand="0" w:evenVBand="0" w:oddHBand="0" w:evenHBand="1" w:firstRowFirstColumn="0" w:firstRowLastColumn="0" w:lastRowFirstColumn="0" w:lastRowLastColumn="0"/>
            </w:pPr>
            <w: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8FE2EA" w14:textId="2AEA5129" w:rsidR="00573198" w:rsidRPr="00573198" w:rsidRDefault="00573198" w:rsidP="004E7081">
      <w:pPr>
        <w:pStyle w:val="Heading2-nonumbers"/>
      </w:pPr>
      <w:r>
        <w:t>Section 5: P</w:t>
      </w:r>
      <w:r w:rsidRPr="00573198">
        <w:t>ayment details</w:t>
      </w:r>
    </w:p>
    <w:p w14:paraId="3300F3C4" w14:textId="77777777" w:rsidR="00573198" w:rsidRPr="00573198" w:rsidRDefault="00573198" w:rsidP="00573198">
      <w:pPr>
        <w:rPr>
          <w:lang w:val="en-US"/>
        </w:rPr>
      </w:pPr>
      <w:r w:rsidRPr="00573198">
        <w:rPr>
          <w:lang w:val="en-US"/>
        </w:rPr>
        <w:t xml:space="preserve">If applying with </w:t>
      </w:r>
      <w:r w:rsidRPr="00F52BE7">
        <w:rPr>
          <w:color w:val="5E8AB4"/>
          <w:lang w:val="en-US"/>
        </w:rPr>
        <w:t>TRO</w:t>
      </w:r>
      <w:r w:rsidRPr="00573198">
        <w:rPr>
          <w:lang w:val="en-US"/>
        </w:rPr>
        <w:t xml:space="preserve">, the </w:t>
      </w:r>
      <w:r w:rsidRPr="00F52BE7">
        <w:rPr>
          <w:color w:val="5E8AB4"/>
          <w:lang w:val="en-US"/>
        </w:rPr>
        <w:t>FHOG</w:t>
      </w:r>
      <w:r w:rsidRPr="00F52BE7">
        <w:rPr>
          <w:i/>
          <w:color w:val="5E8AB4"/>
          <w:lang w:val="en-US"/>
        </w:rPr>
        <w:t xml:space="preserve"> </w:t>
      </w:r>
      <w:r w:rsidRPr="00573198">
        <w:rPr>
          <w:lang w:val="en-US"/>
        </w:rPr>
        <w:t>will be paid by electronic funds transfer into the account nominated below.</w:t>
      </w:r>
    </w:p>
    <w:p w14:paraId="469467FD" w14:textId="77777777" w:rsidR="00573198" w:rsidRDefault="00573198" w:rsidP="00573198">
      <w:pPr>
        <w:rPr>
          <w:lang w:val="en-US"/>
        </w:rPr>
      </w:pPr>
      <w:r w:rsidRPr="00573198">
        <w:rPr>
          <w:lang w:val="en-US"/>
        </w:rPr>
        <w:t xml:space="preserve">If you are applying with an </w:t>
      </w:r>
      <w:r w:rsidRPr="00F52BE7">
        <w:rPr>
          <w:color w:val="5E8AB4"/>
          <w:lang w:val="en-US"/>
        </w:rPr>
        <w:t>approved agent</w:t>
      </w:r>
      <w:r w:rsidRPr="00573198">
        <w:rPr>
          <w:lang w:val="en-US"/>
        </w:rPr>
        <w:t xml:space="preserve">, please </w:t>
      </w:r>
      <w:r w:rsidRPr="00573198">
        <w:rPr>
          <w:b/>
          <w:lang w:val="en-US"/>
        </w:rPr>
        <w:t xml:space="preserve">do not </w:t>
      </w:r>
      <w:r w:rsidRPr="00573198">
        <w:rPr>
          <w:lang w:val="en-US"/>
        </w:rPr>
        <w:t xml:space="preserve">complete the account details below, as the </w:t>
      </w:r>
      <w:r w:rsidRPr="00F52BE7">
        <w:rPr>
          <w:color w:val="5E8AB4"/>
          <w:lang w:val="en-US"/>
        </w:rPr>
        <w:t>FHOG</w:t>
      </w:r>
      <w:r w:rsidRPr="00F52BE7">
        <w:rPr>
          <w:i/>
          <w:color w:val="5E8AB4"/>
          <w:lang w:val="en-US"/>
        </w:rPr>
        <w:t xml:space="preserve"> </w:t>
      </w:r>
      <w:r w:rsidRPr="00573198">
        <w:rPr>
          <w:lang w:val="en-US"/>
        </w:rPr>
        <w:t xml:space="preserve">will be paid through the </w:t>
      </w:r>
      <w:r w:rsidRPr="00F52BE7">
        <w:rPr>
          <w:color w:val="5E8AB4"/>
          <w:lang w:val="en-US"/>
        </w:rPr>
        <w:t>approved agent</w:t>
      </w:r>
      <w:r w:rsidRPr="00573198">
        <w:rPr>
          <w:lang w:val="en-US"/>
        </w:rPr>
        <w:t>.</w:t>
      </w:r>
    </w:p>
    <w:tbl>
      <w:tblPr>
        <w:tblStyle w:val="NTGTable"/>
        <w:tblW w:w="0" w:type="auto"/>
        <w:tblLook w:val="04A0" w:firstRow="1" w:lastRow="0" w:firstColumn="1" w:lastColumn="0" w:noHBand="0" w:noVBand="1"/>
        <w:tblDescription w:val="Payment details"/>
      </w:tblPr>
      <w:tblGrid>
        <w:gridCol w:w="4814"/>
        <w:gridCol w:w="4814"/>
      </w:tblGrid>
      <w:tr w:rsidR="004D2CCC" w14:paraId="257CC2BB" w14:textId="77777777" w:rsidTr="003D109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gridSpan w:val="2"/>
            <w:tcMar>
              <w:top w:w="28" w:type="dxa"/>
              <w:left w:w="85" w:type="dxa"/>
              <w:bottom w:w="28" w:type="dxa"/>
              <w:right w:w="85" w:type="dxa"/>
            </w:tcMar>
          </w:tcPr>
          <w:p w14:paraId="5BDF6D9B" w14:textId="316D0745" w:rsidR="004D2CCC" w:rsidRDefault="004D2CCC" w:rsidP="00573198">
            <w:pPr>
              <w:rPr>
                <w:lang w:val="en-US"/>
              </w:rPr>
            </w:pPr>
            <w:r>
              <w:rPr>
                <w:lang w:val="en-US"/>
              </w:rPr>
              <w:t>Details</w:t>
            </w:r>
          </w:p>
        </w:tc>
      </w:tr>
      <w:tr w:rsidR="00573198" w14:paraId="2D0E87BE"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3E47373B" w14:textId="77777777" w:rsidR="00573198" w:rsidRPr="00573198" w:rsidRDefault="00573198" w:rsidP="00573198">
            <w:pPr>
              <w:rPr>
                <w:lang w:val="en-US"/>
              </w:rPr>
            </w:pPr>
            <w:r w:rsidRPr="00573198">
              <w:rPr>
                <w:lang w:val="en-US"/>
              </w:rPr>
              <w:t>Name of financial institution and branch</w:t>
            </w:r>
          </w:p>
        </w:tc>
        <w:tc>
          <w:tcPr>
            <w:tcW w:w="4814" w:type="dxa"/>
            <w:tcMar>
              <w:top w:w="28" w:type="dxa"/>
              <w:left w:w="85" w:type="dxa"/>
              <w:bottom w:w="28" w:type="dxa"/>
              <w:right w:w="85" w:type="dxa"/>
            </w:tcMar>
          </w:tcPr>
          <w:p w14:paraId="4D1EAE38" w14:textId="77777777" w:rsidR="00573198" w:rsidRDefault="00573198" w:rsidP="00573198">
            <w:pPr>
              <w:cnfStyle w:val="000000100000" w:firstRow="0" w:lastRow="0" w:firstColumn="0" w:lastColumn="0" w:oddVBand="0" w:evenVBand="0" w:oddHBand="1" w:evenHBand="0" w:firstRowFirstColumn="0" w:firstRowLastColumn="0" w:lastRowFirstColumn="0" w:lastRowLastColumn="0"/>
              <w:rPr>
                <w:lang w:val="en-US"/>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73198" w14:paraId="55C4FD70"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217A3EFF" w14:textId="77777777" w:rsidR="00573198" w:rsidRDefault="00573198" w:rsidP="00573198">
            <w:pPr>
              <w:rPr>
                <w:lang w:val="en-US"/>
              </w:rPr>
            </w:pPr>
            <w:r>
              <w:t xml:space="preserve">Account name </w:t>
            </w:r>
            <w:r w:rsidRPr="004F53E2">
              <w:rPr>
                <w:rStyle w:val="CommentReference"/>
              </w:rPr>
              <w:t>(</w:t>
            </w:r>
            <w:proofErr w:type="spellStart"/>
            <w:r w:rsidRPr="004F53E2">
              <w:rPr>
                <w:rStyle w:val="CommentReference"/>
              </w:rPr>
              <w:t>eg</w:t>
            </w:r>
            <w:proofErr w:type="spellEnd"/>
            <w:r w:rsidRPr="004F53E2">
              <w:rPr>
                <w:rStyle w:val="CommentReference"/>
              </w:rPr>
              <w:t>. John and Jan Citizen)</w:t>
            </w:r>
          </w:p>
        </w:tc>
        <w:tc>
          <w:tcPr>
            <w:tcW w:w="4814" w:type="dxa"/>
            <w:tcMar>
              <w:top w:w="28" w:type="dxa"/>
              <w:left w:w="85" w:type="dxa"/>
              <w:bottom w:w="28" w:type="dxa"/>
              <w:right w:w="85" w:type="dxa"/>
            </w:tcMar>
          </w:tcPr>
          <w:p w14:paraId="69CF6E3D" w14:textId="77777777" w:rsidR="00573198" w:rsidRDefault="00573198" w:rsidP="00573198">
            <w:pPr>
              <w:cnfStyle w:val="000000010000" w:firstRow="0" w:lastRow="0" w:firstColumn="0" w:lastColumn="0" w:oddVBand="0" w:evenVBand="0" w:oddHBand="0" w:evenHBand="1" w:firstRowFirstColumn="0" w:firstRowLastColumn="0" w:lastRowFirstColumn="0" w:lastRowLastColumn="0"/>
              <w:rPr>
                <w:lang w:val="en-US"/>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73198" w14:paraId="1D357927"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013BA562" w14:textId="77777777" w:rsidR="00573198" w:rsidRDefault="00573198" w:rsidP="00573198">
            <w:pPr>
              <w:rPr>
                <w:lang w:val="en-US"/>
              </w:rPr>
            </w:pPr>
            <w:r>
              <w:t xml:space="preserve">BSB number </w:t>
            </w:r>
            <w:r w:rsidRPr="004F53E2">
              <w:rPr>
                <w:rStyle w:val="CommentReference"/>
              </w:rPr>
              <w:t>(do not include dashes or spaces)</w:t>
            </w:r>
          </w:p>
        </w:tc>
        <w:tc>
          <w:tcPr>
            <w:tcW w:w="4814" w:type="dxa"/>
            <w:tcMar>
              <w:top w:w="28" w:type="dxa"/>
              <w:left w:w="85" w:type="dxa"/>
              <w:bottom w:w="28" w:type="dxa"/>
              <w:right w:w="85" w:type="dxa"/>
            </w:tcMar>
          </w:tcPr>
          <w:p w14:paraId="68443F18" w14:textId="77777777" w:rsidR="00573198" w:rsidRDefault="00573198" w:rsidP="00573198">
            <w:pPr>
              <w:cnfStyle w:val="000000100000" w:firstRow="0" w:lastRow="0" w:firstColumn="0" w:lastColumn="0" w:oddVBand="0" w:evenVBand="0" w:oddHBand="1" w:evenHBand="0" w:firstRowFirstColumn="0" w:firstRowLastColumn="0" w:lastRowFirstColumn="0" w:lastRowLastColumn="0"/>
              <w:rPr>
                <w:lang w:val="en-US"/>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73198" w14:paraId="529AB8FA"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Mar>
              <w:top w:w="28" w:type="dxa"/>
              <w:left w:w="85" w:type="dxa"/>
              <w:bottom w:w="28" w:type="dxa"/>
              <w:right w:w="85" w:type="dxa"/>
            </w:tcMar>
          </w:tcPr>
          <w:p w14:paraId="27758EA8" w14:textId="77777777" w:rsidR="00573198" w:rsidRDefault="00573198" w:rsidP="00573198">
            <w:pPr>
              <w:rPr>
                <w:lang w:val="en-US"/>
              </w:rPr>
            </w:pPr>
            <w:r>
              <w:t>Account number</w:t>
            </w:r>
          </w:p>
        </w:tc>
        <w:tc>
          <w:tcPr>
            <w:tcW w:w="4814" w:type="dxa"/>
            <w:tcMar>
              <w:top w:w="28" w:type="dxa"/>
              <w:left w:w="85" w:type="dxa"/>
              <w:bottom w:w="28" w:type="dxa"/>
              <w:right w:w="85" w:type="dxa"/>
            </w:tcMar>
          </w:tcPr>
          <w:p w14:paraId="63EE936D" w14:textId="503B25D6" w:rsidR="00573198" w:rsidRPr="00573198" w:rsidRDefault="0047189B" w:rsidP="00573198">
            <w:pPr>
              <w:cnfStyle w:val="000000010000" w:firstRow="0" w:lastRow="0" w:firstColumn="0" w:lastColumn="0" w:oddVBand="0" w:evenVBand="0" w:oddHBand="0" w:evenHBand="1" w:firstRowFirstColumn="0" w:firstRowLastColumn="0" w:lastRowFirstColumn="0" w:lastRowLastColumn="0"/>
              <w:rPr>
                <w:b/>
                <w:lang w:val="en-US"/>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A3E8EE" w14:textId="77777777" w:rsidR="0047189B" w:rsidRDefault="0047189B" w:rsidP="004E7081">
      <w:pPr>
        <w:pStyle w:val="Heading2-nonumbers"/>
      </w:pPr>
    </w:p>
    <w:p w14:paraId="1C4872A9" w14:textId="77777777" w:rsidR="0047189B" w:rsidRDefault="0047189B">
      <w:pPr>
        <w:rPr>
          <w:rFonts w:eastAsia="Arial" w:cstheme="majorBidi"/>
          <w:b/>
          <w:bCs/>
          <w:iCs/>
          <w:color w:val="606060"/>
          <w:sz w:val="28"/>
          <w:szCs w:val="28"/>
          <w:lang w:val="en-US"/>
        </w:rPr>
      </w:pPr>
      <w:r>
        <w:br w:type="page"/>
      </w:r>
    </w:p>
    <w:p w14:paraId="14B73CBE" w14:textId="672BF44F" w:rsidR="00573198" w:rsidRPr="00573198" w:rsidRDefault="00573198" w:rsidP="004E7081">
      <w:pPr>
        <w:pStyle w:val="Heading2-nonumbers"/>
      </w:pPr>
      <w:r w:rsidRPr="00573198">
        <w:t>Section 6</w:t>
      </w:r>
      <w:r>
        <w:t>: D</w:t>
      </w:r>
      <w:r w:rsidRPr="00573198">
        <w:t>eclaration by applicant</w:t>
      </w:r>
    </w:p>
    <w:p w14:paraId="54A20A68" w14:textId="77777777" w:rsidR="00573198" w:rsidRPr="00C34739" w:rsidRDefault="00573198" w:rsidP="001504D0">
      <w:pPr>
        <w:pStyle w:val="ListNumber"/>
        <w:numPr>
          <w:ilvl w:val="0"/>
          <w:numId w:val="35"/>
        </w:numPr>
        <w:rPr>
          <w:sz w:val="20"/>
        </w:rPr>
      </w:pPr>
      <w:r w:rsidRPr="00C34739">
        <w:rPr>
          <w:sz w:val="20"/>
        </w:rPr>
        <w:t>I have completed the application form and attached all relevant documents in support of this application.</w:t>
      </w:r>
    </w:p>
    <w:p w14:paraId="67761943" w14:textId="77777777" w:rsidR="00573198" w:rsidRPr="00C34739" w:rsidRDefault="00573198" w:rsidP="001504D0">
      <w:pPr>
        <w:pStyle w:val="ListNumber"/>
        <w:rPr>
          <w:sz w:val="20"/>
        </w:rPr>
      </w:pPr>
      <w:r w:rsidRPr="00C34739">
        <w:rPr>
          <w:sz w:val="20"/>
        </w:rPr>
        <w:t xml:space="preserve">I have not previously received and retained a grant under the </w:t>
      </w:r>
      <w:r w:rsidRPr="00C34739">
        <w:rPr>
          <w:rStyle w:val="Emphasis"/>
          <w:sz w:val="20"/>
        </w:rPr>
        <w:t>First Home Owner Grant Act</w:t>
      </w:r>
      <w:r w:rsidRPr="00C34739">
        <w:rPr>
          <w:sz w:val="20"/>
        </w:rPr>
        <w:t xml:space="preserve"> or a corresponding Act in another state or territory, either alone or together with any other person, and to the best of my knowledge nor has my </w:t>
      </w:r>
      <w:r w:rsidRPr="00C34739">
        <w:rPr>
          <w:color w:val="5E8AB4"/>
          <w:sz w:val="20"/>
        </w:rPr>
        <w:t>spouse/de facto partner</w:t>
      </w:r>
      <w:r w:rsidRPr="00C34739">
        <w:rPr>
          <w:sz w:val="20"/>
        </w:rPr>
        <w:t>.</w:t>
      </w:r>
    </w:p>
    <w:p w14:paraId="38B4053E" w14:textId="77777777" w:rsidR="00573198" w:rsidRPr="00C34739" w:rsidRDefault="00573198" w:rsidP="001504D0">
      <w:pPr>
        <w:pStyle w:val="ListNumber"/>
        <w:rPr>
          <w:sz w:val="20"/>
        </w:rPr>
      </w:pPr>
      <w:r w:rsidRPr="00C34739">
        <w:rPr>
          <w:sz w:val="20"/>
        </w:rPr>
        <w:t xml:space="preserve">I have not owned or held a </w:t>
      </w:r>
      <w:r w:rsidRPr="00C34739">
        <w:rPr>
          <w:color w:val="5E8AB4"/>
          <w:sz w:val="20"/>
        </w:rPr>
        <w:t xml:space="preserve">relevant interest </w:t>
      </w:r>
      <w:r w:rsidRPr="00C34739">
        <w:rPr>
          <w:sz w:val="20"/>
        </w:rPr>
        <w:t xml:space="preserve">in a </w:t>
      </w:r>
      <w:r w:rsidRPr="00C34739">
        <w:rPr>
          <w:color w:val="5E8AB4"/>
          <w:sz w:val="20"/>
        </w:rPr>
        <w:t xml:space="preserve">residential property </w:t>
      </w:r>
      <w:r w:rsidRPr="00C34739">
        <w:rPr>
          <w:sz w:val="20"/>
        </w:rPr>
        <w:t xml:space="preserve">within Australia, either alone or together with any other person, prior to 1 July 2000 and to the best of my knowledge, nor has my </w:t>
      </w:r>
      <w:r w:rsidRPr="00C34739">
        <w:rPr>
          <w:color w:val="5E8AB4"/>
          <w:sz w:val="20"/>
        </w:rPr>
        <w:t>spouse/de facto partner</w:t>
      </w:r>
      <w:r w:rsidRPr="00C34739">
        <w:rPr>
          <w:sz w:val="20"/>
        </w:rPr>
        <w:t>.</w:t>
      </w:r>
    </w:p>
    <w:p w14:paraId="6D39F68F" w14:textId="77777777" w:rsidR="00573198" w:rsidRPr="00C34739" w:rsidRDefault="00573198" w:rsidP="001504D0">
      <w:pPr>
        <w:pStyle w:val="ListNumber"/>
        <w:rPr>
          <w:sz w:val="20"/>
        </w:rPr>
      </w:pPr>
      <w:r w:rsidRPr="00C34739">
        <w:rPr>
          <w:sz w:val="20"/>
        </w:rPr>
        <w:t xml:space="preserve">I have not occupied as an owner, a </w:t>
      </w:r>
      <w:r w:rsidRPr="00C34739">
        <w:rPr>
          <w:color w:val="5E8AB4"/>
          <w:sz w:val="20"/>
        </w:rPr>
        <w:t xml:space="preserve">residential property </w:t>
      </w:r>
      <w:r w:rsidRPr="00C34739">
        <w:rPr>
          <w:sz w:val="20"/>
        </w:rPr>
        <w:t xml:space="preserve">within Australia in which I acquired, either alone or together with any other person, a </w:t>
      </w:r>
      <w:r w:rsidRPr="00C34739">
        <w:rPr>
          <w:color w:val="5E8AB4"/>
          <w:sz w:val="20"/>
        </w:rPr>
        <w:t xml:space="preserve">relevant interest </w:t>
      </w:r>
      <w:r w:rsidRPr="00C34739">
        <w:rPr>
          <w:sz w:val="20"/>
        </w:rPr>
        <w:t xml:space="preserve">on or after 1 July 2000, and to the best of my knowledge, nor has my </w:t>
      </w:r>
      <w:r w:rsidRPr="00C34739">
        <w:rPr>
          <w:color w:val="5E8AB4"/>
          <w:sz w:val="20"/>
        </w:rPr>
        <w:t>spouse/de facto partner</w:t>
      </w:r>
      <w:r w:rsidRPr="00C34739">
        <w:rPr>
          <w:sz w:val="20"/>
        </w:rPr>
        <w:t>.</w:t>
      </w:r>
    </w:p>
    <w:p w14:paraId="63B4C063" w14:textId="77777777" w:rsidR="00573198" w:rsidRPr="00C34739" w:rsidRDefault="00573198" w:rsidP="001504D0">
      <w:pPr>
        <w:pStyle w:val="ListNumber"/>
        <w:rPr>
          <w:sz w:val="20"/>
        </w:rPr>
      </w:pPr>
      <w:r w:rsidRPr="00C34739">
        <w:rPr>
          <w:sz w:val="20"/>
        </w:rPr>
        <w:t xml:space="preserve">At the date of making this application, at least one (1) </w:t>
      </w:r>
      <w:r w:rsidRPr="00C34739">
        <w:rPr>
          <w:color w:val="5E8AB4"/>
          <w:sz w:val="20"/>
        </w:rPr>
        <w:t xml:space="preserve">applicant </w:t>
      </w:r>
      <w:r w:rsidRPr="00C34739">
        <w:rPr>
          <w:sz w:val="20"/>
        </w:rPr>
        <w:t xml:space="preserve">is a </w:t>
      </w:r>
      <w:r w:rsidRPr="00C34739">
        <w:rPr>
          <w:color w:val="5E8AB4"/>
          <w:sz w:val="20"/>
        </w:rPr>
        <w:t xml:space="preserve">permanent resident </w:t>
      </w:r>
      <w:r w:rsidRPr="00C34739">
        <w:rPr>
          <w:sz w:val="20"/>
        </w:rPr>
        <w:t>or an Australian citizen.</w:t>
      </w:r>
    </w:p>
    <w:p w14:paraId="28457A4C" w14:textId="77777777" w:rsidR="00573198" w:rsidRPr="00C34739" w:rsidRDefault="00573198" w:rsidP="001504D0">
      <w:pPr>
        <w:pStyle w:val="ListNumber"/>
        <w:rPr>
          <w:sz w:val="20"/>
        </w:rPr>
      </w:pPr>
      <w:r w:rsidRPr="00C34739">
        <w:rPr>
          <w:sz w:val="20"/>
        </w:rPr>
        <w:t xml:space="preserve">I understand that at least one </w:t>
      </w:r>
      <w:r w:rsidRPr="00C34739">
        <w:rPr>
          <w:color w:val="5E8AB4"/>
          <w:sz w:val="20"/>
        </w:rPr>
        <w:t xml:space="preserve">applicant </w:t>
      </w:r>
      <w:r w:rsidRPr="00C34739">
        <w:rPr>
          <w:sz w:val="20"/>
        </w:rPr>
        <w:t xml:space="preserve">must reside in the </w:t>
      </w:r>
      <w:r w:rsidRPr="00C34739">
        <w:rPr>
          <w:color w:val="5E8AB4"/>
          <w:sz w:val="20"/>
        </w:rPr>
        <w:t xml:space="preserve">home </w:t>
      </w:r>
      <w:r w:rsidRPr="00C34739">
        <w:rPr>
          <w:sz w:val="20"/>
        </w:rPr>
        <w:t xml:space="preserve">that is the subject of this application as their </w:t>
      </w:r>
      <w:r w:rsidRPr="00C34739">
        <w:rPr>
          <w:color w:val="5E8AB4"/>
          <w:sz w:val="20"/>
        </w:rPr>
        <w:t xml:space="preserve">principal place of residence </w:t>
      </w:r>
      <w:r w:rsidRPr="00C34739">
        <w:rPr>
          <w:sz w:val="20"/>
        </w:rPr>
        <w:t xml:space="preserve">for a continuous period of six months, commencing within 12 months of the </w:t>
      </w:r>
      <w:r w:rsidRPr="00C34739">
        <w:rPr>
          <w:color w:val="5E8AB4"/>
          <w:sz w:val="20"/>
        </w:rPr>
        <w:t>completion date of the eligible transaction</w:t>
      </w:r>
      <w:r w:rsidRPr="00C34739">
        <w:rPr>
          <w:sz w:val="20"/>
        </w:rPr>
        <w:t>.</w:t>
      </w:r>
    </w:p>
    <w:p w14:paraId="0C717168" w14:textId="77777777" w:rsidR="00573198" w:rsidRPr="00C34739" w:rsidRDefault="00573198" w:rsidP="001504D0">
      <w:pPr>
        <w:pStyle w:val="ListNumber"/>
        <w:rPr>
          <w:sz w:val="20"/>
        </w:rPr>
      </w:pPr>
      <w:r w:rsidRPr="00C34739">
        <w:rPr>
          <w:sz w:val="20"/>
        </w:rPr>
        <w:t xml:space="preserve">I undertake to notify the </w:t>
      </w:r>
      <w:r w:rsidRPr="00C34739">
        <w:rPr>
          <w:color w:val="5E8AB4"/>
          <w:sz w:val="20"/>
        </w:rPr>
        <w:t xml:space="preserve">Commissioner </w:t>
      </w:r>
      <w:r w:rsidRPr="00C34739">
        <w:rPr>
          <w:sz w:val="20"/>
        </w:rPr>
        <w:t xml:space="preserve">of any notifiable event (see Section 10 of the Guide to the application) in writing, relevant to the requirements under </w:t>
      </w:r>
      <w:r w:rsidRPr="00C34739">
        <w:rPr>
          <w:rStyle w:val="Emphasis"/>
          <w:i w:val="0"/>
          <w:sz w:val="20"/>
        </w:rPr>
        <w:t>the</w:t>
      </w:r>
      <w:r w:rsidRPr="00C34739">
        <w:rPr>
          <w:rStyle w:val="Emphasis"/>
          <w:sz w:val="20"/>
        </w:rPr>
        <w:t xml:space="preserve"> First Home Owner Grant Act</w:t>
      </w:r>
      <w:r w:rsidRPr="00C34739">
        <w:rPr>
          <w:sz w:val="20"/>
        </w:rPr>
        <w:t>, and repay the amount of the grant within 30 days from the occurrence of that notifiable event.</w:t>
      </w:r>
    </w:p>
    <w:p w14:paraId="7718544E" w14:textId="77777777" w:rsidR="00573198" w:rsidRPr="00C34739" w:rsidRDefault="00573198" w:rsidP="00DE56DD">
      <w:pPr>
        <w:pStyle w:val="ListNumber"/>
        <w:rPr>
          <w:sz w:val="20"/>
        </w:rPr>
      </w:pPr>
      <w:r w:rsidRPr="00C34739">
        <w:rPr>
          <w:sz w:val="20"/>
        </w:rPr>
        <w:t xml:space="preserve">I authorise </w:t>
      </w:r>
      <w:r w:rsidRPr="00C34739">
        <w:rPr>
          <w:color w:val="5E8AB4"/>
          <w:sz w:val="20"/>
        </w:rPr>
        <w:t xml:space="preserve">TRO </w:t>
      </w:r>
      <w:r w:rsidRPr="00C34739">
        <w:rPr>
          <w:sz w:val="20"/>
        </w:rPr>
        <w:t xml:space="preserve">to access and exchange information about me to verify my eligibility for the </w:t>
      </w:r>
      <w:r w:rsidRPr="00C34739">
        <w:rPr>
          <w:color w:val="5E8AB4"/>
          <w:sz w:val="20"/>
        </w:rPr>
        <w:t xml:space="preserve">FHOG </w:t>
      </w:r>
      <w:r w:rsidRPr="00C34739">
        <w:rPr>
          <w:sz w:val="20"/>
        </w:rPr>
        <w:t xml:space="preserve">with the </w:t>
      </w:r>
      <w:r w:rsidRPr="00C34739">
        <w:rPr>
          <w:color w:val="5E8AB4"/>
          <w:sz w:val="20"/>
        </w:rPr>
        <w:t>approved agent</w:t>
      </w:r>
      <w:r w:rsidR="001504D0" w:rsidRPr="00C34739">
        <w:rPr>
          <w:color w:val="5E8AB4"/>
          <w:sz w:val="20"/>
        </w:rPr>
        <w:t xml:space="preserve"> </w:t>
      </w:r>
      <w:r w:rsidRPr="00C34739">
        <w:rPr>
          <w:sz w:val="20"/>
        </w:rPr>
        <w:t>(where applicable), other state, territory and Australian Government agencies and commercial organisations as permitted by law.</w:t>
      </w:r>
    </w:p>
    <w:p w14:paraId="7B673702" w14:textId="77777777" w:rsidR="00573198" w:rsidRPr="00C34739" w:rsidRDefault="00573198" w:rsidP="00DE56DD">
      <w:pPr>
        <w:pStyle w:val="ListNumber"/>
        <w:rPr>
          <w:sz w:val="20"/>
        </w:rPr>
      </w:pPr>
      <w:r w:rsidRPr="00C34739">
        <w:rPr>
          <w:sz w:val="20"/>
        </w:rPr>
        <w:t xml:space="preserve">I understand that the </w:t>
      </w:r>
      <w:r w:rsidRPr="00C34739">
        <w:rPr>
          <w:color w:val="5E8AB4"/>
          <w:sz w:val="20"/>
        </w:rPr>
        <w:t xml:space="preserve">approved agent </w:t>
      </w:r>
      <w:r w:rsidRPr="00C34739">
        <w:rPr>
          <w:sz w:val="20"/>
        </w:rPr>
        <w:t xml:space="preserve">is not authorised by </w:t>
      </w:r>
      <w:r w:rsidRPr="00C34739">
        <w:rPr>
          <w:color w:val="5E8AB4"/>
          <w:sz w:val="20"/>
        </w:rPr>
        <w:t xml:space="preserve">TRO </w:t>
      </w:r>
      <w:r w:rsidRPr="00C34739">
        <w:rPr>
          <w:sz w:val="20"/>
        </w:rPr>
        <w:t>to offer any advice or assistance on the conditions of eligibility for</w:t>
      </w:r>
      <w:r w:rsidR="001504D0" w:rsidRPr="00C34739">
        <w:rPr>
          <w:sz w:val="20"/>
        </w:rPr>
        <w:t xml:space="preserve"> </w:t>
      </w:r>
      <w:r w:rsidRPr="00C34739">
        <w:rPr>
          <w:sz w:val="20"/>
        </w:rPr>
        <w:t>the FHOG, or on the completion of this application.</w:t>
      </w:r>
    </w:p>
    <w:p w14:paraId="41B63F8A" w14:textId="77777777" w:rsidR="00573198" w:rsidRPr="00C34739" w:rsidRDefault="00573198" w:rsidP="00DE56DD">
      <w:pPr>
        <w:pStyle w:val="ListNumber"/>
        <w:rPr>
          <w:sz w:val="20"/>
        </w:rPr>
      </w:pPr>
      <w:r w:rsidRPr="00C34739">
        <w:rPr>
          <w:sz w:val="20"/>
        </w:rPr>
        <w:t xml:space="preserve">I authorise </w:t>
      </w:r>
      <w:r w:rsidRPr="00C34739">
        <w:rPr>
          <w:color w:val="5E8AB4"/>
          <w:sz w:val="20"/>
        </w:rPr>
        <w:t xml:space="preserve">TRO </w:t>
      </w:r>
      <w:r w:rsidRPr="00C34739">
        <w:rPr>
          <w:sz w:val="20"/>
        </w:rPr>
        <w:t xml:space="preserve">to deposit the </w:t>
      </w:r>
      <w:r w:rsidRPr="00C34739">
        <w:rPr>
          <w:color w:val="5E8AB4"/>
          <w:sz w:val="20"/>
        </w:rPr>
        <w:t xml:space="preserve">FHOG </w:t>
      </w:r>
      <w:r w:rsidRPr="00C34739">
        <w:rPr>
          <w:sz w:val="20"/>
        </w:rPr>
        <w:t>into the account nominated in Section 5 (ensure account details are correct) or into the</w:t>
      </w:r>
      <w:r w:rsidR="001504D0" w:rsidRPr="00C34739">
        <w:rPr>
          <w:sz w:val="20"/>
        </w:rPr>
        <w:t xml:space="preserve"> </w:t>
      </w:r>
      <w:r w:rsidRPr="00C34739">
        <w:rPr>
          <w:color w:val="5E8AB4"/>
          <w:sz w:val="20"/>
        </w:rPr>
        <w:t xml:space="preserve">approved agent’s </w:t>
      </w:r>
      <w:r w:rsidRPr="00C34739">
        <w:rPr>
          <w:sz w:val="20"/>
        </w:rPr>
        <w:t xml:space="preserve">nominated account when lodged with the </w:t>
      </w:r>
      <w:r w:rsidRPr="00C34739">
        <w:rPr>
          <w:color w:val="5E8AB4"/>
          <w:sz w:val="20"/>
        </w:rPr>
        <w:t>approved agent</w:t>
      </w:r>
      <w:r w:rsidRPr="00C34739">
        <w:rPr>
          <w:sz w:val="20"/>
        </w:rPr>
        <w:t>.</w:t>
      </w:r>
    </w:p>
    <w:p w14:paraId="07B055B2" w14:textId="77777777" w:rsidR="00573198" w:rsidRPr="00C34739" w:rsidRDefault="00573198" w:rsidP="001504D0">
      <w:pPr>
        <w:pStyle w:val="ListNumber"/>
        <w:rPr>
          <w:sz w:val="20"/>
        </w:rPr>
      </w:pPr>
      <w:r w:rsidRPr="00C34739">
        <w:rPr>
          <w:sz w:val="20"/>
        </w:rPr>
        <w:t xml:space="preserve">I authorise the </w:t>
      </w:r>
      <w:r w:rsidRPr="00C34739">
        <w:rPr>
          <w:color w:val="5E8AB4"/>
          <w:sz w:val="20"/>
        </w:rPr>
        <w:t xml:space="preserve">approved agent </w:t>
      </w:r>
      <w:r w:rsidRPr="00C34739">
        <w:rPr>
          <w:sz w:val="20"/>
        </w:rPr>
        <w:t xml:space="preserve">to hold the </w:t>
      </w:r>
      <w:r w:rsidRPr="00C34739">
        <w:rPr>
          <w:color w:val="5E8AB4"/>
          <w:sz w:val="20"/>
        </w:rPr>
        <w:t xml:space="preserve">FHOG </w:t>
      </w:r>
      <w:r w:rsidRPr="00C34739">
        <w:rPr>
          <w:sz w:val="20"/>
        </w:rPr>
        <w:t xml:space="preserve">until the </w:t>
      </w:r>
      <w:r w:rsidRPr="00C34739">
        <w:rPr>
          <w:color w:val="5E8AB4"/>
          <w:sz w:val="20"/>
        </w:rPr>
        <w:t>completion date of the eligible transaction</w:t>
      </w:r>
      <w:r w:rsidRPr="00C34739">
        <w:rPr>
          <w:sz w:val="20"/>
        </w:rPr>
        <w:t xml:space="preserve"> and to repay the </w:t>
      </w:r>
      <w:r w:rsidRPr="00C34739">
        <w:rPr>
          <w:color w:val="5E8AB4"/>
          <w:sz w:val="20"/>
        </w:rPr>
        <w:t xml:space="preserve">FHOG </w:t>
      </w:r>
      <w:r w:rsidRPr="00C34739">
        <w:rPr>
          <w:sz w:val="20"/>
        </w:rPr>
        <w:t xml:space="preserve">to the </w:t>
      </w:r>
      <w:r w:rsidRPr="00C34739">
        <w:rPr>
          <w:color w:val="5E8AB4"/>
          <w:sz w:val="20"/>
        </w:rPr>
        <w:t xml:space="preserve">Commissioner </w:t>
      </w:r>
      <w:r w:rsidRPr="00C34739">
        <w:rPr>
          <w:sz w:val="20"/>
        </w:rPr>
        <w:t>if the transaction is not completed within 28 days of the date specified.</w:t>
      </w:r>
    </w:p>
    <w:p w14:paraId="12D448DC" w14:textId="77777777" w:rsidR="00573198" w:rsidRPr="00C34739" w:rsidRDefault="00573198" w:rsidP="001504D0">
      <w:pPr>
        <w:pStyle w:val="ListNumber"/>
        <w:rPr>
          <w:sz w:val="20"/>
        </w:rPr>
      </w:pPr>
      <w:r w:rsidRPr="00C34739">
        <w:rPr>
          <w:sz w:val="20"/>
        </w:rPr>
        <w:t xml:space="preserve">I authorise the </w:t>
      </w:r>
      <w:r w:rsidRPr="00C34739">
        <w:rPr>
          <w:color w:val="5E8AB4"/>
          <w:sz w:val="20"/>
        </w:rPr>
        <w:t xml:space="preserve">Commissioner </w:t>
      </w:r>
      <w:r w:rsidRPr="00C34739">
        <w:rPr>
          <w:sz w:val="20"/>
        </w:rPr>
        <w:t xml:space="preserve">to address all correspondence relating to this application to </w:t>
      </w:r>
      <w:r w:rsidRPr="00C34739">
        <w:rPr>
          <w:color w:val="5E8AB4"/>
          <w:sz w:val="20"/>
        </w:rPr>
        <w:t xml:space="preserve">Applicant </w:t>
      </w:r>
      <w:r w:rsidRPr="00C34739">
        <w:rPr>
          <w:sz w:val="20"/>
        </w:rPr>
        <w:t>1 at the address nominated.</w:t>
      </w:r>
    </w:p>
    <w:p w14:paraId="74FBE66D" w14:textId="77777777" w:rsidR="00573198" w:rsidRPr="00C34739" w:rsidRDefault="00573198" w:rsidP="00DE56DD">
      <w:pPr>
        <w:pStyle w:val="ListNumber"/>
        <w:rPr>
          <w:sz w:val="20"/>
        </w:rPr>
      </w:pPr>
      <w:r w:rsidRPr="00C34739">
        <w:rPr>
          <w:sz w:val="20"/>
        </w:rPr>
        <w:t>I have read and understood this application form and guide to the application, and I accept that if the conditions of eligibility are</w:t>
      </w:r>
      <w:r w:rsidR="001504D0" w:rsidRPr="00C34739">
        <w:rPr>
          <w:sz w:val="20"/>
        </w:rPr>
        <w:t xml:space="preserve"> </w:t>
      </w:r>
      <w:r w:rsidRPr="00C34739">
        <w:rPr>
          <w:b/>
          <w:bCs/>
          <w:sz w:val="20"/>
        </w:rPr>
        <w:t>not</w:t>
      </w:r>
      <w:r w:rsidRPr="00C34739">
        <w:rPr>
          <w:sz w:val="20"/>
        </w:rPr>
        <w:t xml:space="preserve"> met, I may not be entitled to receive or retain the </w:t>
      </w:r>
      <w:r w:rsidRPr="00C34739">
        <w:rPr>
          <w:color w:val="5E8AB4"/>
          <w:sz w:val="20"/>
        </w:rPr>
        <w:t>FHOG</w:t>
      </w:r>
      <w:r w:rsidRPr="00C34739">
        <w:rPr>
          <w:sz w:val="20"/>
        </w:rPr>
        <w:t>.</w:t>
      </w:r>
    </w:p>
    <w:p w14:paraId="7EC3E0E0" w14:textId="77777777" w:rsidR="00573198" w:rsidRPr="00C34739" w:rsidRDefault="00573198" w:rsidP="001504D0">
      <w:pPr>
        <w:pStyle w:val="ListNumber"/>
        <w:rPr>
          <w:sz w:val="20"/>
        </w:rPr>
      </w:pPr>
      <w:r w:rsidRPr="00C34739">
        <w:rPr>
          <w:sz w:val="20"/>
        </w:rPr>
        <w:t xml:space="preserve">I acknowledge that I may be required to repay the </w:t>
      </w:r>
      <w:r w:rsidRPr="00C34739">
        <w:rPr>
          <w:color w:val="5E8AB4"/>
          <w:sz w:val="20"/>
        </w:rPr>
        <w:t>FHOG</w:t>
      </w:r>
      <w:r w:rsidRPr="00C34739">
        <w:rPr>
          <w:sz w:val="20"/>
        </w:rPr>
        <w:t>, be liable for penalties and interest, and may also be prosecuted for making a false or misleading statement on or in connection with this application.</w:t>
      </w:r>
    </w:p>
    <w:p w14:paraId="3B96E630" w14:textId="77777777" w:rsidR="00573198" w:rsidRPr="00C34739" w:rsidRDefault="00573198" w:rsidP="001504D0">
      <w:pPr>
        <w:pStyle w:val="ListNumber"/>
        <w:rPr>
          <w:sz w:val="20"/>
        </w:rPr>
      </w:pPr>
      <w:r w:rsidRPr="00C34739">
        <w:rPr>
          <w:sz w:val="20"/>
        </w:rPr>
        <w:t xml:space="preserve">I solemnly and sincerely declare that this declaration, the information in this application and the supporting documents provided are true and correct, and I make this </w:t>
      </w:r>
      <w:r w:rsidRPr="00C34739">
        <w:rPr>
          <w:rStyle w:val="Emphasis"/>
          <w:i w:val="0"/>
          <w:sz w:val="20"/>
        </w:rPr>
        <w:t>solemn declaration by virtue of the</w:t>
      </w:r>
      <w:r w:rsidRPr="00C34739">
        <w:rPr>
          <w:rStyle w:val="Emphasis"/>
          <w:sz w:val="20"/>
        </w:rPr>
        <w:t xml:space="preserve"> Oaths</w:t>
      </w:r>
      <w:r w:rsidRPr="00C34739">
        <w:rPr>
          <w:sz w:val="20"/>
        </w:rPr>
        <w:t xml:space="preserve">, </w:t>
      </w:r>
      <w:r w:rsidRPr="00C34739">
        <w:rPr>
          <w:i/>
          <w:sz w:val="20"/>
        </w:rPr>
        <w:t>Affidavits and Declarations Act 2010 (NT)</w:t>
      </w:r>
      <w:r w:rsidRPr="00C34739">
        <w:rPr>
          <w:sz w:val="20"/>
        </w:rPr>
        <w:t xml:space="preserve"> knowing it is an offence to make a declaration that is false in any material particular and for which a penalty of three (3) years imprisonment is provided.</w:t>
      </w:r>
    </w:p>
    <w:p w14:paraId="2709A02C" w14:textId="77777777" w:rsidR="00756AAB" w:rsidRPr="001504D0" w:rsidRDefault="00756AAB" w:rsidP="00756AAB">
      <w:r w:rsidRPr="00756AAB">
        <w:t xml:space="preserve">Declared at </w:t>
      </w:r>
      <w:r>
        <w:t>____________________________ o</w:t>
      </w:r>
      <w:r w:rsidRPr="00756AAB">
        <w:t>n the</w:t>
      </w:r>
      <w:r>
        <w:t xml:space="preserve">____ day of _________________ </w:t>
      </w:r>
      <w:r w:rsidRPr="00756AAB">
        <w:t>20</w:t>
      </w:r>
      <w:r>
        <w:t>___</w:t>
      </w:r>
    </w:p>
    <w:tbl>
      <w:tblPr>
        <w:tblStyle w:val="NTGTable"/>
        <w:tblW w:w="0" w:type="auto"/>
        <w:tblLook w:val="04A0" w:firstRow="1" w:lastRow="0" w:firstColumn="1" w:lastColumn="0" w:noHBand="0" w:noVBand="1"/>
        <w:tblDescription w:val="Declaration by applicant"/>
      </w:tblPr>
      <w:tblGrid>
        <w:gridCol w:w="2407"/>
        <w:gridCol w:w="2407"/>
        <w:gridCol w:w="2407"/>
        <w:gridCol w:w="2407"/>
      </w:tblGrid>
      <w:tr w:rsidR="00356EEB" w14:paraId="720E84A3"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gridSpan w:val="2"/>
            <w:tcMar>
              <w:top w:w="28" w:type="dxa"/>
              <w:left w:w="85" w:type="dxa"/>
              <w:bottom w:w="28" w:type="dxa"/>
              <w:right w:w="85" w:type="dxa"/>
            </w:tcMar>
          </w:tcPr>
          <w:p w14:paraId="37527E91" w14:textId="77777777" w:rsidR="00356EEB" w:rsidRDefault="00356EEB" w:rsidP="00AC5B1F">
            <w:r>
              <w:t>Applicant 1</w:t>
            </w:r>
          </w:p>
        </w:tc>
        <w:tc>
          <w:tcPr>
            <w:tcW w:w="4814" w:type="dxa"/>
            <w:gridSpan w:val="2"/>
            <w:tcMar>
              <w:top w:w="28" w:type="dxa"/>
              <w:left w:w="85" w:type="dxa"/>
              <w:bottom w:w="28" w:type="dxa"/>
              <w:right w:w="85" w:type="dxa"/>
            </w:tcMar>
          </w:tcPr>
          <w:p w14:paraId="72CE5E8F" w14:textId="77777777" w:rsidR="00356EEB" w:rsidRDefault="00356EEB" w:rsidP="00AC5B1F">
            <w:pPr>
              <w:cnfStyle w:val="100000000000" w:firstRow="1" w:lastRow="0" w:firstColumn="0" w:lastColumn="0" w:oddVBand="0" w:evenVBand="0" w:oddHBand="0" w:evenHBand="0" w:firstRowFirstColumn="0" w:firstRowLastColumn="0" w:lastRowFirstColumn="0" w:lastRowLastColumn="0"/>
            </w:pPr>
            <w:r w:rsidRPr="00FF363D">
              <w:t>Applicant 2</w:t>
            </w:r>
          </w:p>
        </w:tc>
      </w:tr>
      <w:tr w:rsidR="00FF363D" w14:paraId="3BC5F7AE"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3203689D" w14:textId="77777777" w:rsidR="00FF363D" w:rsidRDefault="00FF363D" w:rsidP="00FF363D">
            <w:r>
              <w:t>Name</w:t>
            </w:r>
          </w:p>
        </w:tc>
        <w:tc>
          <w:tcPr>
            <w:tcW w:w="2407" w:type="dxa"/>
            <w:tcMar>
              <w:top w:w="28" w:type="dxa"/>
              <w:left w:w="85" w:type="dxa"/>
              <w:bottom w:w="28" w:type="dxa"/>
              <w:right w:w="85" w:type="dxa"/>
            </w:tcMar>
          </w:tcPr>
          <w:p w14:paraId="47D10B34"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39A79E43"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t>Name</w:t>
            </w:r>
          </w:p>
        </w:tc>
        <w:tc>
          <w:tcPr>
            <w:tcW w:w="2407" w:type="dxa"/>
            <w:tcMar>
              <w:top w:w="28" w:type="dxa"/>
              <w:left w:w="85" w:type="dxa"/>
              <w:bottom w:w="28" w:type="dxa"/>
              <w:right w:w="85" w:type="dxa"/>
            </w:tcMar>
          </w:tcPr>
          <w:p w14:paraId="6E6F380B"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r w:rsidR="00FF363D" w14:paraId="393F015C"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34BBA774" w14:textId="77777777" w:rsidR="00FF363D" w:rsidRDefault="00FF363D" w:rsidP="00FF363D">
            <w:r>
              <w:t>Signature</w:t>
            </w:r>
          </w:p>
        </w:tc>
        <w:tc>
          <w:tcPr>
            <w:tcW w:w="2407" w:type="dxa"/>
            <w:tcMar>
              <w:top w:w="28" w:type="dxa"/>
              <w:left w:w="85" w:type="dxa"/>
              <w:bottom w:w="28" w:type="dxa"/>
              <w:right w:w="85" w:type="dxa"/>
            </w:tcMar>
          </w:tcPr>
          <w:p w14:paraId="1E13CD6E" w14:textId="77777777" w:rsidR="00FF363D" w:rsidRDefault="00FF363D" w:rsidP="00FF363D">
            <w:pPr>
              <w:cnfStyle w:val="000000010000" w:firstRow="0" w:lastRow="0" w:firstColumn="0" w:lastColumn="0" w:oddVBand="0" w:evenVBand="0" w:oddHBand="0" w:evenHBand="1"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78BCC8F4" w14:textId="77777777" w:rsidR="00FF363D" w:rsidRDefault="00FF363D" w:rsidP="00FF363D">
            <w:pPr>
              <w:cnfStyle w:val="000000010000" w:firstRow="0" w:lastRow="0" w:firstColumn="0" w:lastColumn="0" w:oddVBand="0" w:evenVBand="0" w:oddHBand="0" w:evenHBand="1" w:firstRowFirstColumn="0" w:firstRowLastColumn="0" w:lastRowFirstColumn="0" w:lastRowLastColumn="0"/>
            </w:pPr>
            <w:r>
              <w:t>Signature</w:t>
            </w:r>
          </w:p>
        </w:tc>
        <w:tc>
          <w:tcPr>
            <w:tcW w:w="2407" w:type="dxa"/>
            <w:tcMar>
              <w:top w:w="28" w:type="dxa"/>
              <w:left w:w="85" w:type="dxa"/>
              <w:bottom w:w="28" w:type="dxa"/>
              <w:right w:w="85" w:type="dxa"/>
            </w:tcMar>
          </w:tcPr>
          <w:p w14:paraId="7D762A3A" w14:textId="77777777" w:rsidR="00FF363D" w:rsidRDefault="00FF363D" w:rsidP="00FF363D">
            <w:pPr>
              <w:cnfStyle w:val="000000010000" w:firstRow="0" w:lastRow="0" w:firstColumn="0" w:lastColumn="0" w:oddVBand="0" w:evenVBand="0" w:oddHBand="0" w:evenHBand="1"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r w:rsidR="00FF363D" w14:paraId="68988E96"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4123FDDD" w14:textId="77777777" w:rsidR="00FF363D" w:rsidRDefault="00FF363D" w:rsidP="00FF363D">
            <w:r w:rsidRPr="00FF363D">
              <w:t>Date</w:t>
            </w:r>
          </w:p>
        </w:tc>
        <w:tc>
          <w:tcPr>
            <w:tcW w:w="2407" w:type="dxa"/>
            <w:tcMar>
              <w:top w:w="28" w:type="dxa"/>
              <w:left w:w="85" w:type="dxa"/>
              <w:bottom w:w="28" w:type="dxa"/>
              <w:right w:w="85" w:type="dxa"/>
            </w:tcMar>
          </w:tcPr>
          <w:p w14:paraId="1CCEE027"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4779FBFA"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rsidRPr="00FF363D">
              <w:t>Date</w:t>
            </w:r>
          </w:p>
        </w:tc>
        <w:tc>
          <w:tcPr>
            <w:tcW w:w="2407" w:type="dxa"/>
            <w:tcMar>
              <w:top w:w="28" w:type="dxa"/>
              <w:left w:w="85" w:type="dxa"/>
              <w:bottom w:w="28" w:type="dxa"/>
              <w:right w:w="85" w:type="dxa"/>
            </w:tcMar>
          </w:tcPr>
          <w:p w14:paraId="2DC48E6C" w14:textId="77777777" w:rsidR="00FF363D" w:rsidRDefault="00FF363D" w:rsidP="00FF363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bl>
    <w:p w14:paraId="508D6A1F" w14:textId="77777777" w:rsidR="00632F71" w:rsidRDefault="00632F71">
      <w:r>
        <w:br w:type="page"/>
      </w:r>
    </w:p>
    <w:p w14:paraId="6703DF45" w14:textId="77777777" w:rsidR="00FF363D" w:rsidRPr="00573198" w:rsidRDefault="00FF363D" w:rsidP="004E7081">
      <w:pPr>
        <w:pStyle w:val="Heading2-nonumbers"/>
      </w:pPr>
      <w:r w:rsidRPr="00573198">
        <w:t xml:space="preserve">Section </w:t>
      </w:r>
      <w:r>
        <w:t>7: D</w:t>
      </w:r>
      <w:r w:rsidRPr="00FF363D">
        <w:t>eclaration by spouse/de facto partner of applicant</w:t>
      </w:r>
    </w:p>
    <w:p w14:paraId="1A993BA0" w14:textId="77777777" w:rsidR="00FF363D" w:rsidRPr="00CD66DD" w:rsidRDefault="00FF363D" w:rsidP="00FF363D">
      <w:pPr>
        <w:pStyle w:val="ListNumber"/>
        <w:numPr>
          <w:ilvl w:val="0"/>
          <w:numId w:val="36"/>
        </w:numPr>
      </w:pPr>
      <w:r w:rsidRPr="00CD66DD">
        <w:t xml:space="preserve">The </w:t>
      </w:r>
      <w:r w:rsidRPr="00CD66DD">
        <w:rPr>
          <w:color w:val="5E8AB4"/>
        </w:rPr>
        <w:t xml:space="preserve">spouse/de facto partner </w:t>
      </w:r>
      <w:r w:rsidRPr="00CD66DD">
        <w:t>details in Section 3, in so far as they relate to me, are true and correct.</w:t>
      </w:r>
    </w:p>
    <w:p w14:paraId="03913B1A" w14:textId="77777777" w:rsidR="00FF363D" w:rsidRPr="00CD66DD" w:rsidRDefault="00FF363D" w:rsidP="00FF363D">
      <w:pPr>
        <w:pStyle w:val="ListNumber"/>
      </w:pPr>
      <w:r w:rsidRPr="00CD66DD">
        <w:t xml:space="preserve">I have not previously received and retained the grant under </w:t>
      </w:r>
      <w:r w:rsidRPr="00A85F06">
        <w:rPr>
          <w:rStyle w:val="Emphasis"/>
          <w:i w:val="0"/>
        </w:rPr>
        <w:t>the</w:t>
      </w:r>
      <w:r w:rsidRPr="00CD66DD">
        <w:rPr>
          <w:rStyle w:val="Emphasis"/>
        </w:rPr>
        <w:t xml:space="preserve"> First Home Owner Grant Act</w:t>
      </w:r>
      <w:r w:rsidRPr="00CD66DD">
        <w:t xml:space="preserve"> or a corresponding Act in another state or territory, either alone or together with any other person, and to the best of my knowledge, nor has my </w:t>
      </w:r>
      <w:r w:rsidRPr="00CD66DD">
        <w:rPr>
          <w:color w:val="5E8AB4"/>
        </w:rPr>
        <w:t>spouse/de facto partner</w:t>
      </w:r>
      <w:r w:rsidRPr="00CD66DD">
        <w:t>.</w:t>
      </w:r>
    </w:p>
    <w:p w14:paraId="7594FCFB" w14:textId="77777777" w:rsidR="00FF363D" w:rsidRPr="00CD66DD" w:rsidRDefault="00FF363D" w:rsidP="00FF363D">
      <w:pPr>
        <w:pStyle w:val="ListNumber"/>
      </w:pPr>
      <w:r w:rsidRPr="00CD66DD">
        <w:t xml:space="preserve">I have not owned or held a </w:t>
      </w:r>
      <w:r w:rsidRPr="00CD66DD">
        <w:rPr>
          <w:color w:val="5E8AB4"/>
        </w:rPr>
        <w:t xml:space="preserve">relevant interest </w:t>
      </w:r>
      <w:r w:rsidRPr="00CD66DD">
        <w:t xml:space="preserve">in a </w:t>
      </w:r>
      <w:r w:rsidRPr="00CD66DD">
        <w:rPr>
          <w:color w:val="5E8AB4"/>
        </w:rPr>
        <w:t xml:space="preserve">residential property </w:t>
      </w:r>
      <w:r w:rsidRPr="00CD66DD">
        <w:t xml:space="preserve">within Australia, either alone or together with any other person, prior to 1 July 2000 and to the best of my knowledge, nor has my </w:t>
      </w:r>
      <w:r w:rsidRPr="00CD66DD">
        <w:rPr>
          <w:color w:val="5E8AB4"/>
        </w:rPr>
        <w:t>spouse/de facto partner</w:t>
      </w:r>
      <w:r w:rsidRPr="00CD66DD">
        <w:t>.</w:t>
      </w:r>
    </w:p>
    <w:p w14:paraId="6FBA0D49" w14:textId="77777777" w:rsidR="00FF363D" w:rsidRPr="00CD66DD" w:rsidRDefault="00FF363D" w:rsidP="00FF363D">
      <w:pPr>
        <w:pStyle w:val="ListNumber"/>
      </w:pPr>
      <w:r w:rsidRPr="00CD66DD">
        <w:t xml:space="preserve">I have not occupied as an owner, a </w:t>
      </w:r>
      <w:r w:rsidRPr="00CD66DD">
        <w:rPr>
          <w:color w:val="5E8AB4"/>
        </w:rPr>
        <w:t xml:space="preserve">residential property </w:t>
      </w:r>
      <w:r w:rsidRPr="00CD66DD">
        <w:t xml:space="preserve">within Australia which I acquired, either alone or together with any other person, a </w:t>
      </w:r>
      <w:r w:rsidRPr="00CD66DD">
        <w:rPr>
          <w:color w:val="5E8AB4"/>
        </w:rPr>
        <w:t xml:space="preserve">relevant interest </w:t>
      </w:r>
      <w:r w:rsidRPr="00CD66DD">
        <w:t xml:space="preserve">on or after 1 July 2000, and to the best of my knowledge, nor has my </w:t>
      </w:r>
      <w:r w:rsidRPr="00CD66DD">
        <w:rPr>
          <w:color w:val="5E8AB4"/>
        </w:rPr>
        <w:t>spouse/de facto partner</w:t>
      </w:r>
      <w:r w:rsidRPr="00CD66DD">
        <w:t>.</w:t>
      </w:r>
    </w:p>
    <w:p w14:paraId="4F9C9D22" w14:textId="77777777" w:rsidR="00FF363D" w:rsidRPr="00CD66DD" w:rsidRDefault="00FF363D" w:rsidP="00FF363D">
      <w:pPr>
        <w:pStyle w:val="ListNumber"/>
      </w:pPr>
      <w:r w:rsidRPr="00CD66DD">
        <w:t xml:space="preserve">I authorise </w:t>
      </w:r>
      <w:r w:rsidRPr="00CD66DD">
        <w:rPr>
          <w:color w:val="5E8AB4"/>
        </w:rPr>
        <w:t xml:space="preserve">TRO </w:t>
      </w:r>
      <w:r w:rsidRPr="00CD66DD">
        <w:t xml:space="preserve">to access and exchange information about me that may affect the </w:t>
      </w:r>
      <w:r w:rsidRPr="00CD66DD">
        <w:rPr>
          <w:color w:val="5E8AB4"/>
        </w:rPr>
        <w:t xml:space="preserve">applicant’s </w:t>
      </w:r>
      <w:r w:rsidRPr="00CD66DD">
        <w:t xml:space="preserve">eligibility for the </w:t>
      </w:r>
      <w:r w:rsidRPr="00CD66DD">
        <w:rPr>
          <w:color w:val="5E8AB4"/>
        </w:rPr>
        <w:t xml:space="preserve">FHOG </w:t>
      </w:r>
      <w:r w:rsidRPr="00CD66DD">
        <w:t xml:space="preserve">with the </w:t>
      </w:r>
      <w:r w:rsidRPr="00CD66DD">
        <w:rPr>
          <w:color w:val="5E8AB4"/>
        </w:rPr>
        <w:t xml:space="preserve">approved agent </w:t>
      </w:r>
      <w:r w:rsidRPr="00CD66DD">
        <w:t>(where applicable), other state, territory and Australian Government agencies and commercial organisations as permitted by law.</w:t>
      </w:r>
    </w:p>
    <w:p w14:paraId="464505AE" w14:textId="77777777" w:rsidR="00FF363D" w:rsidRPr="00CD66DD" w:rsidRDefault="00FF363D" w:rsidP="00FF363D">
      <w:pPr>
        <w:pStyle w:val="ListNumber"/>
      </w:pPr>
      <w:r w:rsidRPr="00CD66DD">
        <w:t xml:space="preserve">Although I am not an </w:t>
      </w:r>
      <w:r w:rsidRPr="00CD66DD">
        <w:rPr>
          <w:color w:val="5E8AB4"/>
        </w:rPr>
        <w:t xml:space="preserve">applicant </w:t>
      </w:r>
      <w:r w:rsidRPr="00CD66DD">
        <w:t xml:space="preserve">for the </w:t>
      </w:r>
      <w:r w:rsidRPr="00CD66DD">
        <w:rPr>
          <w:color w:val="5E8AB4"/>
        </w:rPr>
        <w:t xml:space="preserve">FHOG </w:t>
      </w:r>
      <w:r w:rsidRPr="00CD66DD">
        <w:t xml:space="preserve">I am aware of the reasons for me having to complete this section of the application. I acknowledge that I may be prosecuted for making a false or misleading statement on or in connection with this application for the </w:t>
      </w:r>
      <w:r w:rsidRPr="00CD66DD">
        <w:rPr>
          <w:color w:val="5E8AB4"/>
        </w:rPr>
        <w:t>FHOG</w:t>
      </w:r>
      <w:r w:rsidRPr="00CD66DD">
        <w:t>.</w:t>
      </w:r>
    </w:p>
    <w:p w14:paraId="60F7C65E" w14:textId="77777777" w:rsidR="00FF363D" w:rsidRPr="00CD66DD" w:rsidRDefault="00FF363D" w:rsidP="00FF363D">
      <w:pPr>
        <w:pStyle w:val="ListNumber"/>
      </w:pPr>
      <w:r w:rsidRPr="00CD66DD">
        <w:t xml:space="preserve">I solemnly and sincerely declare that this declaration, the information I have provided in this application and the supporting documents provided are true and correct, and I make this solemn declaration by virtue of the </w:t>
      </w:r>
      <w:r w:rsidRPr="00CD66DD">
        <w:rPr>
          <w:rStyle w:val="Emphasis"/>
        </w:rPr>
        <w:t>Oaths, Affidavits and Declarations Act 2010 (NT)</w:t>
      </w:r>
      <w:r w:rsidRPr="00CD66DD">
        <w:t xml:space="preserve"> knowing it is an offence to make a declaration that is false in any material particular and for which a penalty of three (3) years imprisonment is provided.</w:t>
      </w:r>
    </w:p>
    <w:p w14:paraId="1C81DC0B" w14:textId="77777777" w:rsidR="00FF363D" w:rsidRPr="001504D0" w:rsidRDefault="00FF363D" w:rsidP="00FF363D">
      <w:r w:rsidRPr="00756AAB">
        <w:t xml:space="preserve">Declared at </w:t>
      </w:r>
      <w:r>
        <w:t>____________________________ o</w:t>
      </w:r>
      <w:r w:rsidRPr="00756AAB">
        <w:t>n the</w:t>
      </w:r>
      <w:r>
        <w:t xml:space="preserve">____ day of _________________ </w:t>
      </w:r>
      <w:r w:rsidRPr="00756AAB">
        <w:t>20</w:t>
      </w:r>
      <w:r>
        <w:t>___</w:t>
      </w:r>
    </w:p>
    <w:tbl>
      <w:tblPr>
        <w:tblStyle w:val="NTGTable"/>
        <w:tblW w:w="0" w:type="auto"/>
        <w:tblLook w:val="04A0" w:firstRow="1" w:lastRow="0" w:firstColumn="1" w:lastColumn="0" w:noHBand="0" w:noVBand="1"/>
        <w:tblDescription w:val="Declaration by spouse/de facto partner of applicant"/>
      </w:tblPr>
      <w:tblGrid>
        <w:gridCol w:w="2407"/>
        <w:gridCol w:w="2407"/>
        <w:gridCol w:w="2407"/>
        <w:gridCol w:w="2407"/>
      </w:tblGrid>
      <w:tr w:rsidR="00356EEB" w14:paraId="57EB1445"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gridSpan w:val="2"/>
            <w:tcMar>
              <w:top w:w="28" w:type="dxa"/>
              <w:left w:w="85" w:type="dxa"/>
              <w:bottom w:w="28" w:type="dxa"/>
              <w:right w:w="85" w:type="dxa"/>
            </w:tcMar>
          </w:tcPr>
          <w:p w14:paraId="3CE347F2" w14:textId="77777777" w:rsidR="00356EEB" w:rsidRDefault="00356EEB" w:rsidP="00DE56DD">
            <w:r w:rsidRPr="00356EEB">
              <w:t>Spouse/de facto partner of applicant 1</w:t>
            </w:r>
          </w:p>
        </w:tc>
        <w:tc>
          <w:tcPr>
            <w:tcW w:w="4814" w:type="dxa"/>
            <w:gridSpan w:val="2"/>
            <w:tcMar>
              <w:top w:w="28" w:type="dxa"/>
              <w:left w:w="85" w:type="dxa"/>
              <w:bottom w:w="28" w:type="dxa"/>
              <w:right w:w="85" w:type="dxa"/>
            </w:tcMar>
          </w:tcPr>
          <w:p w14:paraId="764BE05C" w14:textId="77777777" w:rsidR="00356EEB" w:rsidRDefault="00356EEB" w:rsidP="00DE56DD">
            <w:pPr>
              <w:cnfStyle w:val="100000000000" w:firstRow="1" w:lastRow="0" w:firstColumn="0" w:lastColumn="0" w:oddVBand="0" w:evenVBand="0" w:oddHBand="0" w:evenHBand="0" w:firstRowFirstColumn="0" w:firstRowLastColumn="0" w:lastRowFirstColumn="0" w:lastRowLastColumn="0"/>
            </w:pPr>
            <w:r w:rsidRPr="00356EEB">
              <w:t>Spouse/de facto partner of applicant 2</w:t>
            </w:r>
          </w:p>
        </w:tc>
      </w:tr>
      <w:tr w:rsidR="00FF363D" w14:paraId="2F590451"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707575CD" w14:textId="77777777" w:rsidR="00FF363D" w:rsidRDefault="00FF363D" w:rsidP="00DE56DD">
            <w:r>
              <w:t>Name</w:t>
            </w:r>
          </w:p>
        </w:tc>
        <w:tc>
          <w:tcPr>
            <w:tcW w:w="2407" w:type="dxa"/>
            <w:tcMar>
              <w:top w:w="28" w:type="dxa"/>
              <w:left w:w="85" w:type="dxa"/>
              <w:bottom w:w="28" w:type="dxa"/>
              <w:right w:w="85" w:type="dxa"/>
            </w:tcMar>
          </w:tcPr>
          <w:p w14:paraId="65353866"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45C195DE"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t>Name</w:t>
            </w:r>
          </w:p>
        </w:tc>
        <w:tc>
          <w:tcPr>
            <w:tcW w:w="2407" w:type="dxa"/>
            <w:tcMar>
              <w:top w:w="28" w:type="dxa"/>
              <w:left w:w="85" w:type="dxa"/>
              <w:bottom w:w="28" w:type="dxa"/>
              <w:right w:w="85" w:type="dxa"/>
            </w:tcMar>
          </w:tcPr>
          <w:p w14:paraId="2E9F464F"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r w:rsidR="00FF363D" w14:paraId="75471981" w14:textId="77777777" w:rsidTr="00746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05075313" w14:textId="77777777" w:rsidR="00FF363D" w:rsidRDefault="00FF363D" w:rsidP="00DE56DD">
            <w:r>
              <w:t>Signature</w:t>
            </w:r>
          </w:p>
        </w:tc>
        <w:tc>
          <w:tcPr>
            <w:tcW w:w="2407" w:type="dxa"/>
            <w:tcMar>
              <w:top w:w="28" w:type="dxa"/>
              <w:left w:w="85" w:type="dxa"/>
              <w:bottom w:w="28" w:type="dxa"/>
              <w:right w:w="85" w:type="dxa"/>
            </w:tcMar>
          </w:tcPr>
          <w:p w14:paraId="050AA37F" w14:textId="77777777" w:rsidR="00FF363D" w:rsidRDefault="00FF363D" w:rsidP="00DE56DD">
            <w:pPr>
              <w:cnfStyle w:val="000000010000" w:firstRow="0" w:lastRow="0" w:firstColumn="0" w:lastColumn="0" w:oddVBand="0" w:evenVBand="0" w:oddHBand="0" w:evenHBand="1"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042EFD55" w14:textId="77777777" w:rsidR="00FF363D" w:rsidRDefault="00FF363D" w:rsidP="00DE56DD">
            <w:pPr>
              <w:cnfStyle w:val="000000010000" w:firstRow="0" w:lastRow="0" w:firstColumn="0" w:lastColumn="0" w:oddVBand="0" w:evenVBand="0" w:oddHBand="0" w:evenHBand="1" w:firstRowFirstColumn="0" w:firstRowLastColumn="0" w:lastRowFirstColumn="0" w:lastRowLastColumn="0"/>
            </w:pPr>
            <w:r>
              <w:t>Signature</w:t>
            </w:r>
          </w:p>
        </w:tc>
        <w:tc>
          <w:tcPr>
            <w:tcW w:w="2407" w:type="dxa"/>
            <w:tcMar>
              <w:top w:w="28" w:type="dxa"/>
              <w:left w:w="85" w:type="dxa"/>
              <w:bottom w:w="28" w:type="dxa"/>
              <w:right w:w="85" w:type="dxa"/>
            </w:tcMar>
          </w:tcPr>
          <w:p w14:paraId="19B95037" w14:textId="77777777" w:rsidR="00FF363D" w:rsidRDefault="00FF363D" w:rsidP="00DE56DD">
            <w:pPr>
              <w:cnfStyle w:val="000000010000" w:firstRow="0" w:lastRow="0" w:firstColumn="0" w:lastColumn="0" w:oddVBand="0" w:evenVBand="0" w:oddHBand="0" w:evenHBand="1"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r w:rsidR="00FF363D" w14:paraId="133C2F50" w14:textId="77777777" w:rsidTr="00746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Mar>
              <w:top w:w="28" w:type="dxa"/>
              <w:left w:w="85" w:type="dxa"/>
              <w:bottom w:w="28" w:type="dxa"/>
              <w:right w:w="85" w:type="dxa"/>
            </w:tcMar>
          </w:tcPr>
          <w:p w14:paraId="43AA6DAA" w14:textId="77777777" w:rsidR="00FF363D" w:rsidRDefault="00FF363D" w:rsidP="00DE56DD">
            <w:r w:rsidRPr="00FF363D">
              <w:t>Date</w:t>
            </w:r>
          </w:p>
        </w:tc>
        <w:tc>
          <w:tcPr>
            <w:tcW w:w="2407" w:type="dxa"/>
            <w:tcMar>
              <w:top w:w="28" w:type="dxa"/>
              <w:left w:w="85" w:type="dxa"/>
              <w:bottom w:w="28" w:type="dxa"/>
              <w:right w:w="85" w:type="dxa"/>
            </w:tcMar>
          </w:tcPr>
          <w:p w14:paraId="7C3DD9B6"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c>
          <w:tcPr>
            <w:tcW w:w="2407" w:type="dxa"/>
            <w:tcMar>
              <w:top w:w="28" w:type="dxa"/>
              <w:left w:w="85" w:type="dxa"/>
              <w:bottom w:w="28" w:type="dxa"/>
              <w:right w:w="85" w:type="dxa"/>
            </w:tcMar>
          </w:tcPr>
          <w:p w14:paraId="6BD61BD7"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rsidRPr="00FF363D">
              <w:t>Date</w:t>
            </w:r>
          </w:p>
        </w:tc>
        <w:tc>
          <w:tcPr>
            <w:tcW w:w="2407" w:type="dxa"/>
            <w:tcMar>
              <w:top w:w="28" w:type="dxa"/>
              <w:left w:w="85" w:type="dxa"/>
              <w:bottom w:w="28" w:type="dxa"/>
              <w:right w:w="85" w:type="dxa"/>
            </w:tcMar>
          </w:tcPr>
          <w:p w14:paraId="0FF709B5" w14:textId="77777777" w:rsidR="00FF363D" w:rsidRDefault="00FF363D" w:rsidP="00DE56DD">
            <w:pPr>
              <w:cnfStyle w:val="000000100000" w:firstRow="0" w:lastRow="0" w:firstColumn="0" w:lastColumn="0" w:oddVBand="0" w:evenVBand="0" w:oddHBand="1" w:evenHBand="0" w:firstRowFirstColumn="0" w:firstRowLastColumn="0" w:lastRowFirstColumn="0" w:lastRowLastColumn="0"/>
            </w:pPr>
            <w:r w:rsidRPr="000C6E24">
              <w:fldChar w:fldCharType="begin">
                <w:ffData>
                  <w:name w:val=""/>
                  <w:enabled/>
                  <w:calcOnExit w:val="0"/>
                  <w:textInput/>
                </w:ffData>
              </w:fldChar>
            </w:r>
            <w:r w:rsidRPr="000C6E24">
              <w:instrText xml:space="preserve"> FORMTEXT </w:instrText>
            </w:r>
            <w:r w:rsidRPr="000C6E24">
              <w:fldChar w:fldCharType="separate"/>
            </w:r>
            <w:r w:rsidRPr="000C6E24">
              <w:rPr>
                <w:noProof/>
              </w:rPr>
              <w:t> </w:t>
            </w:r>
            <w:r w:rsidRPr="000C6E24">
              <w:rPr>
                <w:noProof/>
              </w:rPr>
              <w:t> </w:t>
            </w:r>
            <w:r w:rsidRPr="000C6E24">
              <w:rPr>
                <w:noProof/>
              </w:rPr>
              <w:t> </w:t>
            </w:r>
            <w:r w:rsidRPr="000C6E24">
              <w:rPr>
                <w:noProof/>
              </w:rPr>
              <w:t> </w:t>
            </w:r>
            <w:r w:rsidRPr="000C6E24">
              <w:rPr>
                <w:noProof/>
              </w:rPr>
              <w:t> </w:t>
            </w:r>
            <w:r w:rsidRPr="000C6E24">
              <w:fldChar w:fldCharType="end"/>
            </w:r>
          </w:p>
        </w:tc>
      </w:tr>
    </w:tbl>
    <w:p w14:paraId="06EFB947" w14:textId="77777777" w:rsidR="00FF363D" w:rsidRDefault="00FF363D" w:rsidP="00FF363D"/>
    <w:tbl>
      <w:tblPr>
        <w:tblStyle w:val="TableGridLight"/>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Description w:val="Privacy statement"/>
      </w:tblPr>
      <w:tblGrid>
        <w:gridCol w:w="9628"/>
      </w:tblGrid>
      <w:tr w:rsidR="00FF363D" w:rsidRPr="00FF363D" w14:paraId="2886F185" w14:textId="77777777" w:rsidTr="004D2CCC">
        <w:trPr>
          <w:tblHeader/>
        </w:trPr>
        <w:tc>
          <w:tcPr>
            <w:tcW w:w="9628" w:type="dxa"/>
            <w:shd w:val="clear" w:color="auto" w:fill="D9D9D9" w:themeFill="background1" w:themeFillShade="D9"/>
            <w:tcMar>
              <w:top w:w="85" w:type="dxa"/>
              <w:left w:w="85" w:type="dxa"/>
              <w:bottom w:w="85" w:type="dxa"/>
              <w:right w:w="85" w:type="dxa"/>
            </w:tcMar>
          </w:tcPr>
          <w:p w14:paraId="35A38886" w14:textId="77777777" w:rsidR="00FF363D" w:rsidRPr="009D553B" w:rsidRDefault="00FF363D" w:rsidP="00DE56DD">
            <w:pPr>
              <w:rPr>
                <w:b/>
                <w:bCs/>
                <w:lang w:val="en-US"/>
              </w:rPr>
            </w:pPr>
            <w:r w:rsidRPr="009D553B">
              <w:rPr>
                <w:b/>
                <w:bCs/>
                <w:lang w:val="en-US"/>
              </w:rPr>
              <w:t>Privacy statement</w:t>
            </w:r>
          </w:p>
          <w:p w14:paraId="5DB94B34" w14:textId="77777777" w:rsidR="00FF363D" w:rsidRPr="009D553B" w:rsidRDefault="00FF363D" w:rsidP="009D553B">
            <w:r w:rsidRPr="009D553B">
              <w:t>The information in this form is required by TRO to determine whether or not you meet the criteria for the payment of the FHOG. Any information provided is on a voluntary basis and is needed to process the application for the FHOG. The information provided may be disclosed to third parties with your consent or as required or permitted by law. It will also be stored on the First Home Owner Grant scheme national database and the application will be retained by either TRO or the approved agent. You have the right to access and correct this information by contacting TRO.</w:t>
            </w:r>
          </w:p>
        </w:tc>
      </w:tr>
    </w:tbl>
    <w:p w14:paraId="5BEC36CF" w14:textId="266E5619" w:rsidR="00FF363D" w:rsidRDefault="00FF363D" w:rsidP="00FF363D"/>
    <w:p w14:paraId="71E9C05D" w14:textId="3997B84C" w:rsidR="00632F71" w:rsidRDefault="00632F71">
      <w:r>
        <w:br w:type="page"/>
      </w:r>
    </w:p>
    <w:p w14:paraId="2420DB3A" w14:textId="77777777" w:rsidR="00356EEB" w:rsidRPr="00356EEB" w:rsidRDefault="00356EEB" w:rsidP="004E7081">
      <w:pPr>
        <w:pStyle w:val="Heading2-nonumbers"/>
      </w:pPr>
      <w:r w:rsidRPr="00356EEB">
        <w:t xml:space="preserve">Section 8: </w:t>
      </w:r>
      <w:r>
        <w:t>C</w:t>
      </w:r>
      <w:r w:rsidRPr="00356EEB">
        <w:t>hecklist</w:t>
      </w:r>
    </w:p>
    <w:p w14:paraId="1B87018F" w14:textId="77777777" w:rsidR="00356EEB" w:rsidRPr="00356EEB" w:rsidRDefault="00356EEB" w:rsidP="00356EEB">
      <w:pPr>
        <w:rPr>
          <w:lang w:val="en-US"/>
        </w:rPr>
      </w:pPr>
      <w:r w:rsidRPr="00356EEB">
        <w:rPr>
          <w:lang w:val="en-US"/>
        </w:rPr>
        <w:t>This schedule details the information required to support your application depending on your circumstances. The supporting information must be either an original or legible photocopy.</w:t>
      </w:r>
    </w:p>
    <w:p w14:paraId="25539B59" w14:textId="77777777" w:rsidR="00356EEB" w:rsidRPr="00356EEB" w:rsidRDefault="00356EEB" w:rsidP="00356EEB">
      <w:pPr>
        <w:rPr>
          <w:lang w:val="en-US"/>
        </w:rPr>
      </w:pPr>
      <w:r w:rsidRPr="00356EEB">
        <w:rPr>
          <w:b/>
          <w:lang w:val="en-US"/>
        </w:rPr>
        <w:t xml:space="preserve">If lodging with an </w:t>
      </w:r>
      <w:r w:rsidRPr="00CB1444">
        <w:rPr>
          <w:b/>
          <w:color w:val="5E8AB4"/>
          <w:lang w:val="en-US"/>
        </w:rPr>
        <w:t>approved agent</w:t>
      </w:r>
      <w:r w:rsidRPr="00CB1444">
        <w:rPr>
          <w:b/>
          <w:i/>
          <w:color w:val="5E8AB4"/>
          <w:lang w:val="en-US"/>
        </w:rPr>
        <w:t xml:space="preserve"> </w:t>
      </w:r>
      <w:r w:rsidRPr="00356EEB">
        <w:rPr>
          <w:lang w:val="en-US"/>
        </w:rPr>
        <w:t xml:space="preserve">– The information to satisfy the 100 point check conducted by the </w:t>
      </w:r>
      <w:r w:rsidRPr="00D67A9D">
        <w:rPr>
          <w:color w:val="5E8AB4"/>
          <w:lang w:val="en-US"/>
        </w:rPr>
        <w:t>approved agent</w:t>
      </w:r>
      <w:r w:rsidRPr="00D67A9D">
        <w:rPr>
          <w:i/>
          <w:color w:val="5E8AB4"/>
          <w:lang w:val="en-US"/>
        </w:rPr>
        <w:t xml:space="preserve"> </w:t>
      </w:r>
      <w:r w:rsidRPr="00356EEB">
        <w:rPr>
          <w:lang w:val="en-US"/>
        </w:rPr>
        <w:t xml:space="preserve">is sufficient, except where all </w:t>
      </w:r>
      <w:r w:rsidRPr="00D67A9D">
        <w:rPr>
          <w:color w:val="5E8AB4"/>
          <w:lang w:val="en-US"/>
        </w:rPr>
        <w:t>applicants</w:t>
      </w:r>
      <w:r w:rsidRPr="00356EEB">
        <w:rPr>
          <w:i/>
          <w:lang w:val="en-US"/>
        </w:rPr>
        <w:t xml:space="preserve"> </w:t>
      </w:r>
      <w:r w:rsidRPr="00356EEB">
        <w:rPr>
          <w:lang w:val="en-US"/>
        </w:rPr>
        <w:t xml:space="preserve">were from outside of Australia. In these instances, at least one (1) </w:t>
      </w:r>
      <w:r w:rsidRPr="00D67A9D">
        <w:rPr>
          <w:color w:val="5E8AB4"/>
          <w:lang w:val="en-US"/>
        </w:rPr>
        <w:t xml:space="preserve">applicant </w:t>
      </w:r>
      <w:r w:rsidRPr="00356EEB">
        <w:rPr>
          <w:lang w:val="en-US"/>
        </w:rPr>
        <w:t xml:space="preserve">must also provide proof of Australian citizenship or permanent residency. This could be in the form of an Australian passport, Australian citizenship certificate, permanent residency certificate, permanent residency visa or if you are a New Zealand citizen, evidence of a special category visa under section 32 of the </w:t>
      </w:r>
      <w:r w:rsidRPr="00356EEB">
        <w:rPr>
          <w:i/>
          <w:lang w:val="en-US"/>
        </w:rPr>
        <w:t>Migration Act 1958</w:t>
      </w:r>
      <w:r w:rsidRPr="00356EEB">
        <w:rPr>
          <w:lang w:val="en-US"/>
        </w:rPr>
        <w:t>.</w:t>
      </w:r>
    </w:p>
    <w:p w14:paraId="137B7B5A" w14:textId="77777777" w:rsidR="00356EEB" w:rsidRPr="00356EEB" w:rsidRDefault="00356EEB" w:rsidP="00356EEB">
      <w:pPr>
        <w:rPr>
          <w:i/>
          <w:lang w:val="en-US"/>
        </w:rPr>
      </w:pPr>
      <w:r w:rsidRPr="00356EEB">
        <w:rPr>
          <w:b/>
          <w:lang w:val="en-US"/>
        </w:rPr>
        <w:t xml:space="preserve">If lodging with </w:t>
      </w:r>
      <w:r w:rsidRPr="00D67A9D">
        <w:rPr>
          <w:b/>
          <w:color w:val="5E8AB4"/>
          <w:lang w:val="en-US"/>
        </w:rPr>
        <w:t>TRO</w:t>
      </w:r>
      <w:r w:rsidRPr="00D67A9D">
        <w:rPr>
          <w:b/>
          <w:i/>
          <w:color w:val="5E8AB4"/>
          <w:lang w:val="en-US"/>
        </w:rPr>
        <w:t xml:space="preserve"> </w:t>
      </w:r>
      <w:r w:rsidRPr="00356EEB">
        <w:rPr>
          <w:lang w:val="en-US"/>
        </w:rPr>
        <w:t xml:space="preserve">– All </w:t>
      </w:r>
      <w:r w:rsidRPr="00D67A9D">
        <w:rPr>
          <w:color w:val="5E8AB4"/>
          <w:lang w:val="en-US"/>
        </w:rPr>
        <w:t>applicants</w:t>
      </w:r>
      <w:r w:rsidRPr="00D67A9D">
        <w:rPr>
          <w:i/>
          <w:color w:val="5E8AB4"/>
          <w:lang w:val="en-US"/>
        </w:rPr>
        <w:t xml:space="preserve"> </w:t>
      </w:r>
      <w:r w:rsidRPr="00356EEB">
        <w:rPr>
          <w:lang w:val="en-US"/>
        </w:rPr>
        <w:t xml:space="preserve">must provide proof of identity, and if none of the </w:t>
      </w:r>
      <w:r w:rsidRPr="00D67A9D">
        <w:rPr>
          <w:color w:val="5E8AB4"/>
          <w:lang w:val="en-US"/>
        </w:rPr>
        <w:t>applicants</w:t>
      </w:r>
      <w:r w:rsidRPr="00D67A9D">
        <w:rPr>
          <w:i/>
          <w:color w:val="5E8AB4"/>
          <w:lang w:val="en-US"/>
        </w:rPr>
        <w:t xml:space="preserve"> </w:t>
      </w:r>
      <w:r w:rsidRPr="00356EEB">
        <w:rPr>
          <w:lang w:val="en-US"/>
        </w:rPr>
        <w:t xml:space="preserve">were born in Australia, at least one (1) </w:t>
      </w:r>
      <w:r w:rsidRPr="00D67A9D">
        <w:rPr>
          <w:color w:val="5E8AB4"/>
          <w:lang w:val="en-US"/>
        </w:rPr>
        <w:t>applicant</w:t>
      </w:r>
      <w:r w:rsidRPr="00D67A9D">
        <w:rPr>
          <w:i/>
          <w:color w:val="5E8AB4"/>
          <w:lang w:val="en-US"/>
        </w:rPr>
        <w:t xml:space="preserve"> </w:t>
      </w:r>
      <w:r w:rsidRPr="00356EEB">
        <w:rPr>
          <w:lang w:val="en-US"/>
        </w:rPr>
        <w:t xml:space="preserve">must also provide proof of Australian citizenship or </w:t>
      </w:r>
      <w:r w:rsidRPr="00D67A9D">
        <w:rPr>
          <w:color w:val="5E8AB4"/>
          <w:lang w:val="en-US"/>
        </w:rPr>
        <w:t>permanent residency</w:t>
      </w:r>
      <w:r w:rsidRPr="00356EEB">
        <w:rPr>
          <w:lang w:val="en-US"/>
        </w:rPr>
        <w:t xml:space="preserve">. This could be in the form of an Australian passport, Australian citizenship certificate, permanent residency certificate, permanent residency visa or if you are a New Zealand citizen, evidence of a special category visa under section 32 of the </w:t>
      </w:r>
      <w:r w:rsidRPr="00356EEB">
        <w:rPr>
          <w:i/>
          <w:lang w:val="en-US"/>
        </w:rPr>
        <w:t>Migration Act 1958.</w:t>
      </w:r>
    </w:p>
    <w:tbl>
      <w:tblPr>
        <w:tblStyle w:val="NTGTable"/>
        <w:tblW w:w="9776" w:type="dxa"/>
        <w:tblLayout w:type="fixed"/>
        <w:tblLook w:val="04A0" w:firstRow="1" w:lastRow="0" w:firstColumn="1" w:lastColumn="0" w:noHBand="0" w:noVBand="1"/>
        <w:tblDescription w:val="Proof of identity "/>
      </w:tblPr>
      <w:tblGrid>
        <w:gridCol w:w="2268"/>
        <w:gridCol w:w="5103"/>
        <w:gridCol w:w="1202"/>
        <w:gridCol w:w="1203"/>
      </w:tblGrid>
      <w:tr w:rsidR="00E26039" w14:paraId="147BCA00" w14:textId="77777777" w:rsidTr="00C34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4"/>
            <w:tcMar>
              <w:top w:w="28" w:type="dxa"/>
              <w:left w:w="85" w:type="dxa"/>
              <w:bottom w:w="28" w:type="dxa"/>
              <w:right w:w="85" w:type="dxa"/>
            </w:tcMar>
            <w:vAlign w:val="bottom"/>
          </w:tcPr>
          <w:p w14:paraId="0337F342" w14:textId="75729DF2" w:rsidR="00E26039" w:rsidRPr="002163A7" w:rsidRDefault="00E26039" w:rsidP="001424C0">
            <w:r w:rsidRPr="002163A7">
              <w:t xml:space="preserve">Proof of identity </w:t>
            </w:r>
          </w:p>
        </w:tc>
      </w:tr>
      <w:tr w:rsidR="00A308DD" w14:paraId="4563C7F9"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1" w:type="dxa"/>
            <w:gridSpan w:val="2"/>
            <w:shd w:val="clear" w:color="auto" w:fill="D9D9D9" w:themeFill="background1" w:themeFillShade="D9"/>
            <w:tcMar>
              <w:top w:w="28" w:type="dxa"/>
              <w:left w:w="85" w:type="dxa"/>
              <w:bottom w:w="28" w:type="dxa"/>
              <w:right w:w="85" w:type="dxa"/>
            </w:tcMar>
            <w:vAlign w:val="center"/>
          </w:tcPr>
          <w:p w14:paraId="6C011D1E" w14:textId="1A1AAD73" w:rsidR="00A308DD" w:rsidRPr="00E26039" w:rsidRDefault="001424C0">
            <w:pPr>
              <w:rPr>
                <w:b/>
              </w:rPr>
            </w:pPr>
            <w:r w:rsidRPr="00C34739">
              <w:rPr>
                <w:b/>
              </w:rPr>
              <w:t xml:space="preserve">Evidence </w:t>
            </w:r>
            <w:r w:rsidR="00A308DD" w:rsidRPr="00E26039">
              <w:rPr>
                <w:b/>
              </w:rPr>
              <w:t>required</w:t>
            </w:r>
          </w:p>
        </w:tc>
        <w:tc>
          <w:tcPr>
            <w:tcW w:w="1202" w:type="dxa"/>
            <w:shd w:val="clear" w:color="auto" w:fill="D9D9D9" w:themeFill="background1" w:themeFillShade="D9"/>
            <w:tcMar>
              <w:top w:w="28" w:type="dxa"/>
              <w:left w:w="85" w:type="dxa"/>
              <w:bottom w:w="28" w:type="dxa"/>
              <w:right w:w="85" w:type="dxa"/>
            </w:tcMar>
            <w:vAlign w:val="bottom"/>
          </w:tcPr>
          <w:p w14:paraId="01C704CF" w14:textId="77777777" w:rsidR="00A308DD" w:rsidRPr="00E26039" w:rsidRDefault="00A308DD" w:rsidP="00FF363D">
            <w:pPr>
              <w:cnfStyle w:val="000000100000" w:firstRow="0" w:lastRow="0" w:firstColumn="0" w:lastColumn="0" w:oddVBand="0" w:evenVBand="0" w:oddHBand="1" w:evenHBand="0" w:firstRowFirstColumn="0" w:firstRowLastColumn="0" w:lastRowFirstColumn="0" w:lastRowLastColumn="0"/>
              <w:rPr>
                <w:b/>
              </w:rPr>
            </w:pPr>
            <w:r w:rsidRPr="00E26039">
              <w:rPr>
                <w:b/>
              </w:rPr>
              <w:t>Tick if attached</w:t>
            </w:r>
          </w:p>
        </w:tc>
        <w:tc>
          <w:tcPr>
            <w:tcW w:w="1203" w:type="dxa"/>
            <w:shd w:val="clear" w:color="auto" w:fill="D9D9D9" w:themeFill="background1" w:themeFillShade="D9"/>
            <w:tcMar>
              <w:top w:w="28" w:type="dxa"/>
              <w:left w:w="85" w:type="dxa"/>
              <w:bottom w:w="28" w:type="dxa"/>
              <w:right w:w="85" w:type="dxa"/>
            </w:tcMar>
            <w:vAlign w:val="bottom"/>
          </w:tcPr>
          <w:p w14:paraId="4B1024E2" w14:textId="77777777" w:rsidR="00A308DD" w:rsidRPr="00E26039" w:rsidRDefault="00A308DD" w:rsidP="00FF363D">
            <w:pPr>
              <w:cnfStyle w:val="000000100000" w:firstRow="0" w:lastRow="0" w:firstColumn="0" w:lastColumn="0" w:oddVBand="0" w:evenVBand="0" w:oddHBand="1" w:evenHBand="0" w:firstRowFirstColumn="0" w:firstRowLastColumn="0" w:lastRowFirstColumn="0" w:lastRowLastColumn="0"/>
              <w:rPr>
                <w:b/>
              </w:rPr>
            </w:pPr>
            <w:r w:rsidRPr="00E26039">
              <w:rPr>
                <w:b/>
              </w:rPr>
              <w:t>Office use only</w:t>
            </w:r>
          </w:p>
        </w:tc>
      </w:tr>
      <w:tr w:rsidR="00A67EB1" w14:paraId="5D57CF48"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bottom w:val="nil"/>
            </w:tcBorders>
            <w:tcMar>
              <w:top w:w="28" w:type="dxa"/>
              <w:left w:w="85" w:type="dxa"/>
              <w:bottom w:w="28" w:type="dxa"/>
              <w:right w:w="85" w:type="dxa"/>
            </w:tcMar>
          </w:tcPr>
          <w:p w14:paraId="3CD83125" w14:textId="77777777" w:rsidR="00A67EB1" w:rsidRPr="006D3306" w:rsidRDefault="00A67EB1" w:rsidP="00A67EB1">
            <w:r w:rsidRPr="006D3306">
              <w:t>Proof of identity</w:t>
            </w:r>
          </w:p>
        </w:tc>
        <w:tc>
          <w:tcPr>
            <w:tcW w:w="5103" w:type="dxa"/>
            <w:tcMar>
              <w:top w:w="28" w:type="dxa"/>
              <w:left w:w="85" w:type="dxa"/>
              <w:bottom w:w="28" w:type="dxa"/>
              <w:right w:w="85" w:type="dxa"/>
            </w:tcMar>
          </w:tcPr>
          <w:p w14:paraId="4CE22983" w14:textId="3425282C" w:rsidR="00A67EB1" w:rsidRPr="006D3306" w:rsidRDefault="00A67EB1" w:rsidP="00250F09">
            <w:pPr>
              <w:cnfStyle w:val="000000010000" w:firstRow="0" w:lastRow="0" w:firstColumn="0" w:lastColumn="0" w:oddVBand="0" w:evenVBand="0" w:oddHBand="0" w:evenHBand="1" w:firstRowFirstColumn="0" w:firstRowLastColumn="0" w:lastRowFirstColumn="0" w:lastRowLastColumn="0"/>
            </w:pPr>
            <w:r w:rsidRPr="006D3306">
              <w:t xml:space="preserve">Australian birth certificate issued by Registry of Births, Deaths and Marriages </w:t>
            </w:r>
            <w:r w:rsidR="006C3D3D" w:rsidRPr="00A431B7">
              <w:rPr>
                <w:b/>
              </w:rPr>
              <w:t>and</w:t>
            </w:r>
          </w:p>
        </w:tc>
        <w:tc>
          <w:tcPr>
            <w:tcW w:w="1202" w:type="dxa"/>
            <w:tcMar>
              <w:top w:w="28" w:type="dxa"/>
              <w:left w:w="85" w:type="dxa"/>
              <w:bottom w:w="28" w:type="dxa"/>
              <w:right w:w="85" w:type="dxa"/>
            </w:tcMar>
          </w:tcPr>
          <w:p w14:paraId="1B5F74F6" w14:textId="41716BB2" w:rsidR="00A67EB1"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455596026"/>
                <w14:checkbox>
                  <w14:checked w14:val="0"/>
                  <w14:checkedState w14:val="2612" w14:font="MS Gothic"/>
                  <w14:uncheckedState w14:val="2610" w14:font="MS Gothic"/>
                </w14:checkbox>
              </w:sdtPr>
              <w:sdtContent>
                <w:r w:rsidR="00DB17C8">
                  <w:rPr>
                    <w:rFonts w:ascii="MS Gothic" w:eastAsia="MS Gothic" w:hAnsi="MS Gothic" w:hint="eastAsia"/>
                  </w:rPr>
                  <w:t>☐</w:t>
                </w:r>
              </w:sdtContent>
            </w:sdt>
          </w:p>
        </w:tc>
        <w:tc>
          <w:tcPr>
            <w:tcW w:w="1203" w:type="dxa"/>
            <w:tcMar>
              <w:top w:w="28" w:type="dxa"/>
              <w:left w:w="85" w:type="dxa"/>
              <w:bottom w:w="28" w:type="dxa"/>
              <w:right w:w="85" w:type="dxa"/>
            </w:tcMar>
          </w:tcPr>
          <w:p w14:paraId="3816CA33" w14:textId="1F5955D2" w:rsidR="00A67EB1"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062101186"/>
                <w14:checkbox>
                  <w14:checked w14:val="0"/>
                  <w14:checkedState w14:val="2612" w14:font="MS Gothic"/>
                  <w14:uncheckedState w14:val="2610" w14:font="MS Gothic"/>
                </w14:checkbox>
              </w:sdtPr>
              <w:sdtContent>
                <w:r w:rsidR="00A67EB1" w:rsidRPr="004F53E2">
                  <w:rPr>
                    <w:rFonts w:ascii="Segoe UI Symbol" w:hAnsi="Segoe UI Symbol" w:cs="Segoe UI Symbol"/>
                  </w:rPr>
                  <w:t>☐</w:t>
                </w:r>
              </w:sdtContent>
            </w:sdt>
          </w:p>
        </w:tc>
      </w:tr>
      <w:tr w:rsidR="00A67EB1" w14:paraId="334C1D5C"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tcBorders>
            <w:tcMar>
              <w:top w:w="28" w:type="dxa"/>
              <w:left w:w="85" w:type="dxa"/>
              <w:bottom w:w="28" w:type="dxa"/>
              <w:right w:w="85" w:type="dxa"/>
            </w:tcMar>
          </w:tcPr>
          <w:p w14:paraId="0CB7E54F" w14:textId="77777777" w:rsidR="00A67EB1" w:rsidRPr="006D3306" w:rsidRDefault="00A67EB1" w:rsidP="00A67EB1"/>
        </w:tc>
        <w:tc>
          <w:tcPr>
            <w:tcW w:w="5103" w:type="dxa"/>
            <w:tcMar>
              <w:top w:w="28" w:type="dxa"/>
              <w:left w:w="85" w:type="dxa"/>
              <w:bottom w:w="28" w:type="dxa"/>
              <w:right w:w="85" w:type="dxa"/>
            </w:tcMar>
          </w:tcPr>
          <w:p w14:paraId="05E4CD9C" w14:textId="31950663" w:rsidR="00A67EB1" w:rsidRPr="006D3306" w:rsidRDefault="00250F09" w:rsidP="00A431B7">
            <w:pPr>
              <w:cnfStyle w:val="000000100000" w:firstRow="0" w:lastRow="0" w:firstColumn="0" w:lastColumn="0" w:oddVBand="0" w:evenVBand="0" w:oddHBand="1" w:evenHBand="0" w:firstRowFirstColumn="0" w:firstRowLastColumn="0" w:lastRowFirstColumn="0" w:lastRowLastColumn="0"/>
            </w:pPr>
            <w:r w:rsidRPr="006D3306">
              <w:t>p</w:t>
            </w:r>
            <w:r w:rsidR="00A67EB1" w:rsidRPr="006D3306">
              <w:t xml:space="preserve">hotographic identification such as an Australian drivers licence or proof of age card issued by a state or territory authority </w:t>
            </w:r>
            <w:r w:rsidR="006C3D3D" w:rsidRPr="00A431B7">
              <w:rPr>
                <w:b/>
              </w:rPr>
              <w:t>or</w:t>
            </w:r>
          </w:p>
        </w:tc>
        <w:tc>
          <w:tcPr>
            <w:tcW w:w="1202" w:type="dxa"/>
            <w:tcMar>
              <w:top w:w="28" w:type="dxa"/>
              <w:left w:w="85" w:type="dxa"/>
              <w:bottom w:w="28" w:type="dxa"/>
              <w:right w:w="85" w:type="dxa"/>
            </w:tcMar>
          </w:tcPr>
          <w:p w14:paraId="35B09F35" w14:textId="01C4490E" w:rsidR="00A67EB1"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407998741"/>
                <w14:checkbox>
                  <w14:checked w14:val="0"/>
                  <w14:checkedState w14:val="2612" w14:font="MS Gothic"/>
                  <w14:uncheckedState w14:val="2610" w14:font="MS Gothic"/>
                </w14:checkbox>
              </w:sdtPr>
              <w:sdtContent>
                <w:r w:rsidR="00733968" w:rsidRPr="004F53E2">
                  <w:rPr>
                    <w:rFonts w:ascii="Segoe UI Symbol" w:hAnsi="Segoe UI Symbol" w:cs="Segoe UI Symbol"/>
                  </w:rPr>
                  <w:t>☐</w:t>
                </w:r>
              </w:sdtContent>
            </w:sdt>
          </w:p>
        </w:tc>
        <w:tc>
          <w:tcPr>
            <w:tcW w:w="1203" w:type="dxa"/>
            <w:tcMar>
              <w:top w:w="28" w:type="dxa"/>
              <w:left w:w="85" w:type="dxa"/>
              <w:bottom w:w="28" w:type="dxa"/>
              <w:right w:w="85" w:type="dxa"/>
            </w:tcMar>
          </w:tcPr>
          <w:p w14:paraId="53D87D4F" w14:textId="171C244F" w:rsidR="00A67EB1"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314149527"/>
                <w14:checkbox>
                  <w14:checked w14:val="0"/>
                  <w14:checkedState w14:val="2612" w14:font="MS Gothic"/>
                  <w14:uncheckedState w14:val="2610" w14:font="MS Gothic"/>
                </w14:checkbox>
              </w:sdtPr>
              <w:sdtContent>
                <w:r w:rsidR="00A67EB1" w:rsidRPr="004F53E2">
                  <w:rPr>
                    <w:rFonts w:ascii="Segoe UI Symbol" w:hAnsi="Segoe UI Symbol" w:cs="Segoe UI Symbol"/>
                  </w:rPr>
                  <w:t>☐</w:t>
                </w:r>
              </w:sdtContent>
            </w:sdt>
          </w:p>
        </w:tc>
      </w:tr>
      <w:tr w:rsidR="00A67EB1" w14:paraId="0FBC4625"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il"/>
            </w:tcBorders>
            <w:tcMar>
              <w:top w:w="28" w:type="dxa"/>
              <w:left w:w="85" w:type="dxa"/>
              <w:bottom w:w="28" w:type="dxa"/>
              <w:right w:w="85" w:type="dxa"/>
            </w:tcMar>
          </w:tcPr>
          <w:p w14:paraId="0A0F2E36" w14:textId="77777777" w:rsidR="00A67EB1" w:rsidRPr="006D3306" w:rsidRDefault="00A67EB1" w:rsidP="00A67EB1"/>
        </w:tc>
        <w:tc>
          <w:tcPr>
            <w:tcW w:w="5103" w:type="dxa"/>
            <w:tcMar>
              <w:top w:w="28" w:type="dxa"/>
              <w:left w:w="85" w:type="dxa"/>
              <w:bottom w:w="28" w:type="dxa"/>
              <w:right w:w="85" w:type="dxa"/>
            </w:tcMar>
          </w:tcPr>
          <w:p w14:paraId="036C94A7" w14:textId="67E72DC2" w:rsidR="00A67EB1" w:rsidRPr="006D3306" w:rsidRDefault="00250F09" w:rsidP="00A431B7">
            <w:pPr>
              <w:cnfStyle w:val="000000010000" w:firstRow="0" w:lastRow="0" w:firstColumn="0" w:lastColumn="0" w:oddVBand="0" w:evenVBand="0" w:oddHBand="0" w:evenHBand="1" w:firstRowFirstColumn="0" w:firstRowLastColumn="0" w:lastRowFirstColumn="0" w:lastRowLastColumn="0"/>
            </w:pPr>
            <w:proofErr w:type="gramStart"/>
            <w:r w:rsidRPr="006D3306">
              <w:t>a</w:t>
            </w:r>
            <w:proofErr w:type="gramEnd"/>
            <w:r w:rsidR="00A67EB1" w:rsidRPr="006D3306">
              <w:t xml:space="preserve"> current passport.</w:t>
            </w:r>
          </w:p>
        </w:tc>
        <w:tc>
          <w:tcPr>
            <w:tcW w:w="1202" w:type="dxa"/>
            <w:tcMar>
              <w:top w:w="28" w:type="dxa"/>
              <w:left w:w="85" w:type="dxa"/>
              <w:bottom w:w="28" w:type="dxa"/>
              <w:right w:w="85" w:type="dxa"/>
            </w:tcMar>
          </w:tcPr>
          <w:p w14:paraId="778F85A2" w14:textId="5C47C530" w:rsidR="00A67EB1"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7919816"/>
                <w14:checkbox>
                  <w14:checked w14:val="0"/>
                  <w14:checkedState w14:val="2612" w14:font="MS Gothic"/>
                  <w14:uncheckedState w14:val="2610" w14:font="MS Gothic"/>
                </w14:checkbox>
              </w:sdtPr>
              <w:sdtContent>
                <w:r w:rsidR="00A67EB1" w:rsidRPr="004F53E2">
                  <w:rPr>
                    <w:rFonts w:ascii="Segoe UI Symbol" w:hAnsi="Segoe UI Symbol" w:cs="Segoe UI Symbol"/>
                  </w:rPr>
                  <w:t>☐</w:t>
                </w:r>
              </w:sdtContent>
            </w:sdt>
          </w:p>
        </w:tc>
        <w:tc>
          <w:tcPr>
            <w:tcW w:w="1203" w:type="dxa"/>
            <w:tcMar>
              <w:top w:w="28" w:type="dxa"/>
              <w:left w:w="85" w:type="dxa"/>
              <w:bottom w:w="28" w:type="dxa"/>
              <w:right w:w="85" w:type="dxa"/>
            </w:tcMar>
          </w:tcPr>
          <w:p w14:paraId="5806962E" w14:textId="7DF95C7E" w:rsidR="00A67EB1"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413519245"/>
                <w14:checkbox>
                  <w14:checked w14:val="0"/>
                  <w14:checkedState w14:val="2612" w14:font="MS Gothic"/>
                  <w14:uncheckedState w14:val="2610" w14:font="MS Gothic"/>
                </w14:checkbox>
              </w:sdtPr>
              <w:sdtContent>
                <w:r w:rsidR="00A67EB1" w:rsidRPr="004F53E2">
                  <w:rPr>
                    <w:rFonts w:ascii="Segoe UI Symbol" w:hAnsi="Segoe UI Symbol" w:cs="Segoe UI Symbol"/>
                  </w:rPr>
                  <w:t>☐</w:t>
                </w:r>
              </w:sdtContent>
            </w:sdt>
          </w:p>
        </w:tc>
      </w:tr>
      <w:tr w:rsidR="00A67EB1" w14:paraId="3ABC2296" w14:textId="77777777" w:rsidTr="004718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4"/>
            <w:shd w:val="clear" w:color="auto" w:fill="D9D9D9" w:themeFill="background1" w:themeFillShade="D9"/>
            <w:tcMar>
              <w:top w:w="28" w:type="dxa"/>
              <w:left w:w="85" w:type="dxa"/>
              <w:bottom w:w="28" w:type="dxa"/>
              <w:right w:w="85" w:type="dxa"/>
            </w:tcMar>
          </w:tcPr>
          <w:p w14:paraId="44DBAE57" w14:textId="77777777" w:rsidR="00A67EB1" w:rsidRPr="006D2772" w:rsidRDefault="00A67EB1" w:rsidP="00A67EB1">
            <w:pPr>
              <w:rPr>
                <w:szCs w:val="22"/>
              </w:rPr>
            </w:pPr>
            <w:r w:rsidRPr="006D2772">
              <w:rPr>
                <w:b/>
                <w:bCs/>
                <w:szCs w:val="22"/>
              </w:rPr>
              <w:t>Note</w:t>
            </w:r>
            <w:r w:rsidRPr="006D2772">
              <w:rPr>
                <w:szCs w:val="22"/>
              </w:rPr>
              <w:t xml:space="preserve">: Evidence of change of name is required if the name on any documents presented is different to the name of the </w:t>
            </w:r>
            <w:r w:rsidRPr="006D2772">
              <w:rPr>
                <w:color w:val="5E8AB4"/>
                <w:szCs w:val="22"/>
              </w:rPr>
              <w:t xml:space="preserve">applicant </w:t>
            </w:r>
            <w:r w:rsidRPr="006D2772">
              <w:rPr>
                <w:szCs w:val="22"/>
              </w:rPr>
              <w:t>(for example, marriage certificate, change of name certificate or deed poll).</w:t>
            </w:r>
          </w:p>
        </w:tc>
      </w:tr>
    </w:tbl>
    <w:p w14:paraId="5E87AC4E" w14:textId="6AE0BE1A" w:rsidR="00356EEB" w:rsidRDefault="00356EEB" w:rsidP="00FF363D"/>
    <w:tbl>
      <w:tblPr>
        <w:tblStyle w:val="NTGTable"/>
        <w:tblW w:w="9776" w:type="dxa"/>
        <w:tblLayout w:type="fixed"/>
        <w:tblLook w:val="04A0" w:firstRow="1" w:lastRow="0" w:firstColumn="1" w:lastColumn="0" w:noHBand="0" w:noVBand="1"/>
        <w:tblDescription w:val="Australian citizenship or permanent residency"/>
      </w:tblPr>
      <w:tblGrid>
        <w:gridCol w:w="2268"/>
        <w:gridCol w:w="5103"/>
        <w:gridCol w:w="1202"/>
        <w:gridCol w:w="1203"/>
      </w:tblGrid>
      <w:tr w:rsidR="001424C0" w14:paraId="01D9E220" w14:textId="77777777" w:rsidTr="004D2C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4"/>
            <w:tcMar>
              <w:top w:w="28" w:type="dxa"/>
              <w:left w:w="85" w:type="dxa"/>
              <w:bottom w:w="28" w:type="dxa"/>
              <w:right w:w="85" w:type="dxa"/>
            </w:tcMar>
            <w:vAlign w:val="bottom"/>
          </w:tcPr>
          <w:p w14:paraId="2D21B999" w14:textId="76F57405" w:rsidR="001424C0" w:rsidRPr="002163A7" w:rsidRDefault="001424C0" w:rsidP="001424C0">
            <w:r w:rsidRPr="002163A7">
              <w:t>Australian citizenship or permanent residency</w:t>
            </w:r>
          </w:p>
        </w:tc>
      </w:tr>
      <w:tr w:rsidR="001424C0" w14:paraId="284604A7" w14:textId="77777777" w:rsidTr="00A431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1" w:type="dxa"/>
            <w:gridSpan w:val="2"/>
            <w:shd w:val="clear" w:color="auto" w:fill="D9D9D9" w:themeFill="background1" w:themeFillShade="D9"/>
            <w:tcMar>
              <w:top w:w="28" w:type="dxa"/>
              <w:left w:w="85" w:type="dxa"/>
              <w:bottom w:w="28" w:type="dxa"/>
              <w:right w:w="85" w:type="dxa"/>
            </w:tcMar>
            <w:vAlign w:val="center"/>
          </w:tcPr>
          <w:p w14:paraId="1EC49A4D" w14:textId="480D65B0" w:rsidR="001424C0" w:rsidRPr="00E26039" w:rsidRDefault="001424C0" w:rsidP="008501F7">
            <w:pPr>
              <w:rPr>
                <w:b/>
              </w:rPr>
            </w:pPr>
            <w:r w:rsidRPr="00A431B7">
              <w:rPr>
                <w:b/>
              </w:rPr>
              <w:t>Evidence required</w:t>
            </w:r>
          </w:p>
        </w:tc>
        <w:tc>
          <w:tcPr>
            <w:tcW w:w="1202" w:type="dxa"/>
            <w:shd w:val="clear" w:color="auto" w:fill="D9D9D9" w:themeFill="background1" w:themeFillShade="D9"/>
            <w:tcMar>
              <w:top w:w="28" w:type="dxa"/>
              <w:left w:w="85" w:type="dxa"/>
              <w:bottom w:w="28" w:type="dxa"/>
              <w:right w:w="85" w:type="dxa"/>
            </w:tcMar>
            <w:vAlign w:val="bottom"/>
          </w:tcPr>
          <w:p w14:paraId="77604A0C" w14:textId="77777777" w:rsidR="001424C0" w:rsidRPr="00A431B7" w:rsidRDefault="001424C0" w:rsidP="008501F7">
            <w:pPr>
              <w:cnfStyle w:val="000000100000" w:firstRow="0" w:lastRow="0" w:firstColumn="0" w:lastColumn="0" w:oddVBand="0" w:evenVBand="0" w:oddHBand="1" w:evenHBand="0" w:firstRowFirstColumn="0" w:firstRowLastColumn="0" w:lastRowFirstColumn="0" w:lastRowLastColumn="0"/>
              <w:rPr>
                <w:b/>
              </w:rPr>
            </w:pPr>
            <w:r w:rsidRPr="00A431B7">
              <w:rPr>
                <w:b/>
              </w:rPr>
              <w:t>Tick if attached</w:t>
            </w:r>
          </w:p>
        </w:tc>
        <w:tc>
          <w:tcPr>
            <w:tcW w:w="1203" w:type="dxa"/>
            <w:shd w:val="clear" w:color="auto" w:fill="D9D9D9" w:themeFill="background1" w:themeFillShade="D9"/>
            <w:tcMar>
              <w:top w:w="28" w:type="dxa"/>
              <w:left w:w="85" w:type="dxa"/>
              <w:bottom w:w="28" w:type="dxa"/>
              <w:right w:w="85" w:type="dxa"/>
            </w:tcMar>
            <w:vAlign w:val="bottom"/>
          </w:tcPr>
          <w:p w14:paraId="4405A98B" w14:textId="77777777" w:rsidR="001424C0" w:rsidRPr="00A431B7" w:rsidRDefault="001424C0" w:rsidP="008501F7">
            <w:pPr>
              <w:cnfStyle w:val="000000100000" w:firstRow="0" w:lastRow="0" w:firstColumn="0" w:lastColumn="0" w:oddVBand="0" w:evenVBand="0" w:oddHBand="1" w:evenHBand="0" w:firstRowFirstColumn="0" w:firstRowLastColumn="0" w:lastRowFirstColumn="0" w:lastRowLastColumn="0"/>
              <w:rPr>
                <w:b/>
              </w:rPr>
            </w:pPr>
            <w:r w:rsidRPr="00A431B7">
              <w:rPr>
                <w:b/>
              </w:rPr>
              <w:t>Office use only</w:t>
            </w:r>
          </w:p>
        </w:tc>
      </w:tr>
      <w:tr w:rsidR="001424C0" w14:paraId="2897C9F6" w14:textId="77777777" w:rsidTr="004D2CCC">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2268" w:type="dxa"/>
            <w:tcBorders>
              <w:bottom w:val="nil"/>
            </w:tcBorders>
            <w:tcMar>
              <w:top w:w="28" w:type="dxa"/>
              <w:left w:w="85" w:type="dxa"/>
              <w:bottom w:w="28" w:type="dxa"/>
              <w:right w:w="85" w:type="dxa"/>
            </w:tcMar>
          </w:tcPr>
          <w:p w14:paraId="212D3544" w14:textId="77777777" w:rsidR="001424C0" w:rsidRPr="00C34739" w:rsidRDefault="001424C0" w:rsidP="008501F7">
            <w:r w:rsidRPr="00C34739">
              <w:t>Citizenship or permanent residency</w:t>
            </w:r>
          </w:p>
        </w:tc>
        <w:tc>
          <w:tcPr>
            <w:tcW w:w="5103" w:type="dxa"/>
            <w:tcMar>
              <w:top w:w="28" w:type="dxa"/>
              <w:left w:w="85" w:type="dxa"/>
              <w:bottom w:w="28" w:type="dxa"/>
              <w:right w:w="85" w:type="dxa"/>
            </w:tcMar>
          </w:tcPr>
          <w:p w14:paraId="5E6126D3" w14:textId="281C254B" w:rsidR="001424C0" w:rsidRPr="00C34739" w:rsidRDefault="001424C0" w:rsidP="008501F7">
            <w:pPr>
              <w:cnfStyle w:val="000000010000" w:firstRow="0" w:lastRow="0" w:firstColumn="0" w:lastColumn="0" w:oddVBand="0" w:evenVBand="0" w:oddHBand="0" w:evenHBand="1" w:firstRowFirstColumn="0" w:firstRowLastColumn="0" w:lastRowFirstColumn="0" w:lastRowLastColumn="0"/>
            </w:pPr>
            <w:r w:rsidRPr="00C34739">
              <w:t>Citizenship certificate</w:t>
            </w:r>
            <w:r w:rsidR="006C3D3D">
              <w:t xml:space="preserve">, </w:t>
            </w:r>
            <w:r w:rsidR="006C3D3D" w:rsidRPr="00A431B7">
              <w:rPr>
                <w:b/>
              </w:rPr>
              <w:t>or</w:t>
            </w:r>
          </w:p>
        </w:tc>
        <w:tc>
          <w:tcPr>
            <w:tcW w:w="1202" w:type="dxa"/>
            <w:tcMar>
              <w:top w:w="28" w:type="dxa"/>
              <w:left w:w="85" w:type="dxa"/>
              <w:bottom w:w="28" w:type="dxa"/>
              <w:right w:w="85" w:type="dxa"/>
            </w:tcMar>
          </w:tcPr>
          <w:p w14:paraId="501B6489" w14:textId="22756B99" w:rsidR="001424C0"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651718512"/>
                <w14:checkbox>
                  <w14:checked w14:val="0"/>
                  <w14:checkedState w14:val="2612" w14:font="MS Gothic"/>
                  <w14:uncheckedState w14:val="2610" w14:font="MS Gothic"/>
                </w14:checkbox>
              </w:sdtPr>
              <w:sdtContent>
                <w:r w:rsidR="00DB17C8">
                  <w:rPr>
                    <w:rFonts w:ascii="MS Gothic" w:eastAsia="MS Gothic" w:hAnsi="MS Gothic" w:hint="eastAsia"/>
                  </w:rPr>
                  <w:t>☐</w:t>
                </w:r>
              </w:sdtContent>
            </w:sdt>
          </w:p>
        </w:tc>
        <w:tc>
          <w:tcPr>
            <w:tcW w:w="1203" w:type="dxa"/>
            <w:tcMar>
              <w:top w:w="28" w:type="dxa"/>
              <w:left w:w="85" w:type="dxa"/>
              <w:bottom w:w="28" w:type="dxa"/>
              <w:right w:w="85" w:type="dxa"/>
            </w:tcMar>
          </w:tcPr>
          <w:p w14:paraId="45ECCD96" w14:textId="243A27BE" w:rsidR="001424C0"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906724384"/>
                <w14:checkbox>
                  <w14:checked w14:val="0"/>
                  <w14:checkedState w14:val="2612" w14:font="MS Gothic"/>
                  <w14:uncheckedState w14:val="2610" w14:font="MS Gothic"/>
                </w14:checkbox>
              </w:sdtPr>
              <w:sdtContent>
                <w:r w:rsidR="001424C0" w:rsidRPr="004F53E2">
                  <w:rPr>
                    <w:rFonts w:ascii="Segoe UI Symbol" w:hAnsi="Segoe UI Symbol" w:cs="Segoe UI Symbol"/>
                  </w:rPr>
                  <w:t>☐</w:t>
                </w:r>
              </w:sdtContent>
            </w:sdt>
          </w:p>
        </w:tc>
      </w:tr>
      <w:tr w:rsidR="001424C0" w14:paraId="577BB5E8" w14:textId="77777777" w:rsidTr="004D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il"/>
              <w:bottom w:val="single" w:sz="4" w:space="0" w:color="auto"/>
            </w:tcBorders>
            <w:tcMar>
              <w:top w:w="28" w:type="dxa"/>
              <w:left w:w="85" w:type="dxa"/>
              <w:bottom w:w="28" w:type="dxa"/>
              <w:right w:w="85" w:type="dxa"/>
            </w:tcMar>
          </w:tcPr>
          <w:p w14:paraId="622BAD5E" w14:textId="77777777" w:rsidR="001424C0" w:rsidRPr="00C34739" w:rsidRDefault="001424C0" w:rsidP="008501F7"/>
        </w:tc>
        <w:tc>
          <w:tcPr>
            <w:tcW w:w="5103" w:type="dxa"/>
            <w:tcMar>
              <w:top w:w="28" w:type="dxa"/>
              <w:left w:w="85" w:type="dxa"/>
              <w:bottom w:w="28" w:type="dxa"/>
              <w:right w:w="85" w:type="dxa"/>
            </w:tcMar>
          </w:tcPr>
          <w:p w14:paraId="40A6E888" w14:textId="1FFF7B15" w:rsidR="001424C0" w:rsidRPr="00C34739" w:rsidRDefault="001424C0" w:rsidP="00A431B7">
            <w:pPr>
              <w:cnfStyle w:val="000000100000" w:firstRow="0" w:lastRow="0" w:firstColumn="0" w:lastColumn="0" w:oddVBand="0" w:evenVBand="0" w:oddHBand="1" w:evenHBand="0" w:firstRowFirstColumn="0" w:firstRowLastColumn="0" w:lastRowFirstColumn="0" w:lastRowLastColumn="0"/>
            </w:pPr>
            <w:proofErr w:type="gramStart"/>
            <w:r w:rsidRPr="00C34739">
              <w:t>permanent</w:t>
            </w:r>
            <w:proofErr w:type="gramEnd"/>
            <w:r w:rsidRPr="00C34739">
              <w:t xml:space="preserve"> residency certificate, permanent residency visa or special category visa.</w:t>
            </w:r>
          </w:p>
        </w:tc>
        <w:tc>
          <w:tcPr>
            <w:tcW w:w="1202" w:type="dxa"/>
            <w:tcMar>
              <w:top w:w="28" w:type="dxa"/>
              <w:left w:w="85" w:type="dxa"/>
              <w:bottom w:w="28" w:type="dxa"/>
              <w:right w:w="85" w:type="dxa"/>
            </w:tcMar>
          </w:tcPr>
          <w:p w14:paraId="5E338D22" w14:textId="66136D00" w:rsidR="001424C0"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2124298450"/>
                <w14:checkbox>
                  <w14:checked w14:val="0"/>
                  <w14:checkedState w14:val="2612" w14:font="MS Gothic"/>
                  <w14:uncheckedState w14:val="2610" w14:font="MS Gothic"/>
                </w14:checkbox>
              </w:sdtPr>
              <w:sdtContent>
                <w:r w:rsidR="001424C0" w:rsidRPr="004F53E2">
                  <w:rPr>
                    <w:rFonts w:ascii="Segoe UI Symbol" w:hAnsi="Segoe UI Symbol" w:cs="Segoe UI Symbol"/>
                  </w:rPr>
                  <w:t>☐</w:t>
                </w:r>
              </w:sdtContent>
            </w:sdt>
          </w:p>
        </w:tc>
        <w:tc>
          <w:tcPr>
            <w:tcW w:w="1203" w:type="dxa"/>
            <w:tcMar>
              <w:top w:w="28" w:type="dxa"/>
              <w:left w:w="85" w:type="dxa"/>
              <w:bottom w:w="28" w:type="dxa"/>
              <w:right w:w="85" w:type="dxa"/>
            </w:tcMar>
          </w:tcPr>
          <w:p w14:paraId="7ABA487C" w14:textId="1249960F" w:rsidR="001424C0"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614970713"/>
                <w14:checkbox>
                  <w14:checked w14:val="0"/>
                  <w14:checkedState w14:val="2612" w14:font="MS Gothic"/>
                  <w14:uncheckedState w14:val="2610" w14:font="MS Gothic"/>
                </w14:checkbox>
              </w:sdtPr>
              <w:sdtContent>
                <w:r w:rsidR="001424C0" w:rsidRPr="004F53E2">
                  <w:rPr>
                    <w:rFonts w:ascii="Segoe UI Symbol" w:hAnsi="Segoe UI Symbol" w:cs="Segoe UI Symbol"/>
                  </w:rPr>
                  <w:t>☐</w:t>
                </w:r>
              </w:sdtContent>
            </w:sdt>
          </w:p>
        </w:tc>
      </w:tr>
      <w:tr w:rsidR="001424C0" w14:paraId="2528A66B" w14:textId="77777777" w:rsidTr="00A431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4"/>
            <w:shd w:val="clear" w:color="auto" w:fill="D9D9D9" w:themeFill="background1" w:themeFillShade="D9"/>
            <w:tcMar>
              <w:top w:w="28" w:type="dxa"/>
              <w:left w:w="85" w:type="dxa"/>
              <w:bottom w:w="28" w:type="dxa"/>
              <w:right w:w="85" w:type="dxa"/>
            </w:tcMar>
          </w:tcPr>
          <w:p w14:paraId="13F12517" w14:textId="77777777" w:rsidR="001424C0" w:rsidRPr="006D2772" w:rsidRDefault="001424C0" w:rsidP="008501F7">
            <w:pPr>
              <w:rPr>
                <w:szCs w:val="22"/>
              </w:rPr>
            </w:pPr>
            <w:r w:rsidRPr="00A431B7">
              <w:rPr>
                <w:b/>
                <w:bCs/>
                <w:szCs w:val="22"/>
              </w:rPr>
              <w:t>Note</w:t>
            </w:r>
            <w:r w:rsidRPr="00A431B7">
              <w:rPr>
                <w:b/>
                <w:szCs w:val="22"/>
              </w:rPr>
              <w:t>:</w:t>
            </w:r>
            <w:r w:rsidRPr="006D2772">
              <w:rPr>
                <w:szCs w:val="22"/>
              </w:rPr>
              <w:t xml:space="preserve"> Evidence of change of name is required if the name on any documents presented is different to the name of the </w:t>
            </w:r>
            <w:r w:rsidRPr="006D2772">
              <w:rPr>
                <w:color w:val="5E8AB4"/>
                <w:szCs w:val="22"/>
              </w:rPr>
              <w:t xml:space="preserve">applicant </w:t>
            </w:r>
            <w:r w:rsidRPr="006D2772">
              <w:rPr>
                <w:szCs w:val="22"/>
              </w:rPr>
              <w:t>(for example, marriage certificate, change of name certificate or deed poll).</w:t>
            </w:r>
          </w:p>
        </w:tc>
      </w:tr>
    </w:tbl>
    <w:p w14:paraId="4AE9DF6F" w14:textId="655F92D5" w:rsidR="001424C0" w:rsidRDefault="001424C0" w:rsidP="00FF363D"/>
    <w:p w14:paraId="1E90E88C" w14:textId="6FC9F9F1" w:rsidR="00D93EB6" w:rsidRDefault="00D93EB6" w:rsidP="00FF363D"/>
    <w:p w14:paraId="3286827F" w14:textId="529F7058" w:rsidR="00D93EB6" w:rsidRDefault="00D93EB6" w:rsidP="00FF363D"/>
    <w:p w14:paraId="49A5C45F" w14:textId="77777777" w:rsidR="00D93EB6" w:rsidRDefault="00D93EB6" w:rsidP="00FF363D"/>
    <w:tbl>
      <w:tblPr>
        <w:tblStyle w:val="NTGTable"/>
        <w:tblW w:w="9776" w:type="dxa"/>
        <w:tblLayout w:type="fixed"/>
        <w:tblLook w:val="04A0" w:firstRow="1" w:lastRow="0" w:firstColumn="1" w:lastColumn="0" w:noHBand="0" w:noVBand="1"/>
        <w:tblDescription w:val="Transaction type"/>
      </w:tblPr>
      <w:tblGrid>
        <w:gridCol w:w="2277"/>
        <w:gridCol w:w="5129"/>
        <w:gridCol w:w="1185"/>
        <w:gridCol w:w="1185"/>
      </w:tblGrid>
      <w:tr w:rsidR="00B5205A" w14:paraId="530F0390" w14:textId="77777777" w:rsidTr="00C34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4"/>
            <w:tcMar>
              <w:top w:w="28" w:type="dxa"/>
              <w:left w:w="85" w:type="dxa"/>
              <w:bottom w:w="28" w:type="dxa"/>
              <w:right w:w="85" w:type="dxa"/>
            </w:tcMar>
            <w:vAlign w:val="bottom"/>
          </w:tcPr>
          <w:p w14:paraId="15EA280C" w14:textId="1E8A260B" w:rsidR="00B5205A" w:rsidRDefault="00B5205A" w:rsidP="00A67EB1">
            <w:r w:rsidRPr="00AE5873">
              <w:t>Transaction type</w:t>
            </w:r>
          </w:p>
        </w:tc>
      </w:tr>
      <w:tr w:rsidR="00A308DD" w14:paraId="77B0F160"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06" w:type="dxa"/>
            <w:gridSpan w:val="2"/>
            <w:shd w:val="clear" w:color="auto" w:fill="D9D9D9" w:themeFill="background1" w:themeFillShade="D9"/>
            <w:tcMar>
              <w:top w:w="28" w:type="dxa"/>
              <w:left w:w="85" w:type="dxa"/>
              <w:bottom w:w="28" w:type="dxa"/>
              <w:right w:w="85" w:type="dxa"/>
            </w:tcMar>
            <w:vAlign w:val="center"/>
          </w:tcPr>
          <w:p w14:paraId="020895CA" w14:textId="6BC71203" w:rsidR="00A308DD" w:rsidRPr="00D67A9D" w:rsidRDefault="00A308DD" w:rsidP="00180E2B">
            <w:pPr>
              <w:rPr>
                <w:b/>
                <w:bCs/>
              </w:rPr>
            </w:pPr>
            <w:r w:rsidRPr="00D67A9D">
              <w:rPr>
                <w:b/>
                <w:bCs/>
              </w:rPr>
              <w:t>Evidence required</w:t>
            </w:r>
          </w:p>
        </w:tc>
        <w:tc>
          <w:tcPr>
            <w:tcW w:w="1185" w:type="dxa"/>
            <w:shd w:val="clear" w:color="auto" w:fill="D9D9D9" w:themeFill="background1" w:themeFillShade="D9"/>
            <w:tcMar>
              <w:top w:w="28" w:type="dxa"/>
              <w:left w:w="85" w:type="dxa"/>
              <w:bottom w:w="28" w:type="dxa"/>
              <w:right w:w="85" w:type="dxa"/>
            </w:tcMar>
            <w:vAlign w:val="bottom"/>
          </w:tcPr>
          <w:p w14:paraId="1E671E22" w14:textId="77777777" w:rsidR="00A308DD" w:rsidRPr="00D67A9D" w:rsidRDefault="00A308DD" w:rsidP="00A67EB1">
            <w:pPr>
              <w:cnfStyle w:val="000000100000" w:firstRow="0" w:lastRow="0" w:firstColumn="0" w:lastColumn="0" w:oddVBand="0" w:evenVBand="0" w:oddHBand="1" w:evenHBand="0" w:firstRowFirstColumn="0" w:firstRowLastColumn="0" w:lastRowFirstColumn="0" w:lastRowLastColumn="0"/>
              <w:rPr>
                <w:b/>
                <w:bCs/>
              </w:rPr>
            </w:pPr>
            <w:r w:rsidRPr="00D67A9D">
              <w:rPr>
                <w:b/>
                <w:bCs/>
              </w:rPr>
              <w:t>Tick if attached</w:t>
            </w:r>
          </w:p>
        </w:tc>
        <w:tc>
          <w:tcPr>
            <w:tcW w:w="1185" w:type="dxa"/>
            <w:shd w:val="clear" w:color="auto" w:fill="D9D9D9" w:themeFill="background1" w:themeFillShade="D9"/>
            <w:tcMar>
              <w:top w:w="28" w:type="dxa"/>
              <w:left w:w="85" w:type="dxa"/>
              <w:bottom w:w="28" w:type="dxa"/>
              <w:right w:w="85" w:type="dxa"/>
            </w:tcMar>
            <w:vAlign w:val="bottom"/>
          </w:tcPr>
          <w:p w14:paraId="74FBB739" w14:textId="77777777" w:rsidR="00A308DD" w:rsidRPr="00D67A9D" w:rsidRDefault="00A308DD" w:rsidP="00A67EB1">
            <w:pPr>
              <w:cnfStyle w:val="000000100000" w:firstRow="0" w:lastRow="0" w:firstColumn="0" w:lastColumn="0" w:oddVBand="0" w:evenVBand="0" w:oddHBand="1" w:evenHBand="0" w:firstRowFirstColumn="0" w:firstRowLastColumn="0" w:lastRowFirstColumn="0" w:lastRowLastColumn="0"/>
              <w:rPr>
                <w:b/>
                <w:bCs/>
              </w:rPr>
            </w:pPr>
            <w:r w:rsidRPr="00D67A9D">
              <w:rPr>
                <w:b/>
                <w:bCs/>
              </w:rPr>
              <w:t>Office use only</w:t>
            </w:r>
          </w:p>
        </w:tc>
      </w:tr>
      <w:tr w:rsidR="00E01672" w14:paraId="666D14EB"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val="restart"/>
            <w:tcMar>
              <w:top w:w="28" w:type="dxa"/>
              <w:left w:w="85" w:type="dxa"/>
              <w:bottom w:w="28" w:type="dxa"/>
              <w:right w:w="85" w:type="dxa"/>
            </w:tcMar>
          </w:tcPr>
          <w:p w14:paraId="5A28F0D3" w14:textId="77777777" w:rsidR="00E01672" w:rsidRPr="006D3306" w:rsidRDefault="00E01672" w:rsidP="00A67EB1">
            <w:pPr>
              <w:rPr>
                <w:lang w:val="en-US"/>
              </w:rPr>
            </w:pPr>
            <w:r w:rsidRPr="006D3306">
              <w:rPr>
                <w:color w:val="5E8AB4"/>
                <w:lang w:val="en-US"/>
              </w:rPr>
              <w:t xml:space="preserve">Contract of sale </w:t>
            </w:r>
            <w:r w:rsidRPr="006D3306">
              <w:rPr>
                <w:lang w:val="en-US"/>
              </w:rPr>
              <w:t xml:space="preserve">to purchase a </w:t>
            </w:r>
            <w:r w:rsidRPr="006D3306">
              <w:rPr>
                <w:color w:val="5E8AB4"/>
                <w:lang w:val="en-US"/>
              </w:rPr>
              <w:t>home</w:t>
            </w:r>
          </w:p>
        </w:tc>
        <w:tc>
          <w:tcPr>
            <w:tcW w:w="5129" w:type="dxa"/>
            <w:tcMar>
              <w:top w:w="28" w:type="dxa"/>
              <w:left w:w="85" w:type="dxa"/>
              <w:bottom w:w="28" w:type="dxa"/>
              <w:right w:w="85" w:type="dxa"/>
            </w:tcMar>
          </w:tcPr>
          <w:p w14:paraId="6FABBFB7" w14:textId="60D0F70A" w:rsidR="00E01672" w:rsidRPr="006D3306" w:rsidRDefault="00E01672" w:rsidP="00D67A9D">
            <w:pPr>
              <w:pStyle w:val="Tablenumberlistlevel1"/>
              <w:numPr>
                <w:ilvl w:val="0"/>
                <w:numId w:val="37"/>
              </w:numPr>
              <w:cnfStyle w:val="000000010000" w:firstRow="0" w:lastRow="0" w:firstColumn="0" w:lastColumn="0" w:oddVBand="0" w:evenVBand="0" w:oddHBand="0" w:evenHBand="1" w:firstRowFirstColumn="0" w:firstRowLastColumn="0" w:lastRowFirstColumn="0" w:lastRowLastColumn="0"/>
            </w:pPr>
            <w:r w:rsidRPr="006D3306">
              <w:t xml:space="preserve">The </w:t>
            </w:r>
            <w:r w:rsidRPr="006D3306">
              <w:rPr>
                <w:color w:val="5E8AB4"/>
              </w:rPr>
              <w:t xml:space="preserve">contract of sale </w:t>
            </w:r>
            <w:r w:rsidRPr="006D3306">
              <w:t xml:space="preserve">for purchase of the </w:t>
            </w:r>
            <w:r w:rsidRPr="006D3306">
              <w:rPr>
                <w:color w:val="5E8AB4"/>
              </w:rPr>
              <w:t xml:space="preserve">home </w:t>
            </w:r>
            <w:r w:rsidRPr="006D3306">
              <w:t>dated and signed by all</w:t>
            </w:r>
            <w:r w:rsidRPr="006D3306">
              <w:tab/>
              <w:t xml:space="preserve"> parties.</w:t>
            </w:r>
          </w:p>
        </w:tc>
        <w:tc>
          <w:tcPr>
            <w:tcW w:w="1185" w:type="dxa"/>
            <w:tcMar>
              <w:top w:w="28" w:type="dxa"/>
              <w:left w:w="85" w:type="dxa"/>
              <w:bottom w:w="28" w:type="dxa"/>
              <w:right w:w="85" w:type="dxa"/>
            </w:tcMar>
          </w:tcPr>
          <w:p w14:paraId="2AE6D35B" w14:textId="18740829"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63479853"/>
                <w14:checkbox>
                  <w14:checked w14:val="0"/>
                  <w14:checkedState w14:val="2612" w14:font="MS Gothic"/>
                  <w14:uncheckedState w14:val="2610" w14:font="MS Gothic"/>
                </w14:checkbox>
              </w:sdtPr>
              <w:sdtContent>
                <w:r w:rsidR="00DB17C8">
                  <w:rPr>
                    <w:rFonts w:ascii="MS Gothic" w:eastAsia="MS Gothic" w:hAnsi="MS Gothic" w:hint="eastAsia"/>
                  </w:rPr>
                  <w:t>☐</w:t>
                </w:r>
              </w:sdtContent>
            </w:sdt>
          </w:p>
        </w:tc>
        <w:tc>
          <w:tcPr>
            <w:tcW w:w="1185" w:type="dxa"/>
            <w:tcMar>
              <w:top w:w="28" w:type="dxa"/>
              <w:left w:w="85" w:type="dxa"/>
              <w:bottom w:w="28" w:type="dxa"/>
              <w:right w:w="85" w:type="dxa"/>
            </w:tcMar>
          </w:tcPr>
          <w:p w14:paraId="744717E8" w14:textId="1DB97DE6"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119942766"/>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7D88F7C8"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Mar>
              <w:top w:w="28" w:type="dxa"/>
              <w:left w:w="85" w:type="dxa"/>
              <w:bottom w:w="28" w:type="dxa"/>
              <w:right w:w="85" w:type="dxa"/>
            </w:tcMar>
          </w:tcPr>
          <w:p w14:paraId="6B099374" w14:textId="77777777" w:rsidR="00E01672" w:rsidRPr="006D3306" w:rsidRDefault="00E01672" w:rsidP="00180E2B">
            <w:pPr>
              <w:rPr>
                <w:color w:val="5E8AB4"/>
                <w:lang w:val="en-US"/>
              </w:rPr>
            </w:pPr>
          </w:p>
        </w:tc>
        <w:tc>
          <w:tcPr>
            <w:tcW w:w="5129" w:type="dxa"/>
            <w:tcMar>
              <w:top w:w="28" w:type="dxa"/>
              <w:left w:w="85" w:type="dxa"/>
              <w:bottom w:w="28" w:type="dxa"/>
              <w:right w:w="85" w:type="dxa"/>
            </w:tcMar>
          </w:tcPr>
          <w:p w14:paraId="696AB303" w14:textId="4F7428F1" w:rsidR="00E01672" w:rsidRPr="006D3306" w:rsidRDefault="00E01672" w:rsidP="00180E2B">
            <w:pPr>
              <w:pStyle w:val="Tablenumberlistlevel1"/>
              <w:numPr>
                <w:ilvl w:val="0"/>
                <w:numId w:val="37"/>
              </w:numPr>
              <w:cnfStyle w:val="000000100000" w:firstRow="0" w:lastRow="0" w:firstColumn="0" w:lastColumn="0" w:oddVBand="0" w:evenVBand="0" w:oddHBand="1" w:evenHBand="0" w:firstRowFirstColumn="0" w:firstRowLastColumn="0" w:lastRowFirstColumn="0" w:lastRowLastColumn="0"/>
            </w:pPr>
            <w:r w:rsidRPr="006D3306">
              <w:t xml:space="preserve">If the contract is for the purchase of a </w:t>
            </w:r>
            <w:r w:rsidRPr="006D3306">
              <w:rPr>
                <w:color w:val="5E8AB4"/>
              </w:rPr>
              <w:t xml:space="preserve">new home </w:t>
            </w:r>
            <w:r w:rsidRPr="006D3306">
              <w:t xml:space="preserve">you will also need to provide a completed form </w:t>
            </w:r>
            <w:hyperlink r:id="rId32" w:history="1">
              <w:r w:rsidRPr="00C34739">
                <w:rPr>
                  <w:rStyle w:val="Hyperlink"/>
                </w:rPr>
                <w:t>F-HI-012</w:t>
              </w:r>
            </w:hyperlink>
            <w:r w:rsidRPr="006D3306">
              <w:t xml:space="preserve"> for individual vendors or </w:t>
            </w:r>
            <w:hyperlink r:id="rId33" w:history="1">
              <w:r w:rsidRPr="00C34739">
                <w:rPr>
                  <w:rStyle w:val="Hyperlink"/>
                </w:rPr>
                <w:t>F-HI-013</w:t>
              </w:r>
            </w:hyperlink>
            <w:r w:rsidRPr="006D3306">
              <w:t xml:space="preserve"> for company vendors (original required).</w:t>
            </w:r>
          </w:p>
        </w:tc>
        <w:tc>
          <w:tcPr>
            <w:tcW w:w="1185" w:type="dxa"/>
            <w:tcMar>
              <w:top w:w="28" w:type="dxa"/>
              <w:left w:w="85" w:type="dxa"/>
              <w:bottom w:w="28" w:type="dxa"/>
              <w:right w:w="85" w:type="dxa"/>
            </w:tcMar>
          </w:tcPr>
          <w:p w14:paraId="3D626D41" w14:textId="1AF325C4"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117517644"/>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Mar>
              <w:top w:w="28" w:type="dxa"/>
              <w:left w:w="85" w:type="dxa"/>
              <w:bottom w:w="28" w:type="dxa"/>
              <w:right w:w="85" w:type="dxa"/>
            </w:tcMar>
          </w:tcPr>
          <w:p w14:paraId="0406376D" w14:textId="395B427D"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623431392"/>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662A7807"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Mar>
              <w:top w:w="28" w:type="dxa"/>
              <w:left w:w="85" w:type="dxa"/>
              <w:bottom w:w="28" w:type="dxa"/>
              <w:right w:w="85" w:type="dxa"/>
            </w:tcMar>
          </w:tcPr>
          <w:p w14:paraId="01C85C1C" w14:textId="77777777" w:rsidR="00E01672" w:rsidRPr="006D3306" w:rsidRDefault="00E01672" w:rsidP="00A67EB1"/>
        </w:tc>
        <w:tc>
          <w:tcPr>
            <w:tcW w:w="5129" w:type="dxa"/>
            <w:tcMar>
              <w:top w:w="28" w:type="dxa"/>
              <w:left w:w="85" w:type="dxa"/>
              <w:bottom w:w="28" w:type="dxa"/>
              <w:right w:w="85" w:type="dxa"/>
            </w:tcMar>
          </w:tcPr>
          <w:p w14:paraId="7E823E63" w14:textId="77777777" w:rsidR="00E01672" w:rsidRPr="006D3306" w:rsidRDefault="00E01672" w:rsidP="00A67EB1">
            <w:pPr>
              <w:pStyle w:val="Tablenumberlistlevel1"/>
              <w:cnfStyle w:val="000000010000" w:firstRow="0" w:lastRow="0" w:firstColumn="0" w:lastColumn="0" w:oddVBand="0" w:evenVBand="0" w:oddHBand="0" w:evenHBand="1" w:firstRowFirstColumn="0" w:firstRowLastColumn="0" w:lastRowFirstColumn="0" w:lastRowLastColumn="0"/>
            </w:pPr>
            <w:r w:rsidRPr="006D3306">
              <w:t xml:space="preserve">If a </w:t>
            </w:r>
            <w:r w:rsidRPr="006D3306">
              <w:rPr>
                <w:color w:val="5E8AB4"/>
              </w:rPr>
              <w:t>terms contract</w:t>
            </w:r>
            <w:r w:rsidRPr="006D3306">
              <w:t>, evidence to show that purchase instalments excluding the deposit of an amount equal to or greater than the FHOG have been paid.</w:t>
            </w:r>
          </w:p>
        </w:tc>
        <w:tc>
          <w:tcPr>
            <w:tcW w:w="1185" w:type="dxa"/>
            <w:tcMar>
              <w:top w:w="28" w:type="dxa"/>
              <w:left w:w="85" w:type="dxa"/>
              <w:bottom w:w="28" w:type="dxa"/>
              <w:right w:w="85" w:type="dxa"/>
            </w:tcMar>
          </w:tcPr>
          <w:p w14:paraId="65A06037" w14:textId="03435669"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839183512"/>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Mar>
              <w:top w:w="28" w:type="dxa"/>
              <w:left w:w="85" w:type="dxa"/>
              <w:bottom w:w="28" w:type="dxa"/>
              <w:right w:w="85" w:type="dxa"/>
            </w:tcMar>
          </w:tcPr>
          <w:p w14:paraId="5497FF50" w14:textId="03D28D15"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97081514"/>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1439EB5A"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Mar>
              <w:top w:w="28" w:type="dxa"/>
              <w:left w:w="85" w:type="dxa"/>
              <w:bottom w:w="28" w:type="dxa"/>
              <w:right w:w="85" w:type="dxa"/>
            </w:tcMar>
          </w:tcPr>
          <w:p w14:paraId="064B87D4" w14:textId="77777777" w:rsidR="00E01672" w:rsidRPr="006D3306" w:rsidRDefault="00E01672" w:rsidP="00A67EB1"/>
        </w:tc>
        <w:tc>
          <w:tcPr>
            <w:tcW w:w="5129" w:type="dxa"/>
            <w:tcMar>
              <w:top w:w="28" w:type="dxa"/>
              <w:left w:w="85" w:type="dxa"/>
              <w:bottom w:w="28" w:type="dxa"/>
              <w:right w:w="85" w:type="dxa"/>
            </w:tcMar>
          </w:tcPr>
          <w:p w14:paraId="1AA676FB" w14:textId="77777777" w:rsidR="00E01672" w:rsidRPr="006D3306" w:rsidRDefault="00E01672" w:rsidP="00A67EB1">
            <w:pPr>
              <w:pStyle w:val="Tablenumberlistlevel1"/>
              <w:cnfStyle w:val="000000100000" w:firstRow="0" w:lastRow="0" w:firstColumn="0" w:lastColumn="0" w:oddVBand="0" w:evenVBand="0" w:oddHBand="1" w:evenHBand="0" w:firstRowFirstColumn="0" w:firstRowLastColumn="0" w:lastRowFirstColumn="0" w:lastRowLastColumn="0"/>
            </w:pPr>
            <w:r w:rsidRPr="006D3306">
              <w:t xml:space="preserve">If the parties to the transaction are </w:t>
            </w:r>
            <w:r w:rsidRPr="006D3306">
              <w:rPr>
                <w:color w:val="5E8AB4"/>
              </w:rPr>
              <w:t xml:space="preserve">related </w:t>
            </w:r>
            <w:r w:rsidRPr="006D3306">
              <w:t xml:space="preserve">or </w:t>
            </w:r>
            <w:r w:rsidRPr="006D3306">
              <w:rPr>
                <w:color w:val="5E8AB4"/>
              </w:rPr>
              <w:t>associated</w:t>
            </w:r>
            <w:r w:rsidRPr="006D3306">
              <w:t xml:space="preserve">, documentary evidence to show that </w:t>
            </w:r>
            <w:r w:rsidRPr="006D3306">
              <w:rPr>
                <w:color w:val="5E8AB4"/>
              </w:rPr>
              <w:t xml:space="preserve">consideration </w:t>
            </w:r>
            <w:r w:rsidRPr="006D3306">
              <w:t>of an amount equal to or greater than the FHOG has been paid.</w:t>
            </w:r>
          </w:p>
        </w:tc>
        <w:tc>
          <w:tcPr>
            <w:tcW w:w="1185" w:type="dxa"/>
            <w:tcMar>
              <w:top w:w="28" w:type="dxa"/>
              <w:left w:w="85" w:type="dxa"/>
              <w:bottom w:w="28" w:type="dxa"/>
              <w:right w:w="85" w:type="dxa"/>
            </w:tcMar>
          </w:tcPr>
          <w:p w14:paraId="7F2F400A" w14:textId="7DAF8F0C" w:rsidR="00E01672"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736590037"/>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Mar>
              <w:top w:w="28" w:type="dxa"/>
              <w:left w:w="85" w:type="dxa"/>
              <w:bottom w:w="28" w:type="dxa"/>
              <w:right w:w="85" w:type="dxa"/>
            </w:tcMar>
          </w:tcPr>
          <w:p w14:paraId="52B8BD10" w14:textId="54A9E3AD" w:rsidR="00E01672" w:rsidRDefault="005A463E" w:rsidP="00C34739">
            <w:pPr>
              <w:jc w:val="center"/>
              <w:cnfStyle w:val="000000100000" w:firstRow="0" w:lastRow="0" w:firstColumn="0" w:lastColumn="0" w:oddVBand="0" w:evenVBand="0" w:oddHBand="1" w:evenHBand="0" w:firstRowFirstColumn="0" w:firstRowLastColumn="0" w:lastRowFirstColumn="0" w:lastRowLastColumn="0"/>
            </w:pPr>
            <w:sdt>
              <w:sdtPr>
                <w:rPr>
                  <w:rFonts w:ascii="Segoe UI Symbol" w:hAnsi="Segoe UI Symbol"/>
                </w:rPr>
                <w:id w:val="1101841563"/>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54B6643E" w14:textId="77777777" w:rsidTr="00A431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Borders>
              <w:bottom w:val="single" w:sz="4" w:space="0" w:color="auto"/>
            </w:tcBorders>
            <w:tcMar>
              <w:top w:w="28" w:type="dxa"/>
              <w:left w:w="85" w:type="dxa"/>
              <w:bottom w:w="28" w:type="dxa"/>
              <w:right w:w="85" w:type="dxa"/>
            </w:tcMar>
          </w:tcPr>
          <w:p w14:paraId="0D069BB0" w14:textId="77777777" w:rsidR="00E01672" w:rsidRPr="006D3306" w:rsidRDefault="00E01672" w:rsidP="00A67EB1"/>
        </w:tc>
        <w:tc>
          <w:tcPr>
            <w:tcW w:w="5129" w:type="dxa"/>
            <w:tcBorders>
              <w:bottom w:val="single" w:sz="4" w:space="0" w:color="auto"/>
            </w:tcBorders>
            <w:tcMar>
              <w:top w:w="28" w:type="dxa"/>
              <w:left w:w="85" w:type="dxa"/>
              <w:bottom w:w="28" w:type="dxa"/>
              <w:right w:w="85" w:type="dxa"/>
            </w:tcMar>
          </w:tcPr>
          <w:p w14:paraId="76BD0379" w14:textId="77777777" w:rsidR="00E01672" w:rsidRPr="006D3306" w:rsidRDefault="00E01672" w:rsidP="00180E2B">
            <w:pPr>
              <w:pStyle w:val="Tablenumberlistlevel1"/>
              <w:cnfStyle w:val="000000010000" w:firstRow="0" w:lastRow="0" w:firstColumn="0" w:lastColumn="0" w:oddVBand="0" w:evenVBand="0" w:oddHBand="0" w:evenHBand="1" w:firstRowFirstColumn="0" w:firstRowLastColumn="0" w:lastRowFirstColumn="0" w:lastRowLastColumn="0"/>
            </w:pPr>
            <w:r w:rsidRPr="006D3306">
              <w:t xml:space="preserve">If the parties to the transaction are related or associated, supply evidence of value – this can be in the form of the Notice of Assessment issued by TRO. </w:t>
            </w:r>
          </w:p>
          <w:p w14:paraId="518F670F" w14:textId="7B577B19" w:rsidR="00E01672" w:rsidRPr="006D3306" w:rsidRDefault="00E01672" w:rsidP="00C34739">
            <w:pPr>
              <w:pStyle w:val="Tablenumberlistlevel1"/>
              <w:numPr>
                <w:ilvl w:val="0"/>
                <w:numId w:val="0"/>
              </w:numPr>
              <w:spacing w:before="60"/>
              <w:cnfStyle w:val="000000010000" w:firstRow="0" w:lastRow="0" w:firstColumn="0" w:lastColumn="0" w:oddVBand="0" w:evenVBand="0" w:oddHBand="0" w:evenHBand="1" w:firstRowFirstColumn="0" w:firstRowLastColumn="0" w:lastRowFirstColumn="0" w:lastRowLastColumn="0"/>
            </w:pPr>
            <w:r w:rsidRPr="00C34739">
              <w:rPr>
                <w:b/>
                <w:sz w:val="20"/>
              </w:rPr>
              <w:t>Note:</w:t>
            </w:r>
            <w:r w:rsidRPr="00C34739">
              <w:rPr>
                <w:sz w:val="20"/>
              </w:rPr>
              <w:t xml:space="preserve"> </w:t>
            </w:r>
            <w:r w:rsidR="00DB17C8">
              <w:rPr>
                <w:sz w:val="20"/>
              </w:rPr>
              <w:t xml:space="preserve">Item 5 </w:t>
            </w:r>
            <w:r w:rsidRPr="00C34739">
              <w:rPr>
                <w:sz w:val="20"/>
              </w:rPr>
              <w:t>only applies to eligible transactions between 1</w:t>
            </w:r>
            <w:r w:rsidRPr="006D3306">
              <w:rPr>
                <w:sz w:val="20"/>
              </w:rPr>
              <w:t> </w:t>
            </w:r>
            <w:r w:rsidRPr="00C34739">
              <w:rPr>
                <w:sz w:val="20"/>
              </w:rPr>
              <w:t>January</w:t>
            </w:r>
            <w:r w:rsidRPr="006D3306">
              <w:rPr>
                <w:sz w:val="20"/>
              </w:rPr>
              <w:t> </w:t>
            </w:r>
            <w:r w:rsidRPr="00C34739">
              <w:rPr>
                <w:sz w:val="20"/>
              </w:rPr>
              <w:t>2010 and 12</w:t>
            </w:r>
            <w:r w:rsidRPr="006D3306">
              <w:rPr>
                <w:sz w:val="20"/>
              </w:rPr>
              <w:t> </w:t>
            </w:r>
            <w:r w:rsidRPr="00C34739">
              <w:rPr>
                <w:sz w:val="20"/>
              </w:rPr>
              <w:t>May</w:t>
            </w:r>
            <w:r w:rsidRPr="006D3306">
              <w:rPr>
                <w:sz w:val="20"/>
              </w:rPr>
              <w:t> </w:t>
            </w:r>
            <w:r w:rsidRPr="00C34739">
              <w:rPr>
                <w:sz w:val="20"/>
              </w:rPr>
              <w:t>2014 for new homes, and between 1</w:t>
            </w:r>
            <w:r w:rsidRPr="006D3306">
              <w:rPr>
                <w:sz w:val="20"/>
              </w:rPr>
              <w:t> </w:t>
            </w:r>
            <w:r w:rsidRPr="00C34739">
              <w:rPr>
                <w:sz w:val="20"/>
              </w:rPr>
              <w:t>January</w:t>
            </w:r>
            <w:r w:rsidRPr="006D3306">
              <w:rPr>
                <w:sz w:val="20"/>
              </w:rPr>
              <w:t> </w:t>
            </w:r>
            <w:r w:rsidRPr="00C34739">
              <w:rPr>
                <w:sz w:val="20"/>
              </w:rPr>
              <w:t>2010 and 31 December</w:t>
            </w:r>
            <w:r w:rsidRPr="006D3306">
              <w:rPr>
                <w:sz w:val="20"/>
              </w:rPr>
              <w:t> </w:t>
            </w:r>
            <w:r w:rsidRPr="00C34739">
              <w:rPr>
                <w:sz w:val="20"/>
              </w:rPr>
              <w:t>2014 for established homes</w:t>
            </w:r>
            <w:r w:rsidRPr="006D3306">
              <w:rPr>
                <w:sz w:val="20"/>
              </w:rPr>
              <w:t>.</w:t>
            </w:r>
          </w:p>
        </w:tc>
        <w:tc>
          <w:tcPr>
            <w:tcW w:w="1185" w:type="dxa"/>
            <w:tcBorders>
              <w:bottom w:val="single" w:sz="4" w:space="0" w:color="auto"/>
            </w:tcBorders>
            <w:tcMar>
              <w:top w:w="28" w:type="dxa"/>
              <w:left w:w="85" w:type="dxa"/>
              <w:bottom w:w="28" w:type="dxa"/>
              <w:right w:w="85" w:type="dxa"/>
            </w:tcMar>
          </w:tcPr>
          <w:p w14:paraId="0571862A" w14:textId="0ADAC9AA"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42491408"/>
                <w14:checkbox>
                  <w14:checked w14:val="0"/>
                  <w14:checkedState w14:val="2612" w14:font="MS Gothic"/>
                  <w14:uncheckedState w14:val="2610" w14:font="MS Gothic"/>
                </w14:checkbox>
              </w:sdtPr>
              <w:sdtContent>
                <w:r w:rsidR="00E01672">
                  <w:rPr>
                    <w:rFonts w:ascii="MS Gothic" w:eastAsia="MS Gothic" w:hAnsi="MS Gothic" w:hint="eastAsia"/>
                  </w:rPr>
                  <w:t>☐</w:t>
                </w:r>
              </w:sdtContent>
            </w:sdt>
          </w:p>
        </w:tc>
        <w:tc>
          <w:tcPr>
            <w:tcW w:w="1185" w:type="dxa"/>
            <w:tcBorders>
              <w:bottom w:val="single" w:sz="4" w:space="0" w:color="auto"/>
            </w:tcBorders>
            <w:tcMar>
              <w:top w:w="28" w:type="dxa"/>
              <w:left w:w="85" w:type="dxa"/>
              <w:bottom w:w="28" w:type="dxa"/>
              <w:right w:w="85" w:type="dxa"/>
            </w:tcMar>
          </w:tcPr>
          <w:p w14:paraId="6F34B952" w14:textId="0D8F0443" w:rsidR="00E01672"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397349269"/>
                <w14:checkbox>
                  <w14:checked w14:val="0"/>
                  <w14:checkedState w14:val="2612" w14:font="MS Gothic"/>
                  <w14:uncheckedState w14:val="2610" w14:font="MS Gothic"/>
                </w14:checkbox>
              </w:sdtPr>
              <w:sdtContent>
                <w:r w:rsidR="00E01672">
                  <w:rPr>
                    <w:rFonts w:ascii="MS Gothic" w:eastAsia="MS Gothic" w:hAnsi="MS Gothic" w:hint="eastAsia"/>
                  </w:rPr>
                  <w:t>☐</w:t>
                </w:r>
              </w:sdtContent>
            </w:sdt>
          </w:p>
        </w:tc>
      </w:tr>
      <w:tr w:rsidR="00E01672" w14:paraId="3EBE9DB7" w14:textId="77777777" w:rsidTr="00A431B7">
        <w:trPr>
          <w:cnfStyle w:val="000000100000" w:firstRow="0" w:lastRow="0" w:firstColumn="0" w:lastColumn="0" w:oddVBand="0" w:evenVBand="0" w:oddHBand="1" w:evenHBand="0" w:firstRowFirstColumn="0" w:firstRowLastColumn="0" w:lastRowFirstColumn="0" w:lastRowLastColumn="0"/>
          <w:trHeight w:hRule="exact" w:val="113"/>
        </w:trPr>
        <w:tc>
          <w:tcPr>
            <w:cnfStyle w:val="001000000000" w:firstRow="0" w:lastRow="0" w:firstColumn="1" w:lastColumn="0" w:oddVBand="0" w:evenVBand="0" w:oddHBand="0" w:evenHBand="0" w:firstRowFirstColumn="0" w:firstRowLastColumn="0" w:lastRowFirstColumn="0" w:lastRowLastColumn="0"/>
            <w:tcW w:w="977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85" w:type="dxa"/>
              <w:bottom w:w="28" w:type="dxa"/>
              <w:right w:w="85" w:type="dxa"/>
            </w:tcMar>
          </w:tcPr>
          <w:p w14:paraId="1109C45B" w14:textId="77777777" w:rsidR="00E01672" w:rsidRPr="00C34739" w:rsidRDefault="00E01672" w:rsidP="007670C3">
            <w:pPr>
              <w:jc w:val="center"/>
              <w:rPr>
                <w:rFonts w:asciiTheme="minorHAnsi" w:hAnsiTheme="minorHAnsi" w:cstheme="minorHAnsi"/>
                <w:sz w:val="6"/>
                <w:szCs w:val="6"/>
              </w:rPr>
            </w:pPr>
          </w:p>
        </w:tc>
      </w:tr>
      <w:tr w:rsidR="00E01672" w14:paraId="54B68AE6" w14:textId="77777777" w:rsidTr="00A431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val="restart"/>
            <w:tcBorders>
              <w:top w:val="single" w:sz="4" w:space="0" w:color="auto"/>
              <w:left w:val="single" w:sz="4" w:space="0" w:color="auto"/>
              <w:right w:val="single" w:sz="4" w:space="0" w:color="auto"/>
            </w:tcBorders>
            <w:tcMar>
              <w:top w:w="28" w:type="dxa"/>
              <w:left w:w="85" w:type="dxa"/>
              <w:bottom w:w="28" w:type="dxa"/>
              <w:right w:w="85" w:type="dxa"/>
            </w:tcMar>
          </w:tcPr>
          <w:p w14:paraId="11695A14" w14:textId="77777777" w:rsidR="00E01672" w:rsidRPr="006D3306" w:rsidRDefault="00E01672" w:rsidP="0047189B">
            <w:pPr>
              <w:rPr>
                <w:color w:val="5E8AB4"/>
              </w:rPr>
            </w:pPr>
            <w:r w:rsidRPr="006D3306">
              <w:rPr>
                <w:color w:val="5E8AB4"/>
              </w:rPr>
              <w:t>Contract to build</w:t>
            </w:r>
          </w:p>
          <w:p w14:paraId="11B1766D" w14:textId="77777777" w:rsidR="00E01672" w:rsidRPr="006D3306" w:rsidRDefault="00E01672" w:rsidP="0047189B">
            <w:r w:rsidRPr="006D3306">
              <w:rPr>
                <w:color w:val="000000" w:themeColor="text1"/>
              </w:rPr>
              <w:t xml:space="preserve">a </w:t>
            </w:r>
            <w:r w:rsidRPr="006D3306">
              <w:rPr>
                <w:color w:val="5E8AB4"/>
              </w:rPr>
              <w:t>home</w:t>
            </w:r>
          </w:p>
        </w:tc>
        <w:tc>
          <w:tcPr>
            <w:tcW w:w="512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6019002C" w14:textId="77777777" w:rsidR="00E01672" w:rsidRPr="006D3306" w:rsidRDefault="00E01672" w:rsidP="0047189B">
            <w:pPr>
              <w:pStyle w:val="Tablenumberlistlevel1"/>
              <w:numPr>
                <w:ilvl w:val="0"/>
                <w:numId w:val="38"/>
              </w:numPr>
              <w:cnfStyle w:val="000000010000" w:firstRow="0" w:lastRow="0" w:firstColumn="0" w:lastColumn="0" w:oddVBand="0" w:evenVBand="0" w:oddHBand="0" w:evenHBand="1" w:firstRowFirstColumn="0" w:firstRowLastColumn="0" w:lastRowFirstColumn="0" w:lastRowLastColumn="0"/>
            </w:pPr>
            <w:r w:rsidRPr="006D3306">
              <w:t xml:space="preserve">The </w:t>
            </w:r>
            <w:r w:rsidRPr="006D3306">
              <w:rPr>
                <w:color w:val="5E8AB4"/>
              </w:rPr>
              <w:t xml:space="preserve">contract to build </w:t>
            </w:r>
            <w:r w:rsidRPr="006D3306">
              <w:t>dated and signed by all parties to the contract.</w:t>
            </w:r>
          </w:p>
        </w:tc>
        <w:tc>
          <w:tcPr>
            <w:tcW w:w="118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3A288A40" w14:textId="4896CB90" w:rsidR="00E01672"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717249090"/>
                <w14:checkbox>
                  <w14:checked w14:val="0"/>
                  <w14:checkedState w14:val="2612" w14:font="MS Gothic"/>
                  <w14:uncheckedState w14:val="2610" w14:font="MS Gothic"/>
                </w14:checkbox>
              </w:sdtPr>
              <w:sdtContent>
                <w:r w:rsidR="00DB17C8">
                  <w:rPr>
                    <w:rFonts w:ascii="MS Gothic" w:eastAsia="MS Gothic" w:hAnsi="MS Gothic" w:hint="eastAsia"/>
                  </w:rPr>
                  <w:t>☐</w:t>
                </w:r>
              </w:sdtContent>
            </w:sdt>
          </w:p>
        </w:tc>
        <w:tc>
          <w:tcPr>
            <w:tcW w:w="118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404C932A" w14:textId="3632EBE8" w:rsidR="00E01672"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9220732"/>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531E3F89"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Borders>
              <w:left w:val="single" w:sz="4" w:space="0" w:color="auto"/>
              <w:right w:val="single" w:sz="4" w:space="0" w:color="auto"/>
            </w:tcBorders>
            <w:tcMar>
              <w:top w:w="28" w:type="dxa"/>
              <w:left w:w="85" w:type="dxa"/>
              <w:bottom w:w="28" w:type="dxa"/>
              <w:right w:w="85" w:type="dxa"/>
            </w:tcMar>
          </w:tcPr>
          <w:p w14:paraId="79FB6ED2" w14:textId="77777777" w:rsidR="00E01672" w:rsidRPr="006D3306" w:rsidRDefault="00E01672" w:rsidP="0047189B"/>
        </w:tc>
        <w:tc>
          <w:tcPr>
            <w:tcW w:w="512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3DD76341" w14:textId="661A6331" w:rsidR="00E01672" w:rsidRPr="006D3306" w:rsidRDefault="00E01672" w:rsidP="0047189B">
            <w:pPr>
              <w:pStyle w:val="Tablenumberlistlevel1"/>
              <w:cnfStyle w:val="000000100000" w:firstRow="0" w:lastRow="0" w:firstColumn="0" w:lastColumn="0" w:oddVBand="0" w:evenVBand="0" w:oddHBand="1" w:evenHBand="0" w:firstRowFirstColumn="0" w:firstRowLastColumn="0" w:lastRowFirstColumn="0" w:lastRowLastColumn="0"/>
            </w:pPr>
            <w:r w:rsidRPr="006D3306">
              <w:t xml:space="preserve">Documentary evidence of progress payments made (either an invoice or receipts from the builder) but not the deposit totaling an amount equal to or greater than the </w:t>
            </w:r>
            <w:r w:rsidRPr="006D3306">
              <w:rPr>
                <w:color w:val="5E8AB4"/>
              </w:rPr>
              <w:t>FHOG</w:t>
            </w:r>
            <w:r w:rsidRPr="006D3306">
              <w:t>.</w:t>
            </w:r>
          </w:p>
        </w:tc>
        <w:tc>
          <w:tcPr>
            <w:tcW w:w="118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0B077CEC" w14:textId="5A90FADF"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002046977"/>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tcPr>
          <w:p w14:paraId="39502813" w14:textId="31C50E01"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35693755"/>
                <w14:checkbox>
                  <w14:checked w14:val="0"/>
                  <w14:checkedState w14:val="2612" w14:font="MS Gothic"/>
                  <w14:uncheckedState w14:val="2610" w14:font="MS Gothic"/>
                </w14:checkbox>
              </w:sdtPr>
              <w:sdtContent>
                <w:r w:rsidR="00E01672">
                  <w:rPr>
                    <w:rFonts w:ascii="MS Gothic" w:eastAsia="MS Gothic" w:hAnsi="MS Gothic" w:hint="eastAsia"/>
                  </w:rPr>
                  <w:t>☐</w:t>
                </w:r>
              </w:sdtContent>
            </w:sdt>
          </w:p>
        </w:tc>
      </w:tr>
      <w:tr w:rsidR="00E01672" w14:paraId="483098EA" w14:textId="77777777" w:rsidTr="002D1A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Borders>
              <w:left w:val="single" w:sz="4" w:space="0" w:color="auto"/>
              <w:right w:val="single" w:sz="4" w:space="0" w:color="auto"/>
            </w:tcBorders>
            <w:tcMar>
              <w:top w:w="28" w:type="dxa"/>
              <w:left w:w="85" w:type="dxa"/>
              <w:bottom w:w="28" w:type="dxa"/>
              <w:right w:w="85" w:type="dxa"/>
            </w:tcMar>
          </w:tcPr>
          <w:p w14:paraId="4A78546B" w14:textId="77777777" w:rsidR="00E01672" w:rsidRPr="006D3306" w:rsidRDefault="00E01672" w:rsidP="0047189B"/>
        </w:tc>
        <w:tc>
          <w:tcPr>
            <w:tcW w:w="5129"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054B6B0F" w14:textId="1EA92B0C" w:rsidR="00E01672" w:rsidRPr="006D3306" w:rsidRDefault="00E01672">
            <w:pPr>
              <w:pStyle w:val="Tablenumberlistlevel1"/>
              <w:cnfStyle w:val="000000010000" w:firstRow="0" w:lastRow="0" w:firstColumn="0" w:lastColumn="0" w:oddVBand="0" w:evenVBand="0" w:oddHBand="0" w:evenHBand="1" w:firstRowFirstColumn="0" w:firstRowLastColumn="0" w:lastRowFirstColumn="0" w:lastRowLastColumn="0"/>
            </w:pPr>
            <w:r w:rsidRPr="006D3306">
              <w:t xml:space="preserve">Evidence of the </w:t>
            </w:r>
            <w:r w:rsidRPr="006D3306">
              <w:rPr>
                <w:color w:val="5E8AB4"/>
              </w:rPr>
              <w:t xml:space="preserve">unencumbered </w:t>
            </w:r>
            <w:r w:rsidRPr="006D3306">
              <w:t xml:space="preserve">value of land at the date the </w:t>
            </w:r>
            <w:r w:rsidRPr="006D3306">
              <w:rPr>
                <w:color w:val="5E8AB4"/>
              </w:rPr>
              <w:t xml:space="preserve">contract to build </w:t>
            </w:r>
            <w:r w:rsidRPr="006D3306">
              <w:t>was made:</w:t>
            </w:r>
          </w:p>
        </w:tc>
        <w:tc>
          <w:tcPr>
            <w:tcW w:w="1185"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3956DE4A" w14:textId="5FFCF9B4" w:rsidR="00E01672" w:rsidRDefault="00E01672" w:rsidP="0047189B">
            <w:pP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p>
        </w:tc>
        <w:tc>
          <w:tcPr>
            <w:tcW w:w="1185"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549A8D6E" w14:textId="6DC30833" w:rsidR="00E01672" w:rsidRDefault="00E01672" w:rsidP="0047189B">
            <w:pP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p>
        </w:tc>
      </w:tr>
      <w:tr w:rsidR="00E01672" w14:paraId="2571FD29" w14:textId="77777777" w:rsidTr="002D1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vMerge/>
            <w:tcBorders>
              <w:left w:val="single" w:sz="4" w:space="0" w:color="auto"/>
              <w:right w:val="single" w:sz="4" w:space="0" w:color="auto"/>
            </w:tcBorders>
            <w:tcMar>
              <w:top w:w="28" w:type="dxa"/>
              <w:left w:w="85" w:type="dxa"/>
              <w:bottom w:w="28" w:type="dxa"/>
              <w:right w:w="85" w:type="dxa"/>
            </w:tcMar>
          </w:tcPr>
          <w:p w14:paraId="0B672EB0" w14:textId="77777777" w:rsidR="00E01672" w:rsidRPr="006D3306" w:rsidRDefault="00E01672" w:rsidP="0047189B"/>
        </w:tc>
        <w:tc>
          <w:tcPr>
            <w:tcW w:w="5129" w:type="dxa"/>
            <w:tcBorders>
              <w:top w:val="nil"/>
              <w:left w:val="single" w:sz="4" w:space="0" w:color="auto"/>
              <w:bottom w:val="nil"/>
              <w:right w:val="single" w:sz="4" w:space="0" w:color="auto"/>
            </w:tcBorders>
            <w:tcMar>
              <w:top w:w="28" w:type="dxa"/>
              <w:left w:w="85" w:type="dxa"/>
              <w:bottom w:w="28" w:type="dxa"/>
              <w:right w:w="85" w:type="dxa"/>
            </w:tcMar>
          </w:tcPr>
          <w:p w14:paraId="1076DC13" w14:textId="77777777" w:rsidR="00E01672" w:rsidRPr="006D3306" w:rsidRDefault="00E01672" w:rsidP="0047189B">
            <w:pPr>
              <w:pStyle w:val="ListBullet3"/>
              <w:cnfStyle w:val="000000100000" w:firstRow="0" w:lastRow="0" w:firstColumn="0" w:lastColumn="0" w:oddVBand="0" w:evenVBand="0" w:oddHBand="1" w:evenHBand="0" w:firstRowFirstColumn="0" w:firstRowLastColumn="0" w:lastRowFirstColumn="0" w:lastRowLastColumn="0"/>
            </w:pPr>
            <w:r w:rsidRPr="006D3306">
              <w:t xml:space="preserve">If the land was purchased from persons who </w:t>
            </w:r>
            <w:r w:rsidRPr="00C34739">
              <w:rPr>
                <w:b/>
              </w:rPr>
              <w:t>are</w:t>
            </w:r>
            <w:r w:rsidRPr="006D3306">
              <w:t xml:space="preserve"> </w:t>
            </w:r>
            <w:r w:rsidRPr="00C34739">
              <w:rPr>
                <w:b/>
              </w:rPr>
              <w:t>not</w:t>
            </w:r>
            <w:r w:rsidRPr="006D3306">
              <w:t xml:space="preserve"> </w:t>
            </w:r>
            <w:r w:rsidRPr="006D3306">
              <w:rPr>
                <w:color w:val="5E8AB4"/>
              </w:rPr>
              <w:t xml:space="preserve">related </w:t>
            </w:r>
            <w:r w:rsidRPr="006D3306">
              <w:t xml:space="preserve">or </w:t>
            </w:r>
            <w:r w:rsidRPr="006D3306">
              <w:rPr>
                <w:color w:val="5E8AB4"/>
              </w:rPr>
              <w:t xml:space="preserve">associated </w:t>
            </w:r>
            <w:r w:rsidRPr="006D3306">
              <w:t xml:space="preserve">to the </w:t>
            </w:r>
            <w:r w:rsidRPr="006D3306">
              <w:rPr>
                <w:color w:val="5E8AB4"/>
              </w:rPr>
              <w:t xml:space="preserve">applicants </w:t>
            </w:r>
            <w:r w:rsidRPr="006D3306">
              <w:t>and the purchase was completed within 6 months of the date of the contract to build, a copy of that contract of sale or transfer of land document.</w:t>
            </w:r>
          </w:p>
        </w:tc>
        <w:tc>
          <w:tcPr>
            <w:tcW w:w="1185" w:type="dxa"/>
            <w:tcBorders>
              <w:top w:val="nil"/>
              <w:left w:val="single" w:sz="4" w:space="0" w:color="auto"/>
              <w:bottom w:val="nil"/>
              <w:right w:val="single" w:sz="4" w:space="0" w:color="auto"/>
            </w:tcBorders>
            <w:tcMar>
              <w:top w:w="28" w:type="dxa"/>
              <w:left w:w="85" w:type="dxa"/>
              <w:bottom w:w="28" w:type="dxa"/>
              <w:right w:w="85" w:type="dxa"/>
            </w:tcMar>
          </w:tcPr>
          <w:p w14:paraId="3AE578FA" w14:textId="6B5ED21B"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12826795"/>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Borders>
              <w:top w:val="nil"/>
              <w:left w:val="single" w:sz="4" w:space="0" w:color="auto"/>
              <w:bottom w:val="nil"/>
              <w:right w:val="single" w:sz="4" w:space="0" w:color="auto"/>
            </w:tcBorders>
            <w:tcMar>
              <w:top w:w="28" w:type="dxa"/>
              <w:left w:w="85" w:type="dxa"/>
              <w:bottom w:w="28" w:type="dxa"/>
              <w:right w:w="85" w:type="dxa"/>
            </w:tcMar>
          </w:tcPr>
          <w:p w14:paraId="105EF1E1" w14:textId="2FAF4D65" w:rsidR="00E01672"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446110313"/>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r>
      <w:tr w:rsidR="00E01672" w14:paraId="10E663C0" w14:textId="77777777" w:rsidTr="00C34739">
        <w:trPr>
          <w:cnfStyle w:val="000000010000" w:firstRow="0" w:lastRow="0" w:firstColumn="0" w:lastColumn="0" w:oddVBand="0" w:evenVBand="0" w:oddHBand="0" w:evenHBand="1" w:firstRowFirstColumn="0" w:firstRowLastColumn="0" w:lastRowFirstColumn="0" w:lastRowLastColumn="0"/>
          <w:cantSplit w:val="0"/>
        </w:trPr>
        <w:tc>
          <w:tcPr>
            <w:cnfStyle w:val="001000000000" w:firstRow="0" w:lastRow="0" w:firstColumn="1" w:lastColumn="0" w:oddVBand="0" w:evenVBand="0" w:oddHBand="0" w:evenHBand="0" w:firstRowFirstColumn="0" w:firstRowLastColumn="0" w:lastRowFirstColumn="0" w:lastRowLastColumn="0"/>
            <w:tcW w:w="2277" w:type="dxa"/>
            <w:vMerge/>
            <w:tcBorders>
              <w:left w:val="single" w:sz="4" w:space="0" w:color="auto"/>
              <w:bottom w:val="single" w:sz="4" w:space="0" w:color="auto"/>
              <w:right w:val="single" w:sz="4" w:space="0" w:color="auto"/>
            </w:tcBorders>
            <w:tcMar>
              <w:top w:w="28" w:type="dxa"/>
              <w:left w:w="85" w:type="dxa"/>
              <w:bottom w:w="28" w:type="dxa"/>
              <w:right w:w="85" w:type="dxa"/>
            </w:tcMar>
          </w:tcPr>
          <w:p w14:paraId="2109DF1E" w14:textId="77777777" w:rsidR="00E01672" w:rsidRPr="006D3306" w:rsidRDefault="00E01672" w:rsidP="0047189B"/>
        </w:tc>
        <w:tc>
          <w:tcPr>
            <w:tcW w:w="5129"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12C157D8" w14:textId="3B2B2097" w:rsidR="00E01672" w:rsidRPr="006D3306" w:rsidRDefault="00E01672" w:rsidP="0047189B">
            <w:pPr>
              <w:pStyle w:val="ListBullet3"/>
              <w:cnfStyle w:val="000000010000" w:firstRow="0" w:lastRow="0" w:firstColumn="0" w:lastColumn="0" w:oddVBand="0" w:evenVBand="0" w:oddHBand="0" w:evenHBand="1" w:firstRowFirstColumn="0" w:firstRowLastColumn="0" w:lastRowFirstColumn="0" w:lastRowLastColumn="0"/>
            </w:pPr>
            <w:r w:rsidRPr="006D3306">
              <w:t xml:space="preserve">If the land was acquired from persons who </w:t>
            </w:r>
            <w:r w:rsidRPr="00C34739">
              <w:rPr>
                <w:b/>
              </w:rPr>
              <w:t>are</w:t>
            </w:r>
            <w:r w:rsidRPr="006D3306">
              <w:t xml:space="preserve"> </w:t>
            </w:r>
            <w:r w:rsidRPr="006D3306">
              <w:rPr>
                <w:color w:val="5E8AB4"/>
              </w:rPr>
              <w:t xml:space="preserve">related </w:t>
            </w:r>
            <w:r w:rsidRPr="006D3306">
              <w:t xml:space="preserve">or </w:t>
            </w:r>
            <w:r w:rsidRPr="006D3306">
              <w:rPr>
                <w:color w:val="5E8AB4"/>
              </w:rPr>
              <w:t xml:space="preserve">associated </w:t>
            </w:r>
            <w:r w:rsidRPr="006D3306">
              <w:t xml:space="preserve">to the </w:t>
            </w:r>
            <w:r w:rsidRPr="006D3306">
              <w:rPr>
                <w:color w:val="5E8AB4"/>
              </w:rPr>
              <w:t xml:space="preserve">applicants </w:t>
            </w:r>
            <w:r w:rsidRPr="006D3306">
              <w:t xml:space="preserve">and the purchase was completed within 6 months of the date of the </w:t>
            </w:r>
            <w:r w:rsidRPr="006D3306">
              <w:rPr>
                <w:color w:val="5E8AB4"/>
              </w:rPr>
              <w:t>contract to build</w:t>
            </w:r>
            <w:r w:rsidRPr="006D3306">
              <w:t xml:space="preserve">, the value on which stamp duty was assessed as shown in a copy of the Notice of Assessment (NOA) issued by </w:t>
            </w:r>
            <w:r w:rsidRPr="006D3306">
              <w:rPr>
                <w:color w:val="5E8AB4"/>
              </w:rPr>
              <w:t xml:space="preserve">TRO </w:t>
            </w:r>
            <w:r w:rsidRPr="006D3306">
              <w:t>(if a fractional interest was purchased, the value shown on the NOA is to be multiplied to represent the full value of the land); or</w:t>
            </w:r>
          </w:p>
        </w:tc>
        <w:tc>
          <w:tcPr>
            <w:tcW w:w="1185"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1E53BA0F" w14:textId="0196B556" w:rsidR="00E01672"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590667559"/>
                <w14:checkbox>
                  <w14:checked w14:val="0"/>
                  <w14:checkedState w14:val="2612" w14:font="MS Gothic"/>
                  <w14:uncheckedState w14:val="2610" w14:font="MS Gothic"/>
                </w14:checkbox>
              </w:sdtPr>
              <w:sdtContent>
                <w:r w:rsidR="00E01672" w:rsidRPr="004F53E2">
                  <w:rPr>
                    <w:rFonts w:ascii="Segoe UI Symbol" w:hAnsi="Segoe UI Symbol" w:cs="Segoe UI Symbol"/>
                  </w:rPr>
                  <w:t>☐</w:t>
                </w:r>
              </w:sdtContent>
            </w:sdt>
          </w:p>
        </w:tc>
        <w:tc>
          <w:tcPr>
            <w:tcW w:w="1185"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0D159AF5" w14:textId="1DC74B44" w:rsidR="00E01672"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401147673"/>
                <w14:checkbox>
                  <w14:checked w14:val="0"/>
                  <w14:checkedState w14:val="2612" w14:font="MS Gothic"/>
                  <w14:uncheckedState w14:val="2610" w14:font="MS Gothic"/>
                </w14:checkbox>
              </w:sdtPr>
              <w:sdtContent>
                <w:r w:rsidR="00E01672">
                  <w:rPr>
                    <w:rFonts w:ascii="MS Gothic" w:eastAsia="MS Gothic" w:hAnsi="MS Gothic" w:hint="eastAsia"/>
                  </w:rPr>
                  <w:t>☐</w:t>
                </w:r>
              </w:sdtContent>
            </w:sdt>
          </w:p>
        </w:tc>
      </w:tr>
      <w:tr w:rsidR="0047189B" w14:paraId="10701496"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718D7FCF" w14:textId="77777777" w:rsidR="0047189B" w:rsidRPr="00C34739" w:rsidRDefault="0047189B" w:rsidP="0047189B">
            <w:pPr>
              <w:rPr>
                <w:sz w:val="20"/>
              </w:rPr>
            </w:pPr>
          </w:p>
        </w:tc>
        <w:tc>
          <w:tcPr>
            <w:tcW w:w="5129"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5C6D17D7" w14:textId="659A7C3B" w:rsidR="0047189B" w:rsidRPr="00C34739" w:rsidRDefault="0047189B" w:rsidP="0047189B">
            <w:pPr>
              <w:pStyle w:val="ListBullet3"/>
              <w:cnfStyle w:val="000000100000" w:firstRow="0" w:lastRow="0" w:firstColumn="0" w:lastColumn="0" w:oddVBand="0" w:evenVBand="0" w:oddHBand="1" w:evenHBand="0" w:firstRowFirstColumn="0" w:firstRowLastColumn="0" w:lastRowFirstColumn="0" w:lastRowLastColumn="0"/>
              <w:rPr>
                <w:sz w:val="20"/>
              </w:rPr>
            </w:pPr>
            <w:r w:rsidRPr="006D1AC7">
              <w:t>Independent valuation or market appraisal of the land by a suitably qualified person. Where a market appraisal is used, it must contain details of the comparable sales relied upon.</w:t>
            </w:r>
          </w:p>
        </w:tc>
        <w:tc>
          <w:tcPr>
            <w:tcW w:w="1185"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603885D2" w14:textId="4F64CBBB"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205785135"/>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c>
          <w:tcPr>
            <w:tcW w:w="1185" w:type="dxa"/>
            <w:tcBorders>
              <w:top w:val="single" w:sz="4" w:space="0" w:color="auto"/>
              <w:left w:val="single" w:sz="4" w:space="0" w:color="auto"/>
              <w:bottom w:val="nil"/>
              <w:right w:val="single" w:sz="4" w:space="0" w:color="auto"/>
            </w:tcBorders>
            <w:tcMar>
              <w:top w:w="28" w:type="dxa"/>
              <w:left w:w="85" w:type="dxa"/>
              <w:bottom w:w="28" w:type="dxa"/>
              <w:right w:w="85" w:type="dxa"/>
            </w:tcMar>
          </w:tcPr>
          <w:p w14:paraId="7372A6A6" w14:textId="68E8991D"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58223661"/>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r>
      <w:tr w:rsidR="006D3306" w14:paraId="3FFEE4E0"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4BBD201A" w14:textId="77777777" w:rsidR="006D3306" w:rsidRPr="00B012E3" w:rsidRDefault="006D3306" w:rsidP="0047189B">
            <w:pPr>
              <w:rPr>
                <w:sz w:val="20"/>
              </w:rPr>
            </w:pPr>
          </w:p>
        </w:tc>
        <w:tc>
          <w:tcPr>
            <w:tcW w:w="5129"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31855B2A" w14:textId="3EF4DE8A" w:rsidR="006D3306" w:rsidRPr="00B012E3" w:rsidRDefault="006D3306" w:rsidP="00C34739">
            <w:pPr>
              <w:pStyle w:val="ListBullet3"/>
              <w:numPr>
                <w:ilvl w:val="0"/>
                <w:numId w:val="0"/>
              </w:numPr>
              <w:cnfStyle w:val="000000010000" w:firstRow="0" w:lastRow="0" w:firstColumn="0" w:lastColumn="0" w:oddVBand="0" w:evenVBand="0" w:oddHBand="0" w:evenHBand="1" w:firstRowFirstColumn="0" w:firstRowLastColumn="0" w:lastRowFirstColumn="0" w:lastRowLastColumn="0"/>
              <w:rPr>
                <w:sz w:val="20"/>
              </w:rPr>
            </w:pPr>
            <w:r w:rsidRPr="00DE060C">
              <w:rPr>
                <w:b/>
              </w:rPr>
              <w:t>Note:</w:t>
            </w:r>
            <w:r w:rsidRPr="00DE060C">
              <w:t xml:space="preserve"> </w:t>
            </w:r>
            <w:r w:rsidR="00DB17C8">
              <w:t xml:space="preserve">Item 3 </w:t>
            </w:r>
            <w:r w:rsidRPr="00DE060C">
              <w:t>only applies for eligible transactions</w:t>
            </w:r>
            <w:r w:rsidR="00081874">
              <w:t xml:space="preserve"> commenced</w:t>
            </w:r>
            <w:r w:rsidRPr="00DE060C">
              <w:t xml:space="preserve"> between 1 January 2010 and 12 May 2014</w:t>
            </w:r>
          </w:p>
        </w:tc>
        <w:tc>
          <w:tcPr>
            <w:tcW w:w="1185"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64072C4D" w14:textId="77777777" w:rsidR="006D3306" w:rsidRDefault="006D3306" w:rsidP="007670C3">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tc>
        <w:tc>
          <w:tcPr>
            <w:tcW w:w="1185" w:type="dxa"/>
            <w:tcBorders>
              <w:top w:val="nil"/>
              <w:left w:val="single" w:sz="4" w:space="0" w:color="auto"/>
              <w:bottom w:val="single" w:sz="4" w:space="0" w:color="auto"/>
              <w:right w:val="single" w:sz="4" w:space="0" w:color="auto"/>
            </w:tcBorders>
            <w:tcMar>
              <w:top w:w="28" w:type="dxa"/>
              <w:left w:w="85" w:type="dxa"/>
              <w:bottom w:w="28" w:type="dxa"/>
              <w:right w:w="85" w:type="dxa"/>
            </w:tcMar>
          </w:tcPr>
          <w:p w14:paraId="023B8235" w14:textId="77777777" w:rsidR="006D3306" w:rsidRDefault="006D3306" w:rsidP="007670C3">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tc>
      </w:tr>
      <w:tr w:rsidR="00B012E3" w14:paraId="3E394AA8" w14:textId="77777777" w:rsidTr="00C34739">
        <w:trPr>
          <w:cnfStyle w:val="000000100000" w:firstRow="0" w:lastRow="0" w:firstColumn="0" w:lastColumn="0" w:oddVBand="0" w:evenVBand="0" w:oddHBand="1" w:evenHBand="0" w:firstRowFirstColumn="0" w:firstRowLastColumn="0" w:lastRowFirstColumn="0" w:lastRowLastColumn="0"/>
          <w:trHeight w:hRule="exact" w:val="113"/>
        </w:trPr>
        <w:tc>
          <w:tcPr>
            <w:cnfStyle w:val="001000000000" w:firstRow="0" w:lastRow="0" w:firstColumn="1" w:lastColumn="0" w:oddVBand="0" w:evenVBand="0" w:oddHBand="0" w:evenHBand="0" w:firstRowFirstColumn="0" w:firstRowLastColumn="0" w:lastRowFirstColumn="0" w:lastRowLastColumn="0"/>
            <w:tcW w:w="9776" w:type="dxa"/>
            <w:gridSpan w:val="4"/>
            <w:tcBorders>
              <w:top w:val="single" w:sz="4" w:space="0" w:color="auto"/>
              <w:left w:val="single" w:sz="4" w:space="0" w:color="auto"/>
              <w:right w:val="single" w:sz="4" w:space="0" w:color="auto"/>
            </w:tcBorders>
            <w:shd w:val="clear" w:color="auto" w:fill="D9D9D9" w:themeFill="background1" w:themeFillShade="D9"/>
            <w:tcMar>
              <w:top w:w="28" w:type="dxa"/>
              <w:left w:w="85" w:type="dxa"/>
              <w:bottom w:w="28" w:type="dxa"/>
              <w:right w:w="85" w:type="dxa"/>
            </w:tcMar>
          </w:tcPr>
          <w:p w14:paraId="774F749B" w14:textId="77777777" w:rsidR="00B012E3" w:rsidRPr="00C34739" w:rsidRDefault="00B012E3" w:rsidP="00C34739">
            <w:pPr>
              <w:jc w:val="center"/>
              <w:rPr>
                <w:rFonts w:ascii="Segoe UI Symbol" w:hAnsi="Segoe UI Symbol"/>
                <w:sz w:val="6"/>
                <w:szCs w:val="6"/>
              </w:rPr>
            </w:pPr>
          </w:p>
        </w:tc>
      </w:tr>
      <w:tr w:rsidR="0047189B" w14:paraId="4224E519"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single" w:sz="4" w:space="0" w:color="auto"/>
              <w:bottom w:val="nil"/>
            </w:tcBorders>
            <w:tcMar>
              <w:top w:w="28" w:type="dxa"/>
              <w:left w:w="85" w:type="dxa"/>
              <w:bottom w:w="28" w:type="dxa"/>
              <w:right w:w="85" w:type="dxa"/>
            </w:tcMar>
          </w:tcPr>
          <w:p w14:paraId="36D26FB9" w14:textId="77777777" w:rsidR="0047189B" w:rsidRPr="006D3306" w:rsidRDefault="0047189B" w:rsidP="0047189B">
            <w:r w:rsidRPr="006D3306">
              <w:rPr>
                <w:color w:val="5E8AB4"/>
              </w:rPr>
              <w:t>Owner builder</w:t>
            </w:r>
          </w:p>
        </w:tc>
        <w:tc>
          <w:tcPr>
            <w:tcW w:w="5129" w:type="dxa"/>
            <w:tcBorders>
              <w:top w:val="single" w:sz="4" w:space="0" w:color="auto"/>
            </w:tcBorders>
            <w:tcMar>
              <w:top w:w="28" w:type="dxa"/>
              <w:left w:w="85" w:type="dxa"/>
              <w:bottom w:w="28" w:type="dxa"/>
              <w:right w:w="85" w:type="dxa"/>
            </w:tcMar>
          </w:tcPr>
          <w:p w14:paraId="4214CCA5" w14:textId="77777777" w:rsidR="0047189B" w:rsidRPr="006D3306" w:rsidRDefault="0047189B" w:rsidP="0047189B">
            <w:pPr>
              <w:pStyle w:val="Tablenumberlistlevel1"/>
              <w:numPr>
                <w:ilvl w:val="0"/>
                <w:numId w:val="40"/>
              </w:numPr>
              <w:cnfStyle w:val="000000010000" w:firstRow="0" w:lastRow="0" w:firstColumn="0" w:lastColumn="0" w:oddVBand="0" w:evenVBand="0" w:oddHBand="0" w:evenHBand="1" w:firstRowFirstColumn="0" w:firstRowLastColumn="0" w:lastRowFirstColumn="0" w:lastRowLastColumn="0"/>
            </w:pPr>
            <w:r w:rsidRPr="006D3306">
              <w:t xml:space="preserve">Documentary evidence of the building costs incurred for the construction of the </w:t>
            </w:r>
            <w:r w:rsidRPr="006D3306">
              <w:rPr>
                <w:color w:val="5E8AB4"/>
              </w:rPr>
              <w:t>home</w:t>
            </w:r>
            <w:r w:rsidRPr="006D3306">
              <w:t xml:space="preserve">. The evidence proof submitted must total an amount equal to or greater than the </w:t>
            </w:r>
            <w:r w:rsidRPr="006D3306">
              <w:rPr>
                <w:color w:val="5E8AB4"/>
              </w:rPr>
              <w:t xml:space="preserve">FHOG </w:t>
            </w:r>
            <w:r w:rsidRPr="006D3306">
              <w:t xml:space="preserve">and must not include your own </w:t>
            </w:r>
            <w:proofErr w:type="spellStart"/>
            <w:r w:rsidRPr="006D3306">
              <w:t>labour</w:t>
            </w:r>
            <w:proofErr w:type="spellEnd"/>
            <w:r w:rsidRPr="006D3306">
              <w:t xml:space="preserve"> costs.</w:t>
            </w:r>
          </w:p>
        </w:tc>
        <w:tc>
          <w:tcPr>
            <w:tcW w:w="1185" w:type="dxa"/>
            <w:tcBorders>
              <w:top w:val="single" w:sz="4" w:space="0" w:color="auto"/>
            </w:tcBorders>
            <w:tcMar>
              <w:top w:w="28" w:type="dxa"/>
              <w:left w:w="85" w:type="dxa"/>
              <w:bottom w:w="28" w:type="dxa"/>
              <w:right w:w="85" w:type="dxa"/>
            </w:tcMar>
          </w:tcPr>
          <w:p w14:paraId="32FBB7E0" w14:textId="7272D78C" w:rsidR="0047189B"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1841143980"/>
                <w14:checkbox>
                  <w14:checked w14:val="0"/>
                  <w14:checkedState w14:val="2612" w14:font="MS Gothic"/>
                  <w14:uncheckedState w14:val="2610" w14:font="MS Gothic"/>
                </w14:checkbox>
              </w:sdtPr>
              <w:sdtContent>
                <w:r w:rsidR="007670C3">
                  <w:rPr>
                    <w:rFonts w:ascii="MS Gothic" w:eastAsia="MS Gothic" w:hAnsi="MS Gothic" w:hint="eastAsia"/>
                  </w:rPr>
                  <w:t>☐</w:t>
                </w:r>
              </w:sdtContent>
            </w:sdt>
          </w:p>
        </w:tc>
        <w:tc>
          <w:tcPr>
            <w:tcW w:w="1185" w:type="dxa"/>
            <w:tcBorders>
              <w:top w:val="single" w:sz="4" w:space="0" w:color="auto"/>
            </w:tcBorders>
            <w:tcMar>
              <w:top w:w="28" w:type="dxa"/>
              <w:left w:w="85" w:type="dxa"/>
              <w:bottom w:w="28" w:type="dxa"/>
              <w:right w:w="85" w:type="dxa"/>
            </w:tcMar>
          </w:tcPr>
          <w:p w14:paraId="7DC9CF5C" w14:textId="24DBA311" w:rsidR="0047189B"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262839045"/>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r>
      <w:tr w:rsidR="0047189B" w14:paraId="5114FBBF"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il"/>
              <w:bottom w:val="single" w:sz="4" w:space="0" w:color="auto"/>
            </w:tcBorders>
            <w:tcMar>
              <w:top w:w="28" w:type="dxa"/>
              <w:left w:w="85" w:type="dxa"/>
              <w:bottom w:w="28" w:type="dxa"/>
              <w:right w:w="85" w:type="dxa"/>
            </w:tcMar>
          </w:tcPr>
          <w:p w14:paraId="1C75C07C" w14:textId="77777777" w:rsidR="0047189B" w:rsidRPr="006D3306" w:rsidRDefault="0047189B" w:rsidP="0047189B"/>
        </w:tc>
        <w:tc>
          <w:tcPr>
            <w:tcW w:w="5129" w:type="dxa"/>
            <w:tcMar>
              <w:top w:w="28" w:type="dxa"/>
              <w:left w:w="85" w:type="dxa"/>
              <w:bottom w:w="28" w:type="dxa"/>
              <w:right w:w="85" w:type="dxa"/>
            </w:tcMar>
          </w:tcPr>
          <w:p w14:paraId="6C6604B3" w14:textId="36294B7C" w:rsidR="0047189B" w:rsidRPr="006D3306" w:rsidRDefault="0047189B" w:rsidP="008501F7">
            <w:pPr>
              <w:pStyle w:val="Tablenumberlistlevel1"/>
              <w:cnfStyle w:val="000000100000" w:firstRow="0" w:lastRow="0" w:firstColumn="0" w:lastColumn="0" w:oddVBand="0" w:evenVBand="0" w:oddHBand="1" w:evenHBand="0" w:firstRowFirstColumn="0" w:firstRowLastColumn="0" w:lastRowFirstColumn="0" w:lastRowLastColumn="0"/>
            </w:pPr>
            <w:r w:rsidRPr="006D3306">
              <w:t xml:space="preserve">Independent valuation or market appraisal of the </w:t>
            </w:r>
            <w:r w:rsidRPr="006D3306">
              <w:rPr>
                <w:color w:val="5E8AB4"/>
              </w:rPr>
              <w:t>unencumbered value</w:t>
            </w:r>
            <w:r w:rsidRPr="006D3306">
              <w:t xml:space="preserve"> of </w:t>
            </w:r>
            <w:r w:rsidRPr="006D3306">
              <w:rPr>
                <w:color w:val="5E8AB4"/>
              </w:rPr>
              <w:t xml:space="preserve">home </w:t>
            </w:r>
            <w:r w:rsidRPr="006D3306">
              <w:t xml:space="preserve">and land at the date the </w:t>
            </w:r>
            <w:r w:rsidRPr="006D3306">
              <w:rPr>
                <w:color w:val="5E8AB4"/>
              </w:rPr>
              <w:t xml:space="preserve">home </w:t>
            </w:r>
            <w:r w:rsidRPr="006D3306">
              <w:t xml:space="preserve">is ready for occupation (only applies for </w:t>
            </w:r>
            <w:r w:rsidRPr="006D3306">
              <w:rPr>
                <w:color w:val="5E8AB4"/>
              </w:rPr>
              <w:t xml:space="preserve">eligible transactions </w:t>
            </w:r>
            <w:r w:rsidRPr="006D3306">
              <w:t>between 1 January</w:t>
            </w:r>
            <w:r w:rsidR="007670C3" w:rsidRPr="00C34739">
              <w:t> </w:t>
            </w:r>
            <w:r w:rsidRPr="006D3306">
              <w:t>2010 and 12</w:t>
            </w:r>
            <w:r w:rsidR="007670C3" w:rsidRPr="00C34739">
              <w:t> </w:t>
            </w:r>
            <w:r w:rsidRPr="006D3306">
              <w:t>May</w:t>
            </w:r>
            <w:r w:rsidR="007670C3" w:rsidRPr="00C34739">
              <w:t> </w:t>
            </w:r>
            <w:r w:rsidRPr="006D3306">
              <w:t>2014). Where a market appraisal is used, it must contain details of the comparable sales relied upon</w:t>
            </w:r>
          </w:p>
        </w:tc>
        <w:tc>
          <w:tcPr>
            <w:tcW w:w="1185" w:type="dxa"/>
            <w:tcMar>
              <w:top w:w="28" w:type="dxa"/>
              <w:left w:w="85" w:type="dxa"/>
              <w:bottom w:w="28" w:type="dxa"/>
              <w:right w:w="85" w:type="dxa"/>
            </w:tcMar>
          </w:tcPr>
          <w:p w14:paraId="20CF34F3" w14:textId="2DF01391"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679045729"/>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c>
          <w:tcPr>
            <w:tcW w:w="1185" w:type="dxa"/>
            <w:tcMar>
              <w:top w:w="28" w:type="dxa"/>
              <w:left w:w="85" w:type="dxa"/>
              <w:bottom w:w="28" w:type="dxa"/>
              <w:right w:w="85" w:type="dxa"/>
            </w:tcMar>
          </w:tcPr>
          <w:p w14:paraId="482F13BC" w14:textId="72E8AB58"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576638127"/>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r>
      <w:tr w:rsidR="0047189B" w14:paraId="67A68FD2"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il"/>
              <w:bottom w:val="nil"/>
            </w:tcBorders>
            <w:tcMar>
              <w:top w:w="28" w:type="dxa"/>
              <w:left w:w="85" w:type="dxa"/>
              <w:bottom w:w="28" w:type="dxa"/>
              <w:right w:w="85" w:type="dxa"/>
            </w:tcMar>
          </w:tcPr>
          <w:p w14:paraId="6F87FEC8" w14:textId="77777777" w:rsidR="0047189B" w:rsidRPr="006D3306" w:rsidRDefault="0047189B" w:rsidP="00C34739">
            <w:pPr>
              <w:jc w:val="center"/>
            </w:pPr>
          </w:p>
        </w:tc>
        <w:tc>
          <w:tcPr>
            <w:tcW w:w="5129" w:type="dxa"/>
            <w:tcBorders>
              <w:bottom w:val="nil"/>
            </w:tcBorders>
            <w:tcMar>
              <w:top w:w="28" w:type="dxa"/>
              <w:left w:w="85" w:type="dxa"/>
              <w:bottom w:w="28" w:type="dxa"/>
              <w:right w:w="85" w:type="dxa"/>
            </w:tcMar>
          </w:tcPr>
          <w:p w14:paraId="2D66A010" w14:textId="2A68136B" w:rsidR="0063748D" w:rsidRPr="006D3306" w:rsidRDefault="0063748D" w:rsidP="00C34739">
            <w:pPr>
              <w:pStyle w:val="Tablenumberlistlevel1"/>
              <w:cnfStyle w:val="000000010000" w:firstRow="0" w:lastRow="0" w:firstColumn="0" w:lastColumn="0" w:oddVBand="0" w:evenVBand="0" w:oddHBand="0" w:evenHBand="1" w:firstRowFirstColumn="0" w:firstRowLastColumn="0" w:lastRowFirstColumn="0" w:lastRowLastColumn="0"/>
            </w:pPr>
            <w:r w:rsidRPr="006D3306">
              <w:t xml:space="preserve">If the </w:t>
            </w:r>
            <w:r w:rsidRPr="006D3306">
              <w:rPr>
                <w:color w:val="5E8AB4"/>
              </w:rPr>
              <w:t xml:space="preserve">home </w:t>
            </w:r>
            <w:r w:rsidRPr="006D3306">
              <w:t>is located:</w:t>
            </w:r>
          </w:p>
          <w:p w14:paraId="4F462649" w14:textId="171DC425" w:rsidR="0047189B" w:rsidRPr="006D3306" w:rsidRDefault="0047189B" w:rsidP="00A431B7">
            <w:pPr>
              <w:pStyle w:val="Tablenumberlistlevel2"/>
              <w:numPr>
                <w:ilvl w:val="0"/>
                <w:numId w:val="66"/>
              </w:numPr>
              <w:ind w:left="329" w:hanging="329"/>
              <w:cnfStyle w:val="000000010000" w:firstRow="0" w:lastRow="0" w:firstColumn="0" w:lastColumn="0" w:oddVBand="0" w:evenVBand="0" w:oddHBand="0" w:evenHBand="1" w:firstRowFirstColumn="0" w:firstRowLastColumn="0" w:lastRowFirstColumn="0" w:lastRowLastColumn="0"/>
            </w:pPr>
            <w:proofErr w:type="gramStart"/>
            <w:r w:rsidRPr="006D3306">
              <w:t>in</w:t>
            </w:r>
            <w:proofErr w:type="gramEnd"/>
            <w:r w:rsidRPr="006D3306">
              <w:t xml:space="preserve"> a Building Control Area, a copy of the Occupancy Permit or other certification issued under the </w:t>
            </w:r>
            <w:r w:rsidRPr="006D3306">
              <w:rPr>
                <w:rStyle w:val="Emphasis"/>
              </w:rPr>
              <w:t>Building Act</w:t>
            </w:r>
            <w:r w:rsidRPr="006D3306">
              <w:t xml:space="preserve"> certifying that construction of the </w:t>
            </w:r>
            <w:r w:rsidRPr="006D3306">
              <w:rPr>
                <w:color w:val="5E8AB4"/>
              </w:rPr>
              <w:t xml:space="preserve">home </w:t>
            </w:r>
            <w:r w:rsidRPr="006D3306">
              <w:t>has been completed to appropriate standards and is suitable for occupation as a place of residence.</w:t>
            </w:r>
          </w:p>
        </w:tc>
        <w:tc>
          <w:tcPr>
            <w:tcW w:w="1185" w:type="dxa"/>
            <w:tcBorders>
              <w:bottom w:val="nil"/>
            </w:tcBorders>
            <w:tcMar>
              <w:top w:w="28" w:type="dxa"/>
              <w:left w:w="85" w:type="dxa"/>
              <w:bottom w:w="28" w:type="dxa"/>
              <w:right w:w="85" w:type="dxa"/>
            </w:tcMar>
          </w:tcPr>
          <w:p w14:paraId="3285A483" w14:textId="77777777" w:rsidR="007670C3" w:rsidRDefault="007670C3" w:rsidP="00C34739">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51379104" w14:textId="6A5EADDB" w:rsidR="0047189B"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91009747"/>
                <w14:checkbox>
                  <w14:checked w14:val="0"/>
                  <w14:checkedState w14:val="2612" w14:font="MS Gothic"/>
                  <w14:uncheckedState w14:val="2610" w14:font="MS Gothic"/>
                </w14:checkbox>
              </w:sdtPr>
              <w:sdtContent>
                <w:r w:rsidR="007670C3">
                  <w:rPr>
                    <w:rFonts w:ascii="MS Gothic" w:eastAsia="MS Gothic" w:hAnsi="MS Gothic" w:hint="eastAsia"/>
                  </w:rPr>
                  <w:t>☐</w:t>
                </w:r>
              </w:sdtContent>
            </w:sdt>
          </w:p>
        </w:tc>
        <w:tc>
          <w:tcPr>
            <w:tcW w:w="1185" w:type="dxa"/>
            <w:tcBorders>
              <w:bottom w:val="nil"/>
            </w:tcBorders>
            <w:tcMar>
              <w:top w:w="28" w:type="dxa"/>
              <w:left w:w="85" w:type="dxa"/>
              <w:bottom w:w="28" w:type="dxa"/>
              <w:right w:w="85" w:type="dxa"/>
            </w:tcMar>
          </w:tcPr>
          <w:p w14:paraId="018FBC16" w14:textId="77777777" w:rsidR="007670C3" w:rsidRDefault="007670C3" w:rsidP="00C34739">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5BC31FC4" w14:textId="61AC31C2" w:rsidR="0047189B" w:rsidRDefault="005A463E" w:rsidP="00C34739">
            <w:pPr>
              <w:jc w:val="center"/>
              <w:cnfStyle w:val="000000010000" w:firstRow="0" w:lastRow="0" w:firstColumn="0" w:lastColumn="0" w:oddVBand="0" w:evenVBand="0" w:oddHBand="0" w:evenHBand="1" w:firstRowFirstColumn="0" w:firstRowLastColumn="0" w:lastRowFirstColumn="0" w:lastRowLastColumn="0"/>
              <w:rPr>
                <w:rFonts w:ascii="MS Gothic" w:eastAsia="MS Gothic" w:hAnsi="MS Gothic"/>
              </w:rPr>
            </w:pPr>
            <w:sdt>
              <w:sdtPr>
                <w:rPr>
                  <w:rFonts w:ascii="Segoe UI Symbol" w:hAnsi="Segoe UI Symbol"/>
                </w:rPr>
                <w:id w:val="348301109"/>
                <w14:checkbox>
                  <w14:checked w14:val="0"/>
                  <w14:checkedState w14:val="2612" w14:font="MS Gothic"/>
                  <w14:uncheckedState w14:val="2610" w14:font="MS Gothic"/>
                </w14:checkbox>
              </w:sdtPr>
              <w:sdtContent>
                <w:r w:rsidR="007670C3">
                  <w:rPr>
                    <w:rFonts w:ascii="MS Gothic" w:eastAsia="MS Gothic" w:hAnsi="MS Gothic" w:hint="eastAsia"/>
                  </w:rPr>
                  <w:t>☐</w:t>
                </w:r>
              </w:sdtContent>
            </w:sdt>
          </w:p>
        </w:tc>
      </w:tr>
      <w:tr w:rsidR="0047189B" w14:paraId="47CA4861"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il"/>
              <w:bottom w:val="single" w:sz="4" w:space="0" w:color="auto"/>
            </w:tcBorders>
            <w:tcMar>
              <w:top w:w="28" w:type="dxa"/>
              <w:left w:w="85" w:type="dxa"/>
              <w:bottom w:w="28" w:type="dxa"/>
              <w:right w:w="85" w:type="dxa"/>
            </w:tcMar>
          </w:tcPr>
          <w:p w14:paraId="7BE86186" w14:textId="77777777" w:rsidR="0047189B" w:rsidRPr="006D3306" w:rsidRDefault="0047189B" w:rsidP="0047189B"/>
        </w:tc>
        <w:tc>
          <w:tcPr>
            <w:tcW w:w="5129" w:type="dxa"/>
            <w:tcBorders>
              <w:top w:val="nil"/>
              <w:bottom w:val="single" w:sz="4" w:space="0" w:color="auto"/>
            </w:tcBorders>
            <w:tcMar>
              <w:top w:w="28" w:type="dxa"/>
              <w:left w:w="85" w:type="dxa"/>
              <w:bottom w:w="28" w:type="dxa"/>
              <w:right w:w="85" w:type="dxa"/>
            </w:tcMar>
          </w:tcPr>
          <w:p w14:paraId="1CF243A6" w14:textId="53CA321A" w:rsidR="0047189B" w:rsidRPr="006D3306" w:rsidRDefault="0047189B" w:rsidP="00A431B7">
            <w:pPr>
              <w:pStyle w:val="Tablenumberlistlevel2"/>
              <w:numPr>
                <w:ilvl w:val="0"/>
                <w:numId w:val="66"/>
              </w:numPr>
              <w:ind w:left="329" w:hanging="329"/>
              <w:cnfStyle w:val="000000100000" w:firstRow="0" w:lastRow="0" w:firstColumn="0" w:lastColumn="0" w:oddVBand="0" w:evenVBand="0" w:oddHBand="1" w:evenHBand="0" w:firstRowFirstColumn="0" w:firstRowLastColumn="0" w:lastRowFirstColumn="0" w:lastRowLastColumn="0"/>
            </w:pPr>
            <w:proofErr w:type="gramStart"/>
            <w:r w:rsidRPr="006D3306">
              <w:t>outside</w:t>
            </w:r>
            <w:proofErr w:type="gramEnd"/>
            <w:r w:rsidRPr="006D3306">
              <w:t xml:space="preserve"> of a Building Control Area, documentary evidence as detailed in Commissioner’s Guideline CG-HI-006, showing that building has been completed to appropriate standards and is suitable for use as a place of residence.</w:t>
            </w:r>
          </w:p>
        </w:tc>
        <w:tc>
          <w:tcPr>
            <w:tcW w:w="1185" w:type="dxa"/>
            <w:tcBorders>
              <w:top w:val="nil"/>
              <w:bottom w:val="single" w:sz="4" w:space="0" w:color="auto"/>
            </w:tcBorders>
            <w:tcMar>
              <w:top w:w="28" w:type="dxa"/>
              <w:left w:w="85" w:type="dxa"/>
              <w:bottom w:w="28" w:type="dxa"/>
              <w:right w:w="85" w:type="dxa"/>
            </w:tcMar>
          </w:tcPr>
          <w:p w14:paraId="1519F56C" w14:textId="6941A737"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650747109"/>
                <w14:checkbox>
                  <w14:checked w14:val="0"/>
                  <w14:checkedState w14:val="2612" w14:font="MS Gothic"/>
                  <w14:uncheckedState w14:val="2610" w14:font="MS Gothic"/>
                </w14:checkbox>
              </w:sdtPr>
              <w:sdtContent>
                <w:r w:rsidR="007670C3">
                  <w:rPr>
                    <w:rFonts w:ascii="MS Gothic" w:eastAsia="MS Gothic" w:hAnsi="MS Gothic" w:hint="eastAsia"/>
                  </w:rPr>
                  <w:t>☐</w:t>
                </w:r>
              </w:sdtContent>
            </w:sdt>
          </w:p>
        </w:tc>
        <w:tc>
          <w:tcPr>
            <w:tcW w:w="1185" w:type="dxa"/>
            <w:tcBorders>
              <w:top w:val="nil"/>
              <w:bottom w:val="single" w:sz="4" w:space="0" w:color="auto"/>
            </w:tcBorders>
            <w:tcMar>
              <w:top w:w="28" w:type="dxa"/>
              <w:left w:w="85" w:type="dxa"/>
              <w:bottom w:w="28" w:type="dxa"/>
              <w:right w:w="85" w:type="dxa"/>
            </w:tcMar>
          </w:tcPr>
          <w:p w14:paraId="1FE8F9F7" w14:textId="1563345F" w:rsidR="0047189B" w:rsidRDefault="005A463E" w:rsidP="00C34739">
            <w:pPr>
              <w:jc w:val="center"/>
              <w:cnfStyle w:val="000000100000" w:firstRow="0" w:lastRow="0" w:firstColumn="0" w:lastColumn="0" w:oddVBand="0" w:evenVBand="0" w:oddHBand="1" w:evenHBand="0" w:firstRowFirstColumn="0" w:firstRowLastColumn="0" w:lastRowFirstColumn="0" w:lastRowLastColumn="0"/>
              <w:rPr>
                <w:rFonts w:ascii="MS Gothic" w:eastAsia="MS Gothic" w:hAnsi="MS Gothic"/>
              </w:rPr>
            </w:pPr>
            <w:sdt>
              <w:sdtPr>
                <w:rPr>
                  <w:rFonts w:ascii="Segoe UI Symbol" w:hAnsi="Segoe UI Symbol"/>
                </w:rPr>
                <w:id w:val="1707369096"/>
                <w14:checkbox>
                  <w14:checked w14:val="0"/>
                  <w14:checkedState w14:val="2612" w14:font="MS Gothic"/>
                  <w14:uncheckedState w14:val="2610" w14:font="MS Gothic"/>
                </w14:checkbox>
              </w:sdtPr>
              <w:sdtContent>
                <w:r w:rsidR="0047189B" w:rsidRPr="004F53E2">
                  <w:rPr>
                    <w:rFonts w:ascii="Segoe UI Symbol" w:hAnsi="Segoe UI Symbol" w:cs="Segoe UI Symbol"/>
                  </w:rPr>
                  <w:t>☐</w:t>
                </w:r>
              </w:sdtContent>
            </w:sdt>
          </w:p>
        </w:tc>
      </w:tr>
    </w:tbl>
    <w:p w14:paraId="431D9EC6" w14:textId="0000D39E" w:rsidR="00A67EB1" w:rsidRDefault="00A67EB1" w:rsidP="00A67EB1"/>
    <w:p w14:paraId="3AC2FA50" w14:textId="509EC238" w:rsidR="001E2CBB" w:rsidRDefault="001E2CBB" w:rsidP="00A67EB1"/>
    <w:p w14:paraId="758DBE8C" w14:textId="4E33CF77" w:rsidR="001E2CBB" w:rsidRDefault="001E2CBB" w:rsidP="00A67EB1"/>
    <w:p w14:paraId="34AAF2EE" w14:textId="2C962602" w:rsidR="001E2CBB" w:rsidRDefault="001E2CBB" w:rsidP="00A67EB1"/>
    <w:p w14:paraId="173CF4DE" w14:textId="4A9C8E5F" w:rsidR="001E2CBB" w:rsidRDefault="001E2CBB" w:rsidP="00A67EB1"/>
    <w:p w14:paraId="730EA408" w14:textId="0254CABD" w:rsidR="001E2CBB" w:rsidRDefault="001E2CBB" w:rsidP="00A67EB1"/>
    <w:tbl>
      <w:tblPr>
        <w:tblStyle w:val="NTGTable"/>
        <w:tblW w:w="9776" w:type="dxa"/>
        <w:tblLayout w:type="fixed"/>
        <w:tblLook w:val="04A0" w:firstRow="1" w:lastRow="0" w:firstColumn="1" w:lastColumn="0" w:noHBand="0" w:noVBand="1"/>
        <w:tblDescription w:val="Transfer or purchase from deceased estate"/>
      </w:tblPr>
      <w:tblGrid>
        <w:gridCol w:w="2263"/>
        <w:gridCol w:w="5109"/>
        <w:gridCol w:w="1202"/>
        <w:gridCol w:w="1202"/>
      </w:tblGrid>
      <w:tr w:rsidR="00C52A54" w14:paraId="3AF07C95" w14:textId="77777777" w:rsidTr="002D1A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4"/>
            <w:tcMar>
              <w:top w:w="28" w:type="dxa"/>
              <w:left w:w="85" w:type="dxa"/>
              <w:bottom w:w="28" w:type="dxa"/>
              <w:right w:w="85" w:type="dxa"/>
            </w:tcMar>
          </w:tcPr>
          <w:p w14:paraId="4A585CE4" w14:textId="6675C6ED" w:rsidR="00C52A54" w:rsidRPr="00733968" w:rsidRDefault="00097CF1" w:rsidP="002D1ADD">
            <w:r w:rsidRPr="00DE060C">
              <w:rPr>
                <w:spacing w:val="-4"/>
              </w:rPr>
              <w:t>Transfer or purchase from deceased estate</w:t>
            </w:r>
          </w:p>
        </w:tc>
      </w:tr>
      <w:tr w:rsidR="00097CF1" w14:paraId="0CBADAFA"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gridSpan w:val="2"/>
            <w:shd w:val="clear" w:color="auto" w:fill="D9D9D9" w:themeFill="background1" w:themeFillShade="D9"/>
            <w:tcMar>
              <w:top w:w="28" w:type="dxa"/>
              <w:left w:w="85" w:type="dxa"/>
              <w:bottom w:w="28" w:type="dxa"/>
              <w:right w:w="85" w:type="dxa"/>
            </w:tcMar>
            <w:vAlign w:val="bottom"/>
          </w:tcPr>
          <w:p w14:paraId="36E82D3B" w14:textId="77777777" w:rsidR="00097CF1" w:rsidRPr="00A308DD" w:rsidRDefault="00097CF1" w:rsidP="00097CF1">
            <w:pPr>
              <w:rPr>
                <w:b/>
              </w:rPr>
            </w:pPr>
            <w:r w:rsidRPr="00DE060C">
              <w:rPr>
                <w:b/>
                <w:bCs/>
              </w:rPr>
              <w:t>Evidence</w:t>
            </w:r>
            <w:r w:rsidRPr="00DE060C">
              <w:rPr>
                <w:b/>
              </w:rPr>
              <w:t xml:space="preserve"> </w:t>
            </w:r>
            <w:r>
              <w:rPr>
                <w:b/>
              </w:rPr>
              <w:t>r</w:t>
            </w:r>
            <w:r w:rsidRPr="00DE060C">
              <w:rPr>
                <w:b/>
              </w:rPr>
              <w:t>equired</w:t>
            </w:r>
          </w:p>
        </w:tc>
        <w:tc>
          <w:tcPr>
            <w:tcW w:w="1202" w:type="dxa"/>
            <w:shd w:val="clear" w:color="auto" w:fill="D9D9D9" w:themeFill="background1" w:themeFillShade="D9"/>
            <w:tcMar>
              <w:top w:w="28" w:type="dxa"/>
              <w:left w:w="85" w:type="dxa"/>
              <w:bottom w:w="28" w:type="dxa"/>
              <w:right w:w="85" w:type="dxa"/>
            </w:tcMar>
            <w:vAlign w:val="bottom"/>
          </w:tcPr>
          <w:p w14:paraId="041C06C1" w14:textId="3BF3B6AE" w:rsidR="00097CF1" w:rsidRPr="00A308DD" w:rsidRDefault="00097CF1" w:rsidP="00097CF1">
            <w:pPr>
              <w:cnfStyle w:val="000000100000" w:firstRow="0" w:lastRow="0" w:firstColumn="0" w:lastColumn="0" w:oddVBand="0" w:evenVBand="0" w:oddHBand="1" w:evenHBand="0" w:firstRowFirstColumn="0" w:firstRowLastColumn="0" w:lastRowFirstColumn="0" w:lastRowLastColumn="0"/>
              <w:rPr>
                <w:b/>
              </w:rPr>
            </w:pPr>
            <w:r w:rsidRPr="00A308DD">
              <w:rPr>
                <w:b/>
              </w:rPr>
              <w:t>Tick if attached</w:t>
            </w:r>
          </w:p>
        </w:tc>
        <w:tc>
          <w:tcPr>
            <w:tcW w:w="1202" w:type="dxa"/>
            <w:tcBorders>
              <w:bottom w:val="single" w:sz="4" w:space="0" w:color="auto"/>
            </w:tcBorders>
            <w:shd w:val="clear" w:color="auto" w:fill="D9D9D9" w:themeFill="background1" w:themeFillShade="D9"/>
            <w:tcMar>
              <w:top w:w="28" w:type="dxa"/>
              <w:left w:w="85" w:type="dxa"/>
              <w:bottom w:w="28" w:type="dxa"/>
              <w:right w:w="85" w:type="dxa"/>
            </w:tcMar>
            <w:vAlign w:val="bottom"/>
          </w:tcPr>
          <w:p w14:paraId="423BD72E" w14:textId="1DA86357" w:rsidR="00097CF1" w:rsidRPr="00A308DD" w:rsidRDefault="00097CF1" w:rsidP="00097CF1">
            <w:pPr>
              <w:cnfStyle w:val="000000100000" w:firstRow="0" w:lastRow="0" w:firstColumn="0" w:lastColumn="0" w:oddVBand="0" w:evenVBand="0" w:oddHBand="1" w:evenHBand="0" w:firstRowFirstColumn="0" w:firstRowLastColumn="0" w:lastRowFirstColumn="0" w:lastRowLastColumn="0"/>
              <w:rPr>
                <w:b/>
              </w:rPr>
            </w:pPr>
            <w:r w:rsidRPr="00A308DD">
              <w:rPr>
                <w:b/>
              </w:rPr>
              <w:t>Office use only</w:t>
            </w:r>
          </w:p>
        </w:tc>
      </w:tr>
      <w:tr w:rsidR="00097CF1" w14:paraId="6887DFC3"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Mar>
              <w:top w:w="28" w:type="dxa"/>
              <w:left w:w="85" w:type="dxa"/>
              <w:bottom w:w="28" w:type="dxa"/>
              <w:right w:w="85" w:type="dxa"/>
            </w:tcMar>
          </w:tcPr>
          <w:p w14:paraId="776F656F" w14:textId="00C7460F" w:rsidR="00097CF1" w:rsidRPr="00DE060C" w:rsidRDefault="00097CF1" w:rsidP="00097CF1">
            <w:pPr>
              <w:rPr>
                <w:sz w:val="20"/>
              </w:rPr>
            </w:pPr>
            <w:r w:rsidRPr="00DE060C">
              <w:t xml:space="preserve">If an </w:t>
            </w:r>
            <w:r w:rsidRPr="00DE060C">
              <w:rPr>
                <w:color w:val="5E8AB4"/>
              </w:rPr>
              <w:t xml:space="preserve">applicant </w:t>
            </w:r>
            <w:r w:rsidRPr="00DE060C">
              <w:t>is related to the deceased person or is a beneficiary under the will of the deceased person, provide the following:</w:t>
            </w:r>
          </w:p>
        </w:tc>
        <w:tc>
          <w:tcPr>
            <w:tcW w:w="5109" w:type="dxa"/>
            <w:tcBorders>
              <w:bottom w:val="nil"/>
            </w:tcBorders>
          </w:tcPr>
          <w:p w14:paraId="1E23FF17" w14:textId="77777777" w:rsidR="00097CF1" w:rsidRPr="00DE060C" w:rsidRDefault="00097CF1" w:rsidP="00C34739">
            <w:pPr>
              <w:pStyle w:val="Tablenumberlistlevel1"/>
              <w:numPr>
                <w:ilvl w:val="0"/>
                <w:numId w:val="63"/>
              </w:numPr>
              <w:cnfStyle w:val="000000010000" w:firstRow="0" w:lastRow="0" w:firstColumn="0" w:lastColumn="0" w:oddVBand="0" w:evenVBand="0" w:oddHBand="0" w:evenHBand="1" w:firstRowFirstColumn="0" w:firstRowLastColumn="0" w:lastRowFirstColumn="0" w:lastRowLastColumn="0"/>
            </w:pPr>
            <w:r w:rsidRPr="00DE060C">
              <w:t>A copy of:</w:t>
            </w:r>
          </w:p>
          <w:p w14:paraId="07935182" w14:textId="65FDDFC2" w:rsidR="00097CF1" w:rsidRPr="00DE060C" w:rsidRDefault="00097CF1" w:rsidP="00C34739">
            <w:pPr>
              <w:pStyle w:val="ListBullet3"/>
              <w:spacing w:after="60"/>
              <w:ind w:left="568" w:hanging="284"/>
              <w:cnfStyle w:val="000000010000" w:firstRow="0" w:lastRow="0" w:firstColumn="0" w:lastColumn="0" w:oddVBand="0" w:evenVBand="0" w:oddHBand="0" w:evenHBand="1" w:firstRowFirstColumn="0" w:firstRowLastColumn="0" w:lastRowFirstColumn="0" w:lastRowLastColumn="0"/>
              <w:rPr>
                <w:sz w:val="20"/>
              </w:rPr>
            </w:pPr>
            <w:r w:rsidRPr="00DE060C">
              <w:t>the will and Grant of Probate</w:t>
            </w:r>
          </w:p>
        </w:tc>
        <w:tc>
          <w:tcPr>
            <w:tcW w:w="1202" w:type="dxa"/>
            <w:tcBorders>
              <w:bottom w:val="nil"/>
            </w:tcBorders>
            <w:tcMar>
              <w:top w:w="28" w:type="dxa"/>
              <w:left w:w="85" w:type="dxa"/>
              <w:bottom w:w="28" w:type="dxa"/>
              <w:right w:w="85" w:type="dxa"/>
            </w:tcMar>
          </w:tcPr>
          <w:p w14:paraId="5376E036" w14:textId="77777777" w:rsidR="00CD66DD" w:rsidRDefault="00CD66DD" w:rsidP="00097CF1">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39AA9735" w14:textId="6513E05A" w:rsidR="00097CF1" w:rsidRDefault="005A463E" w:rsidP="00097CF1">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487320874"/>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Borders>
              <w:bottom w:val="nil"/>
            </w:tcBorders>
            <w:tcMar>
              <w:top w:w="28" w:type="dxa"/>
              <w:left w:w="85" w:type="dxa"/>
              <w:bottom w:w="28" w:type="dxa"/>
              <w:right w:w="85" w:type="dxa"/>
            </w:tcMar>
          </w:tcPr>
          <w:p w14:paraId="4775CD5B" w14:textId="77777777" w:rsidR="00CD66DD" w:rsidRDefault="00CD66DD" w:rsidP="00097CF1">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p>
          <w:p w14:paraId="6077A1D2" w14:textId="0929F19B" w:rsidR="00097CF1" w:rsidRDefault="005A463E" w:rsidP="00097CF1">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513229535"/>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r>
      <w:tr w:rsidR="00097CF1" w14:paraId="5154B787"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3FA019F3" w14:textId="77777777" w:rsidR="00097CF1" w:rsidRPr="00DE060C" w:rsidRDefault="00097CF1" w:rsidP="00097CF1">
            <w:pPr>
              <w:rPr>
                <w:sz w:val="20"/>
              </w:rPr>
            </w:pPr>
          </w:p>
        </w:tc>
        <w:tc>
          <w:tcPr>
            <w:tcW w:w="5109" w:type="dxa"/>
            <w:tcBorders>
              <w:top w:val="nil"/>
              <w:bottom w:val="single" w:sz="4" w:space="0" w:color="auto"/>
            </w:tcBorders>
          </w:tcPr>
          <w:p w14:paraId="7C105E82" w14:textId="577DFD7A" w:rsidR="00097CF1" w:rsidRPr="00DE060C" w:rsidRDefault="00097CF1" w:rsidP="00C34739">
            <w:pPr>
              <w:pStyle w:val="ListBullet3"/>
              <w:spacing w:after="60"/>
              <w:ind w:left="568" w:hanging="284"/>
              <w:cnfStyle w:val="000000100000" w:firstRow="0" w:lastRow="0" w:firstColumn="0" w:lastColumn="0" w:oddVBand="0" w:evenVBand="0" w:oddHBand="1" w:evenHBand="0" w:firstRowFirstColumn="0" w:firstRowLastColumn="0" w:lastRowFirstColumn="0" w:lastRowLastColumn="0"/>
              <w:rPr>
                <w:sz w:val="20"/>
              </w:rPr>
            </w:pPr>
            <w:proofErr w:type="gramStart"/>
            <w:r w:rsidRPr="00DE060C">
              <w:rPr>
                <w:b/>
              </w:rPr>
              <w:t>or</w:t>
            </w:r>
            <w:proofErr w:type="gramEnd"/>
            <w:r w:rsidRPr="00DE060C">
              <w:t xml:space="preserve"> the Letters of Administration.</w:t>
            </w:r>
          </w:p>
        </w:tc>
        <w:tc>
          <w:tcPr>
            <w:tcW w:w="1202" w:type="dxa"/>
            <w:tcBorders>
              <w:top w:val="nil"/>
              <w:bottom w:val="single" w:sz="4" w:space="0" w:color="auto"/>
            </w:tcBorders>
            <w:tcMar>
              <w:top w:w="28" w:type="dxa"/>
              <w:left w:w="85" w:type="dxa"/>
              <w:bottom w:w="28" w:type="dxa"/>
              <w:right w:w="85" w:type="dxa"/>
            </w:tcMar>
          </w:tcPr>
          <w:p w14:paraId="1B069C43" w14:textId="3FAD4F57" w:rsidR="00097CF1" w:rsidRDefault="005A463E" w:rsidP="00097CF1">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84569687"/>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Borders>
              <w:top w:val="nil"/>
              <w:bottom w:val="single" w:sz="4" w:space="0" w:color="auto"/>
            </w:tcBorders>
            <w:tcMar>
              <w:top w:w="28" w:type="dxa"/>
              <w:left w:w="85" w:type="dxa"/>
              <w:bottom w:w="28" w:type="dxa"/>
              <w:right w:w="85" w:type="dxa"/>
            </w:tcMar>
          </w:tcPr>
          <w:p w14:paraId="67A573B4" w14:textId="77777777" w:rsidR="00097CF1" w:rsidRDefault="005A463E" w:rsidP="00097CF1">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526460668"/>
                <w14:checkbox>
                  <w14:checked w14:val="0"/>
                  <w14:checkedState w14:val="2612" w14:font="MS Gothic"/>
                  <w14:uncheckedState w14:val="2610" w14:font="MS Gothic"/>
                </w14:checkbox>
              </w:sdtPr>
              <w:sdtContent>
                <w:r w:rsidR="00097CF1" w:rsidRPr="004F53E2">
                  <w:rPr>
                    <w:rFonts w:ascii="Segoe UI Symbol" w:hAnsi="Segoe UI Symbol" w:cs="Segoe UI Symbol"/>
                  </w:rPr>
                  <w:t>☐</w:t>
                </w:r>
              </w:sdtContent>
            </w:sdt>
          </w:p>
        </w:tc>
      </w:tr>
      <w:tr w:rsidR="00097CF1" w14:paraId="2D3C4232"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3A11888A" w14:textId="77777777" w:rsidR="00097CF1" w:rsidRPr="00DE060C" w:rsidRDefault="00097CF1" w:rsidP="00097CF1">
            <w:pPr>
              <w:rPr>
                <w:sz w:val="20"/>
              </w:rPr>
            </w:pPr>
          </w:p>
        </w:tc>
        <w:tc>
          <w:tcPr>
            <w:tcW w:w="5109" w:type="dxa"/>
            <w:tcBorders>
              <w:top w:val="single" w:sz="4" w:space="0" w:color="auto"/>
            </w:tcBorders>
          </w:tcPr>
          <w:p w14:paraId="4DAFEF72" w14:textId="17720FA8" w:rsidR="00097CF1" w:rsidRPr="00C34739" w:rsidRDefault="00097CF1" w:rsidP="00C34739">
            <w:pPr>
              <w:pStyle w:val="Tablenumberlistlevel1"/>
              <w:cnfStyle w:val="000000010000" w:firstRow="0" w:lastRow="0" w:firstColumn="0" w:lastColumn="0" w:oddVBand="0" w:evenVBand="0" w:oddHBand="0" w:evenHBand="1" w:firstRowFirstColumn="0" w:firstRowLastColumn="0" w:lastRowFirstColumn="0" w:lastRowLastColumn="0"/>
            </w:pPr>
            <w:r w:rsidRPr="00DE060C">
              <w:t>Evidence of the payment of consideration to the estate.</w:t>
            </w:r>
          </w:p>
        </w:tc>
        <w:tc>
          <w:tcPr>
            <w:tcW w:w="1202" w:type="dxa"/>
            <w:tcBorders>
              <w:top w:val="single" w:sz="4" w:space="0" w:color="auto"/>
            </w:tcBorders>
            <w:tcMar>
              <w:top w:w="28" w:type="dxa"/>
              <w:left w:w="85" w:type="dxa"/>
              <w:bottom w:w="28" w:type="dxa"/>
              <w:right w:w="85" w:type="dxa"/>
            </w:tcMar>
          </w:tcPr>
          <w:p w14:paraId="7181D608" w14:textId="2712C6E0" w:rsidR="00097CF1" w:rsidRDefault="005A463E" w:rsidP="00097CF1">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562793608"/>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Borders>
              <w:top w:val="single" w:sz="4" w:space="0" w:color="auto"/>
            </w:tcBorders>
            <w:tcMar>
              <w:top w:w="28" w:type="dxa"/>
              <w:left w:w="85" w:type="dxa"/>
              <w:bottom w:w="28" w:type="dxa"/>
              <w:right w:w="85" w:type="dxa"/>
            </w:tcMar>
          </w:tcPr>
          <w:p w14:paraId="1CFCE725" w14:textId="77777777" w:rsidR="00097CF1" w:rsidRDefault="005A463E" w:rsidP="00097CF1">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180171895"/>
                <w14:checkbox>
                  <w14:checked w14:val="0"/>
                  <w14:checkedState w14:val="2612" w14:font="MS Gothic"/>
                  <w14:uncheckedState w14:val="2610" w14:font="MS Gothic"/>
                </w14:checkbox>
              </w:sdtPr>
              <w:sdtContent>
                <w:r w:rsidR="00097CF1" w:rsidRPr="004F53E2">
                  <w:rPr>
                    <w:rFonts w:ascii="Segoe UI Symbol" w:hAnsi="Segoe UI Symbol" w:cs="Segoe UI Symbol"/>
                  </w:rPr>
                  <w:t>☐</w:t>
                </w:r>
              </w:sdtContent>
            </w:sdt>
          </w:p>
        </w:tc>
      </w:tr>
      <w:tr w:rsidR="00097CF1" w14:paraId="25446F25" w14:textId="77777777" w:rsidTr="002D1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7BC44423" w14:textId="77777777" w:rsidR="00097CF1" w:rsidRPr="00DE060C" w:rsidRDefault="00097CF1" w:rsidP="00097CF1">
            <w:pPr>
              <w:rPr>
                <w:sz w:val="20"/>
              </w:rPr>
            </w:pPr>
          </w:p>
        </w:tc>
        <w:tc>
          <w:tcPr>
            <w:tcW w:w="5109" w:type="dxa"/>
          </w:tcPr>
          <w:p w14:paraId="3376F9F6" w14:textId="0DCF6DCF" w:rsidR="00097CF1" w:rsidRPr="00C34739" w:rsidRDefault="00097CF1" w:rsidP="00C34739">
            <w:pPr>
              <w:pStyle w:val="Tablenumberlistlevel1"/>
              <w:cnfStyle w:val="000000100000" w:firstRow="0" w:lastRow="0" w:firstColumn="0" w:lastColumn="0" w:oddVBand="0" w:evenVBand="0" w:oddHBand="1" w:evenHBand="0" w:firstRowFirstColumn="0" w:firstRowLastColumn="0" w:lastRowFirstColumn="0" w:lastRowLastColumn="0"/>
            </w:pPr>
            <w:r w:rsidRPr="00DE060C">
              <w:t>A copy of the Transfer of Lot form.</w:t>
            </w:r>
          </w:p>
        </w:tc>
        <w:tc>
          <w:tcPr>
            <w:tcW w:w="1202" w:type="dxa"/>
            <w:tcMar>
              <w:top w:w="28" w:type="dxa"/>
              <w:left w:w="85" w:type="dxa"/>
              <w:bottom w:w="28" w:type="dxa"/>
              <w:right w:w="85" w:type="dxa"/>
            </w:tcMar>
          </w:tcPr>
          <w:p w14:paraId="766026F5" w14:textId="77777777" w:rsidR="00097CF1" w:rsidRDefault="005A463E" w:rsidP="00097CF1">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1456097"/>
                <w14:checkbox>
                  <w14:checked w14:val="0"/>
                  <w14:checkedState w14:val="2612" w14:font="MS Gothic"/>
                  <w14:uncheckedState w14:val="2610" w14:font="MS Gothic"/>
                </w14:checkbox>
              </w:sdtPr>
              <w:sdtContent>
                <w:r w:rsidR="00097CF1" w:rsidRPr="004F53E2">
                  <w:rPr>
                    <w:rFonts w:ascii="Segoe UI Symbol" w:hAnsi="Segoe UI Symbol" w:cs="Segoe UI Symbol"/>
                  </w:rPr>
                  <w:t>☐</w:t>
                </w:r>
              </w:sdtContent>
            </w:sdt>
          </w:p>
        </w:tc>
        <w:tc>
          <w:tcPr>
            <w:tcW w:w="1202" w:type="dxa"/>
            <w:tcMar>
              <w:top w:w="28" w:type="dxa"/>
              <w:left w:w="85" w:type="dxa"/>
              <w:bottom w:w="28" w:type="dxa"/>
              <w:right w:w="85" w:type="dxa"/>
            </w:tcMar>
          </w:tcPr>
          <w:p w14:paraId="61C387FA" w14:textId="77777777" w:rsidR="00097CF1" w:rsidRDefault="005A463E" w:rsidP="00097CF1">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327134857"/>
                <w14:checkbox>
                  <w14:checked w14:val="0"/>
                  <w14:checkedState w14:val="2612" w14:font="MS Gothic"/>
                  <w14:uncheckedState w14:val="2610" w14:font="MS Gothic"/>
                </w14:checkbox>
              </w:sdtPr>
              <w:sdtContent>
                <w:r w:rsidR="00097CF1" w:rsidRPr="004F53E2">
                  <w:rPr>
                    <w:rFonts w:ascii="Segoe UI Symbol" w:hAnsi="Segoe UI Symbol" w:cs="Segoe UI Symbol"/>
                  </w:rPr>
                  <w:t>☐</w:t>
                </w:r>
              </w:sdtContent>
            </w:sdt>
          </w:p>
        </w:tc>
      </w:tr>
      <w:tr w:rsidR="00CD66DD" w14:paraId="1162EB1E" w14:textId="77777777" w:rsidTr="002D1A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5F86619E" w14:textId="77777777" w:rsidR="00CD66DD" w:rsidRPr="00DE060C" w:rsidRDefault="00CD66DD" w:rsidP="00CD66DD">
            <w:pPr>
              <w:rPr>
                <w:sz w:val="20"/>
              </w:rPr>
            </w:pPr>
          </w:p>
        </w:tc>
        <w:tc>
          <w:tcPr>
            <w:tcW w:w="5109" w:type="dxa"/>
          </w:tcPr>
          <w:p w14:paraId="415BCAFB" w14:textId="69B46681" w:rsidR="00CD66DD" w:rsidRPr="00C34739" w:rsidRDefault="00CD66DD" w:rsidP="00C34739">
            <w:pPr>
              <w:pStyle w:val="Tablenumberlistlevel1"/>
              <w:cnfStyle w:val="000000010000" w:firstRow="0" w:lastRow="0" w:firstColumn="0" w:lastColumn="0" w:oddVBand="0" w:evenVBand="0" w:oddHBand="0" w:evenHBand="1" w:firstRowFirstColumn="0" w:firstRowLastColumn="0" w:lastRowFirstColumn="0" w:lastRowLastColumn="0"/>
            </w:pPr>
            <w:r w:rsidRPr="00DE060C">
              <w:t>A copy of the statement of assets and liabilities of the estate as at the date of distribution.</w:t>
            </w:r>
          </w:p>
        </w:tc>
        <w:tc>
          <w:tcPr>
            <w:tcW w:w="1202" w:type="dxa"/>
            <w:tcMar>
              <w:top w:w="28" w:type="dxa"/>
              <w:left w:w="85" w:type="dxa"/>
              <w:bottom w:w="28" w:type="dxa"/>
              <w:right w:w="85" w:type="dxa"/>
            </w:tcMar>
          </w:tcPr>
          <w:p w14:paraId="7986DE31" w14:textId="00342E34" w:rsidR="00CD66DD" w:rsidRDefault="005A463E" w:rsidP="00CD66DD">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1060942156"/>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Mar>
              <w:top w:w="28" w:type="dxa"/>
              <w:left w:w="85" w:type="dxa"/>
              <w:bottom w:w="28" w:type="dxa"/>
              <w:right w:w="85" w:type="dxa"/>
            </w:tcMar>
          </w:tcPr>
          <w:p w14:paraId="4606E3EE" w14:textId="18E78A20" w:rsidR="00CD66DD" w:rsidRDefault="005A463E" w:rsidP="00CD66DD">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1798444309"/>
                <w14:checkbox>
                  <w14:checked w14:val="0"/>
                  <w14:checkedState w14:val="2612" w14:font="MS Gothic"/>
                  <w14:uncheckedState w14:val="2610" w14:font="MS Gothic"/>
                </w14:checkbox>
              </w:sdtPr>
              <w:sdtContent>
                <w:r w:rsidR="00CD66DD" w:rsidRPr="004F53E2">
                  <w:rPr>
                    <w:rFonts w:ascii="Segoe UI Symbol" w:hAnsi="Segoe UI Symbol" w:cs="Segoe UI Symbol"/>
                  </w:rPr>
                  <w:t>☐</w:t>
                </w:r>
              </w:sdtContent>
            </w:sdt>
          </w:p>
        </w:tc>
      </w:tr>
      <w:tr w:rsidR="00CD66DD" w14:paraId="21079293" w14:textId="77777777" w:rsidTr="002D1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3B25FFA0" w14:textId="77777777" w:rsidR="00CD66DD" w:rsidRPr="00DE060C" w:rsidRDefault="00CD66DD" w:rsidP="00CD66DD">
            <w:pPr>
              <w:rPr>
                <w:sz w:val="20"/>
              </w:rPr>
            </w:pPr>
          </w:p>
        </w:tc>
        <w:tc>
          <w:tcPr>
            <w:tcW w:w="5109" w:type="dxa"/>
          </w:tcPr>
          <w:p w14:paraId="3BCC758A" w14:textId="48CD4791" w:rsidR="00CD66DD" w:rsidRPr="00C34739" w:rsidRDefault="00CD66DD" w:rsidP="00C34739">
            <w:pPr>
              <w:pStyle w:val="Tablenumberlistlevel1"/>
              <w:cnfStyle w:val="000000100000" w:firstRow="0" w:lastRow="0" w:firstColumn="0" w:lastColumn="0" w:oddVBand="0" w:evenVBand="0" w:oddHBand="1" w:evenHBand="0" w:firstRowFirstColumn="0" w:firstRowLastColumn="0" w:lastRowFirstColumn="0" w:lastRowLastColumn="0"/>
            </w:pPr>
            <w:r w:rsidRPr="00DE060C">
              <w:t>A copy of the distribution statement for the estate.</w:t>
            </w:r>
          </w:p>
        </w:tc>
        <w:tc>
          <w:tcPr>
            <w:tcW w:w="1202" w:type="dxa"/>
            <w:tcMar>
              <w:top w:w="28" w:type="dxa"/>
              <w:left w:w="85" w:type="dxa"/>
              <w:bottom w:w="28" w:type="dxa"/>
              <w:right w:w="85" w:type="dxa"/>
            </w:tcMar>
          </w:tcPr>
          <w:p w14:paraId="2DC615DC" w14:textId="05AAA500" w:rsidR="00CD66DD" w:rsidRDefault="005A463E" w:rsidP="00CD66DD">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288888611"/>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Mar>
              <w:top w:w="28" w:type="dxa"/>
              <w:left w:w="85" w:type="dxa"/>
              <w:bottom w:w="28" w:type="dxa"/>
              <w:right w:w="85" w:type="dxa"/>
            </w:tcMar>
          </w:tcPr>
          <w:p w14:paraId="234173E3" w14:textId="7E88AD64" w:rsidR="00CD66DD" w:rsidRDefault="005A463E" w:rsidP="00CD66DD">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257327859"/>
                <w14:checkbox>
                  <w14:checked w14:val="0"/>
                  <w14:checkedState w14:val="2612" w14:font="MS Gothic"/>
                  <w14:uncheckedState w14:val="2610" w14:font="MS Gothic"/>
                </w14:checkbox>
              </w:sdtPr>
              <w:sdtContent>
                <w:r w:rsidR="00CD66DD" w:rsidRPr="004F53E2">
                  <w:rPr>
                    <w:rFonts w:ascii="Segoe UI Symbol" w:hAnsi="Segoe UI Symbol" w:cs="Segoe UI Symbol"/>
                  </w:rPr>
                  <w:t>☐</w:t>
                </w:r>
              </w:sdtContent>
            </w:sdt>
          </w:p>
        </w:tc>
      </w:tr>
      <w:tr w:rsidR="00CD66DD" w14:paraId="03E78823" w14:textId="77777777" w:rsidTr="002D1A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786A87AB" w14:textId="77777777" w:rsidR="00CD66DD" w:rsidRPr="00DE060C" w:rsidRDefault="00CD66DD" w:rsidP="00CD66DD">
            <w:pPr>
              <w:rPr>
                <w:sz w:val="20"/>
              </w:rPr>
            </w:pPr>
          </w:p>
        </w:tc>
        <w:tc>
          <w:tcPr>
            <w:tcW w:w="5109" w:type="dxa"/>
          </w:tcPr>
          <w:p w14:paraId="29E3B43E" w14:textId="063F6450" w:rsidR="00CD66DD" w:rsidRPr="00C34739" w:rsidRDefault="00CD66DD" w:rsidP="00C34739">
            <w:pPr>
              <w:pStyle w:val="Tablenumberlistlevel1"/>
              <w:cnfStyle w:val="000000010000" w:firstRow="0" w:lastRow="0" w:firstColumn="0" w:lastColumn="0" w:oddVBand="0" w:evenVBand="0" w:oddHBand="0" w:evenHBand="1" w:firstRowFirstColumn="0" w:firstRowLastColumn="0" w:lastRowFirstColumn="0" w:lastRowLastColumn="0"/>
            </w:pPr>
            <w:r w:rsidRPr="00DE060C">
              <w:t xml:space="preserve">Independent valuation or market appraisal of the </w:t>
            </w:r>
            <w:r w:rsidRPr="00C34739">
              <w:t xml:space="preserve">unencumbered value </w:t>
            </w:r>
            <w:r w:rsidRPr="00DE060C">
              <w:t>of home and land by a suitably qualified person. Where a market appraisal is used, it must contain details of the comparable sales relied upon.</w:t>
            </w:r>
          </w:p>
        </w:tc>
        <w:tc>
          <w:tcPr>
            <w:tcW w:w="1202" w:type="dxa"/>
            <w:tcMar>
              <w:top w:w="28" w:type="dxa"/>
              <w:left w:w="85" w:type="dxa"/>
              <w:bottom w:w="28" w:type="dxa"/>
              <w:right w:w="85" w:type="dxa"/>
            </w:tcMar>
          </w:tcPr>
          <w:p w14:paraId="1F867196" w14:textId="5C70BE9A" w:rsidR="00CD66DD" w:rsidRDefault="005A463E" w:rsidP="00CD66DD">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1437399658"/>
                <w14:checkbox>
                  <w14:checked w14:val="0"/>
                  <w14:checkedState w14:val="2612" w14:font="MS Gothic"/>
                  <w14:uncheckedState w14:val="2610" w14:font="MS Gothic"/>
                </w14:checkbox>
              </w:sdtPr>
              <w:sdtContent>
                <w:r w:rsidR="00CD66DD" w:rsidRPr="004F53E2">
                  <w:rPr>
                    <w:rFonts w:ascii="Segoe UI Symbol" w:hAnsi="Segoe UI Symbol" w:cs="Segoe UI Symbol"/>
                  </w:rPr>
                  <w:t>☐</w:t>
                </w:r>
              </w:sdtContent>
            </w:sdt>
          </w:p>
        </w:tc>
        <w:tc>
          <w:tcPr>
            <w:tcW w:w="1202" w:type="dxa"/>
            <w:tcMar>
              <w:top w:w="28" w:type="dxa"/>
              <w:left w:w="85" w:type="dxa"/>
              <w:bottom w:w="28" w:type="dxa"/>
              <w:right w:w="85" w:type="dxa"/>
            </w:tcMar>
          </w:tcPr>
          <w:p w14:paraId="03C050C7" w14:textId="6C4CFBB9" w:rsidR="00CD66DD" w:rsidRDefault="005A463E" w:rsidP="00CD66DD">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837435666"/>
                <w14:checkbox>
                  <w14:checked w14:val="0"/>
                  <w14:checkedState w14:val="2612" w14:font="MS Gothic"/>
                  <w14:uncheckedState w14:val="2610" w14:font="MS Gothic"/>
                </w14:checkbox>
              </w:sdtPr>
              <w:sdtContent>
                <w:r w:rsidR="00CD66DD" w:rsidRPr="004F53E2">
                  <w:rPr>
                    <w:rFonts w:ascii="Segoe UI Symbol" w:hAnsi="Segoe UI Symbol" w:cs="Segoe UI Symbol"/>
                  </w:rPr>
                  <w:t>☐</w:t>
                </w:r>
              </w:sdtContent>
            </w:sdt>
          </w:p>
        </w:tc>
      </w:tr>
    </w:tbl>
    <w:p w14:paraId="68181672" w14:textId="77777777" w:rsidR="00C52A54" w:rsidRDefault="00C52A54" w:rsidP="00A67EB1"/>
    <w:tbl>
      <w:tblPr>
        <w:tblStyle w:val="NTGTable"/>
        <w:tblW w:w="9776" w:type="dxa"/>
        <w:tblLayout w:type="fixed"/>
        <w:tblLook w:val="04A0" w:firstRow="1" w:lastRow="0" w:firstColumn="1" w:lastColumn="0" w:noHBand="0" w:noVBand="1"/>
        <w:tblDescription w:val="Transfer or purchase arising from Family Law Act proceedings"/>
      </w:tblPr>
      <w:tblGrid>
        <w:gridCol w:w="2263"/>
        <w:gridCol w:w="5109"/>
        <w:gridCol w:w="1202"/>
        <w:gridCol w:w="1202"/>
      </w:tblGrid>
      <w:tr w:rsidR="00A35255" w14:paraId="31839A7A" w14:textId="77777777" w:rsidTr="00C34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4"/>
            <w:tcMar>
              <w:top w:w="28" w:type="dxa"/>
              <w:left w:w="85" w:type="dxa"/>
              <w:bottom w:w="28" w:type="dxa"/>
              <w:right w:w="85" w:type="dxa"/>
            </w:tcMar>
          </w:tcPr>
          <w:p w14:paraId="418BF6B0" w14:textId="0586046B" w:rsidR="00A35255" w:rsidRPr="00733968" w:rsidRDefault="00A35255" w:rsidP="00A35255">
            <w:r w:rsidRPr="00DE060C">
              <w:t xml:space="preserve">Transfer or purchase arising from </w:t>
            </w:r>
            <w:r w:rsidRPr="00DE060C">
              <w:rPr>
                <w:i/>
              </w:rPr>
              <w:t>Family Law Act</w:t>
            </w:r>
            <w:r w:rsidRPr="00DE060C">
              <w:t xml:space="preserve"> proceedings</w:t>
            </w:r>
          </w:p>
        </w:tc>
      </w:tr>
      <w:tr w:rsidR="00097CF1" w14:paraId="71D29272" w14:textId="77777777" w:rsidTr="002D1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gridSpan w:val="2"/>
            <w:shd w:val="clear" w:color="auto" w:fill="D9D9D9" w:themeFill="background1" w:themeFillShade="D9"/>
            <w:tcMar>
              <w:top w:w="28" w:type="dxa"/>
              <w:left w:w="85" w:type="dxa"/>
              <w:bottom w:w="28" w:type="dxa"/>
              <w:right w:w="85" w:type="dxa"/>
            </w:tcMar>
            <w:vAlign w:val="bottom"/>
          </w:tcPr>
          <w:p w14:paraId="20C9FA50" w14:textId="00F666A0" w:rsidR="00097CF1" w:rsidRPr="00A308DD" w:rsidRDefault="00097CF1">
            <w:pPr>
              <w:rPr>
                <w:b/>
              </w:rPr>
            </w:pPr>
            <w:r w:rsidRPr="00DE060C">
              <w:rPr>
                <w:b/>
                <w:bCs/>
              </w:rPr>
              <w:t>Evidence</w:t>
            </w:r>
            <w:r w:rsidRPr="00DE060C">
              <w:rPr>
                <w:b/>
              </w:rPr>
              <w:t xml:space="preserve"> </w:t>
            </w:r>
            <w:r>
              <w:rPr>
                <w:b/>
              </w:rPr>
              <w:t>r</w:t>
            </w:r>
            <w:r w:rsidRPr="00DE060C">
              <w:rPr>
                <w:b/>
              </w:rPr>
              <w:t>equired</w:t>
            </w:r>
          </w:p>
        </w:tc>
        <w:tc>
          <w:tcPr>
            <w:tcW w:w="1202" w:type="dxa"/>
            <w:shd w:val="clear" w:color="auto" w:fill="D9D9D9" w:themeFill="background1" w:themeFillShade="D9"/>
            <w:tcMar>
              <w:top w:w="28" w:type="dxa"/>
              <w:left w:w="85" w:type="dxa"/>
              <w:bottom w:w="28" w:type="dxa"/>
              <w:right w:w="85" w:type="dxa"/>
            </w:tcMar>
            <w:vAlign w:val="bottom"/>
          </w:tcPr>
          <w:p w14:paraId="7F94872E" w14:textId="7C51C6BB" w:rsidR="00097CF1" w:rsidRPr="00A308DD" w:rsidRDefault="00097CF1" w:rsidP="00097CF1">
            <w:pPr>
              <w:cnfStyle w:val="000000100000" w:firstRow="0" w:lastRow="0" w:firstColumn="0" w:lastColumn="0" w:oddVBand="0" w:evenVBand="0" w:oddHBand="1" w:evenHBand="0" w:firstRowFirstColumn="0" w:firstRowLastColumn="0" w:lastRowFirstColumn="0" w:lastRowLastColumn="0"/>
              <w:rPr>
                <w:b/>
              </w:rPr>
            </w:pPr>
            <w:r w:rsidRPr="00A308DD">
              <w:rPr>
                <w:b/>
              </w:rPr>
              <w:t>Tick if attached</w:t>
            </w:r>
          </w:p>
        </w:tc>
        <w:tc>
          <w:tcPr>
            <w:tcW w:w="1202" w:type="dxa"/>
            <w:shd w:val="clear" w:color="auto" w:fill="D9D9D9" w:themeFill="background1" w:themeFillShade="D9"/>
            <w:tcMar>
              <w:top w:w="28" w:type="dxa"/>
              <w:left w:w="85" w:type="dxa"/>
              <w:bottom w:w="28" w:type="dxa"/>
              <w:right w:w="85" w:type="dxa"/>
            </w:tcMar>
            <w:vAlign w:val="bottom"/>
          </w:tcPr>
          <w:p w14:paraId="0012F1CA" w14:textId="0E94E09B" w:rsidR="00097CF1" w:rsidRPr="00A308DD" w:rsidRDefault="00097CF1" w:rsidP="00097CF1">
            <w:pPr>
              <w:cnfStyle w:val="000000100000" w:firstRow="0" w:lastRow="0" w:firstColumn="0" w:lastColumn="0" w:oddVBand="0" w:evenVBand="0" w:oddHBand="1" w:evenHBand="0" w:firstRowFirstColumn="0" w:firstRowLastColumn="0" w:lastRowFirstColumn="0" w:lastRowLastColumn="0"/>
              <w:rPr>
                <w:b/>
              </w:rPr>
            </w:pPr>
            <w:r w:rsidRPr="00A308DD">
              <w:rPr>
                <w:b/>
              </w:rPr>
              <w:t>Office use only</w:t>
            </w:r>
          </w:p>
        </w:tc>
      </w:tr>
      <w:tr w:rsidR="00A35255" w14:paraId="26B88D2F" w14:textId="77777777" w:rsidTr="002D1A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Mar>
              <w:top w:w="28" w:type="dxa"/>
              <w:left w:w="85" w:type="dxa"/>
              <w:bottom w:w="28" w:type="dxa"/>
              <w:right w:w="85" w:type="dxa"/>
            </w:tcMar>
          </w:tcPr>
          <w:p w14:paraId="3A3956AE" w14:textId="07B0980F" w:rsidR="00A35255" w:rsidRPr="00DE060C" w:rsidRDefault="00A35255" w:rsidP="00A35255">
            <w:pPr>
              <w:rPr>
                <w:sz w:val="20"/>
              </w:rPr>
            </w:pPr>
            <w:r w:rsidRPr="00DE060C">
              <w:t xml:space="preserve">If the </w:t>
            </w:r>
            <w:r w:rsidRPr="00DE060C">
              <w:rPr>
                <w:color w:val="5E8AB4"/>
              </w:rPr>
              <w:t xml:space="preserve">eligible transaction </w:t>
            </w:r>
            <w:r w:rsidRPr="00DE060C">
              <w:t xml:space="preserve">is the result of a purchase or transfer pursuant to orders made in proceedings under the </w:t>
            </w:r>
            <w:r w:rsidRPr="00DE060C">
              <w:rPr>
                <w:rStyle w:val="Emphasis"/>
              </w:rPr>
              <w:t>Family Law Act 1975 (</w:t>
            </w:r>
            <w:proofErr w:type="spellStart"/>
            <w:r w:rsidRPr="00DE060C">
              <w:rPr>
                <w:rStyle w:val="Emphasis"/>
              </w:rPr>
              <w:t>Cth</w:t>
            </w:r>
            <w:proofErr w:type="spellEnd"/>
            <w:r w:rsidRPr="00DE060C">
              <w:rPr>
                <w:rStyle w:val="Emphasis"/>
              </w:rPr>
              <w:t>)</w:t>
            </w:r>
            <w:r w:rsidRPr="00DE060C">
              <w:t xml:space="preserve"> and an </w:t>
            </w:r>
            <w:r w:rsidRPr="00DE060C">
              <w:rPr>
                <w:color w:val="5E8AB4"/>
              </w:rPr>
              <w:t xml:space="preserve">applicant </w:t>
            </w:r>
            <w:r w:rsidRPr="00DE060C">
              <w:t>is a party to those proceedings, provide the following:</w:t>
            </w:r>
          </w:p>
        </w:tc>
        <w:tc>
          <w:tcPr>
            <w:tcW w:w="5109" w:type="dxa"/>
          </w:tcPr>
          <w:p w14:paraId="364904DF" w14:textId="1CC63B09" w:rsidR="00A35255" w:rsidRPr="00DE060C" w:rsidRDefault="00A35255" w:rsidP="00A35255">
            <w:pPr>
              <w:cnfStyle w:val="000000010000" w:firstRow="0" w:lastRow="0" w:firstColumn="0" w:lastColumn="0" w:oddVBand="0" w:evenVBand="0" w:oddHBand="0" w:evenHBand="1" w:firstRowFirstColumn="0" w:firstRowLastColumn="0" w:lastRowFirstColumn="0" w:lastRowLastColumn="0"/>
              <w:rPr>
                <w:sz w:val="20"/>
              </w:rPr>
            </w:pPr>
            <w:r w:rsidRPr="00DE060C">
              <w:t xml:space="preserve">A copy of the orders made under the </w:t>
            </w:r>
            <w:r w:rsidRPr="00DE060C">
              <w:rPr>
                <w:rStyle w:val="Emphasis"/>
              </w:rPr>
              <w:t>Family Law Act 1975 (</w:t>
            </w:r>
            <w:proofErr w:type="spellStart"/>
            <w:r w:rsidRPr="00DE060C">
              <w:rPr>
                <w:rStyle w:val="Emphasis"/>
              </w:rPr>
              <w:t>Cth</w:t>
            </w:r>
            <w:proofErr w:type="spellEnd"/>
            <w:r w:rsidRPr="00DE060C">
              <w:rPr>
                <w:rStyle w:val="Emphasis"/>
              </w:rPr>
              <w:t>)</w:t>
            </w:r>
            <w:r w:rsidRPr="00DE060C">
              <w:t>.</w:t>
            </w:r>
          </w:p>
        </w:tc>
        <w:tc>
          <w:tcPr>
            <w:tcW w:w="1202" w:type="dxa"/>
            <w:tcMar>
              <w:top w:w="28" w:type="dxa"/>
              <w:left w:w="85" w:type="dxa"/>
              <w:bottom w:w="28" w:type="dxa"/>
              <w:right w:w="85" w:type="dxa"/>
            </w:tcMar>
          </w:tcPr>
          <w:p w14:paraId="2A4C9E07" w14:textId="76979585" w:rsidR="00A35255" w:rsidRDefault="005A463E" w:rsidP="00A35255">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559444974"/>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c>
          <w:tcPr>
            <w:tcW w:w="1202" w:type="dxa"/>
            <w:tcMar>
              <w:top w:w="28" w:type="dxa"/>
              <w:left w:w="85" w:type="dxa"/>
              <w:bottom w:w="28" w:type="dxa"/>
              <w:right w:w="85" w:type="dxa"/>
            </w:tcMar>
          </w:tcPr>
          <w:p w14:paraId="5857432A" w14:textId="1D6DC936" w:rsidR="00A35255" w:rsidRDefault="005A463E" w:rsidP="00A35255">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01058630"/>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r>
      <w:tr w:rsidR="00A35255" w14:paraId="5E4F2775" w14:textId="77777777" w:rsidTr="00A35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498A0FBB" w14:textId="77777777" w:rsidR="00A35255" w:rsidRPr="00DE060C" w:rsidRDefault="00A35255" w:rsidP="00A35255">
            <w:pPr>
              <w:rPr>
                <w:sz w:val="20"/>
              </w:rPr>
            </w:pPr>
          </w:p>
        </w:tc>
        <w:tc>
          <w:tcPr>
            <w:tcW w:w="5109" w:type="dxa"/>
          </w:tcPr>
          <w:p w14:paraId="508A57F1" w14:textId="17CCD8B6" w:rsidR="00A35255" w:rsidRPr="00DE060C" w:rsidRDefault="00A35255" w:rsidP="00A35255">
            <w:pPr>
              <w:cnfStyle w:val="000000100000" w:firstRow="0" w:lastRow="0" w:firstColumn="0" w:lastColumn="0" w:oddVBand="0" w:evenVBand="0" w:oddHBand="1" w:evenHBand="0" w:firstRowFirstColumn="0" w:firstRowLastColumn="0" w:lastRowFirstColumn="0" w:lastRowLastColumn="0"/>
              <w:rPr>
                <w:sz w:val="20"/>
              </w:rPr>
            </w:pPr>
            <w:r w:rsidRPr="00DE060C">
              <w:t>A copy of any agreements between the parties.</w:t>
            </w:r>
          </w:p>
        </w:tc>
        <w:tc>
          <w:tcPr>
            <w:tcW w:w="1202" w:type="dxa"/>
            <w:tcMar>
              <w:top w:w="28" w:type="dxa"/>
              <w:left w:w="85" w:type="dxa"/>
              <w:bottom w:w="28" w:type="dxa"/>
              <w:right w:w="85" w:type="dxa"/>
            </w:tcMar>
          </w:tcPr>
          <w:p w14:paraId="665C9EAD" w14:textId="28A28B85" w:rsidR="00A35255" w:rsidRDefault="005A463E" w:rsidP="00A35255">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696432633"/>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c>
          <w:tcPr>
            <w:tcW w:w="1202" w:type="dxa"/>
            <w:tcMar>
              <w:top w:w="28" w:type="dxa"/>
              <w:left w:w="85" w:type="dxa"/>
              <w:bottom w:w="28" w:type="dxa"/>
              <w:right w:w="85" w:type="dxa"/>
            </w:tcMar>
          </w:tcPr>
          <w:p w14:paraId="0A4042CB" w14:textId="7ECF3924" w:rsidR="00A35255" w:rsidRDefault="005A463E" w:rsidP="00A35255">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968549775"/>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r>
      <w:tr w:rsidR="00A35255" w14:paraId="1301108F" w14:textId="77777777" w:rsidTr="00A352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7439D499" w14:textId="77777777" w:rsidR="00A35255" w:rsidRPr="00DE060C" w:rsidRDefault="00A35255" w:rsidP="00A35255">
            <w:pPr>
              <w:rPr>
                <w:sz w:val="20"/>
              </w:rPr>
            </w:pPr>
          </w:p>
        </w:tc>
        <w:tc>
          <w:tcPr>
            <w:tcW w:w="5109" w:type="dxa"/>
          </w:tcPr>
          <w:p w14:paraId="699DF587" w14:textId="6ED01362" w:rsidR="00A35255" w:rsidRPr="00DE060C" w:rsidRDefault="00A35255" w:rsidP="00A35255">
            <w:pPr>
              <w:cnfStyle w:val="000000010000" w:firstRow="0" w:lastRow="0" w:firstColumn="0" w:lastColumn="0" w:oddVBand="0" w:evenVBand="0" w:oddHBand="0" w:evenHBand="1" w:firstRowFirstColumn="0" w:firstRowLastColumn="0" w:lastRowFirstColumn="0" w:lastRowLastColumn="0"/>
              <w:rPr>
                <w:sz w:val="20"/>
              </w:rPr>
            </w:pPr>
            <w:r w:rsidRPr="00DE060C">
              <w:t xml:space="preserve">A statutory declaration from the </w:t>
            </w:r>
            <w:r w:rsidRPr="00DE060C">
              <w:rPr>
                <w:color w:val="5E8AB4"/>
              </w:rPr>
              <w:t xml:space="preserve">applicant </w:t>
            </w:r>
            <w:r w:rsidRPr="00DE060C">
              <w:t>setting out details of the negotiations between the parties for the purchase or transfer (original required).</w:t>
            </w:r>
          </w:p>
        </w:tc>
        <w:tc>
          <w:tcPr>
            <w:tcW w:w="1202" w:type="dxa"/>
            <w:tcMar>
              <w:top w:w="28" w:type="dxa"/>
              <w:left w:w="85" w:type="dxa"/>
              <w:bottom w:w="28" w:type="dxa"/>
              <w:right w:w="85" w:type="dxa"/>
            </w:tcMar>
          </w:tcPr>
          <w:p w14:paraId="6BE1374C" w14:textId="3F8499CD" w:rsidR="00A35255" w:rsidRDefault="005A463E" w:rsidP="00A35255">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38412410"/>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c>
          <w:tcPr>
            <w:tcW w:w="1202" w:type="dxa"/>
            <w:tcMar>
              <w:top w:w="28" w:type="dxa"/>
              <w:left w:w="85" w:type="dxa"/>
              <w:bottom w:w="28" w:type="dxa"/>
              <w:right w:w="85" w:type="dxa"/>
            </w:tcMar>
          </w:tcPr>
          <w:p w14:paraId="3A135718" w14:textId="5D0D2969" w:rsidR="00A35255" w:rsidRDefault="005A463E" w:rsidP="00A35255">
            <w:pPr>
              <w:jc w:val="center"/>
              <w:cnfStyle w:val="000000010000" w:firstRow="0" w:lastRow="0" w:firstColumn="0" w:lastColumn="0" w:oddVBand="0" w:evenVBand="0" w:oddHBand="0" w:evenHBand="1" w:firstRowFirstColumn="0" w:firstRowLastColumn="0" w:lastRowFirstColumn="0" w:lastRowLastColumn="0"/>
              <w:rPr>
                <w:rFonts w:ascii="Segoe UI Symbol" w:hAnsi="Segoe UI Symbol"/>
              </w:rPr>
            </w:pPr>
            <w:sdt>
              <w:sdtPr>
                <w:rPr>
                  <w:rFonts w:ascii="Segoe UI Symbol" w:hAnsi="Segoe UI Symbol"/>
                </w:rPr>
                <w:id w:val="1203519848"/>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r>
      <w:tr w:rsidR="00A35255" w14:paraId="10A082D8" w14:textId="77777777" w:rsidTr="00A35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Mar>
              <w:top w:w="28" w:type="dxa"/>
              <w:left w:w="85" w:type="dxa"/>
              <w:bottom w:w="28" w:type="dxa"/>
              <w:right w:w="85" w:type="dxa"/>
            </w:tcMar>
          </w:tcPr>
          <w:p w14:paraId="690AFE67" w14:textId="77777777" w:rsidR="00A35255" w:rsidRPr="00DE060C" w:rsidRDefault="00A35255" w:rsidP="00A35255">
            <w:pPr>
              <w:rPr>
                <w:sz w:val="20"/>
              </w:rPr>
            </w:pPr>
          </w:p>
        </w:tc>
        <w:tc>
          <w:tcPr>
            <w:tcW w:w="5109" w:type="dxa"/>
          </w:tcPr>
          <w:p w14:paraId="65CE934D" w14:textId="5CFA761D" w:rsidR="00A35255" w:rsidRPr="00DE060C" w:rsidRDefault="00A35255" w:rsidP="00A35255">
            <w:pPr>
              <w:cnfStyle w:val="000000100000" w:firstRow="0" w:lastRow="0" w:firstColumn="0" w:lastColumn="0" w:oddVBand="0" w:evenVBand="0" w:oddHBand="1" w:evenHBand="0" w:firstRowFirstColumn="0" w:firstRowLastColumn="0" w:lastRowFirstColumn="0" w:lastRowLastColumn="0"/>
              <w:rPr>
                <w:sz w:val="20"/>
              </w:rPr>
            </w:pPr>
            <w:r w:rsidRPr="00DE060C">
              <w:t xml:space="preserve">Independent valuation or market appraisal of the </w:t>
            </w:r>
            <w:r w:rsidRPr="00DE060C">
              <w:rPr>
                <w:color w:val="5E8AB4"/>
              </w:rPr>
              <w:t xml:space="preserve">unencumbered value </w:t>
            </w:r>
            <w:r w:rsidRPr="00DE060C">
              <w:t>of home and land by a suitably qualified person. Where a market appraisal is used, it must contain details of the comparable sales relied upon.</w:t>
            </w:r>
          </w:p>
        </w:tc>
        <w:tc>
          <w:tcPr>
            <w:tcW w:w="1202" w:type="dxa"/>
            <w:tcMar>
              <w:top w:w="28" w:type="dxa"/>
              <w:left w:w="85" w:type="dxa"/>
              <w:bottom w:w="28" w:type="dxa"/>
              <w:right w:w="85" w:type="dxa"/>
            </w:tcMar>
          </w:tcPr>
          <w:p w14:paraId="40F5E1AA" w14:textId="0F920FA1" w:rsidR="00A35255" w:rsidRDefault="005A463E" w:rsidP="00A35255">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2106460201"/>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c>
          <w:tcPr>
            <w:tcW w:w="1202" w:type="dxa"/>
            <w:tcMar>
              <w:top w:w="28" w:type="dxa"/>
              <w:left w:w="85" w:type="dxa"/>
              <w:bottom w:w="28" w:type="dxa"/>
              <w:right w:w="85" w:type="dxa"/>
            </w:tcMar>
          </w:tcPr>
          <w:p w14:paraId="33DF17CB" w14:textId="716E45D6" w:rsidR="00A35255" w:rsidRDefault="005A463E" w:rsidP="00A35255">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rPr>
            </w:pPr>
            <w:sdt>
              <w:sdtPr>
                <w:rPr>
                  <w:rFonts w:ascii="Segoe UI Symbol" w:hAnsi="Segoe UI Symbol"/>
                </w:rPr>
                <w:id w:val="1527901355"/>
                <w14:checkbox>
                  <w14:checked w14:val="0"/>
                  <w14:checkedState w14:val="2612" w14:font="MS Gothic"/>
                  <w14:uncheckedState w14:val="2610" w14:font="MS Gothic"/>
                </w14:checkbox>
              </w:sdtPr>
              <w:sdtContent>
                <w:r w:rsidR="00A35255" w:rsidRPr="004F53E2">
                  <w:rPr>
                    <w:rFonts w:ascii="Segoe UI Symbol" w:hAnsi="Segoe UI Symbol" w:cs="Segoe UI Symbol"/>
                  </w:rPr>
                  <w:t>☐</w:t>
                </w:r>
              </w:sdtContent>
            </w:sdt>
          </w:p>
        </w:tc>
      </w:tr>
    </w:tbl>
    <w:p w14:paraId="7C8A5085" w14:textId="57150003" w:rsidR="00A35255" w:rsidRDefault="00A35255" w:rsidP="00A67EB1"/>
    <w:tbl>
      <w:tblPr>
        <w:tblStyle w:val="NTGTable"/>
        <w:tblW w:w="9776" w:type="dxa"/>
        <w:tblLayout w:type="fixed"/>
        <w:tblLook w:val="04A0" w:firstRow="1" w:lastRow="0" w:firstColumn="1" w:lastColumn="0" w:noHBand="0" w:noVBand="1"/>
        <w:tblDescription w:val="Separated spouses"/>
      </w:tblPr>
      <w:tblGrid>
        <w:gridCol w:w="7372"/>
        <w:gridCol w:w="1202"/>
        <w:gridCol w:w="1202"/>
      </w:tblGrid>
      <w:tr w:rsidR="0097072F" w14:paraId="38C0B314"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3"/>
            <w:tcMar>
              <w:top w:w="28" w:type="dxa"/>
              <w:left w:w="85" w:type="dxa"/>
              <w:bottom w:w="28" w:type="dxa"/>
              <w:right w:w="85" w:type="dxa"/>
            </w:tcMar>
            <w:vAlign w:val="bottom"/>
          </w:tcPr>
          <w:p w14:paraId="6260DB0F" w14:textId="375FF8F0" w:rsidR="0097072F" w:rsidRPr="00733968" w:rsidRDefault="00A54430" w:rsidP="0097072F">
            <w:r w:rsidRPr="00A54430">
              <w:t>Separated spouses</w:t>
            </w:r>
          </w:p>
        </w:tc>
      </w:tr>
      <w:tr w:rsidR="00A308DD" w14:paraId="520C9E3F" w14:textId="77777777" w:rsidTr="00C34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shd w:val="clear" w:color="auto" w:fill="D9D9D9" w:themeFill="background1" w:themeFillShade="D9"/>
            <w:tcMar>
              <w:top w:w="28" w:type="dxa"/>
              <w:left w:w="85" w:type="dxa"/>
              <w:bottom w:w="28" w:type="dxa"/>
              <w:right w:w="85" w:type="dxa"/>
            </w:tcMar>
            <w:vAlign w:val="bottom"/>
          </w:tcPr>
          <w:p w14:paraId="53A2DDEE" w14:textId="77777777" w:rsidR="00A308DD" w:rsidRPr="00A308DD" w:rsidRDefault="00A308DD">
            <w:pPr>
              <w:rPr>
                <w:b/>
              </w:rPr>
            </w:pPr>
            <w:r w:rsidRPr="00EE0748">
              <w:rPr>
                <w:b/>
                <w:bCs/>
              </w:rPr>
              <w:t>Evidence</w:t>
            </w:r>
            <w:r w:rsidRPr="00A308DD">
              <w:rPr>
                <w:b/>
              </w:rPr>
              <w:t xml:space="preserve"> required</w:t>
            </w:r>
          </w:p>
        </w:tc>
        <w:tc>
          <w:tcPr>
            <w:tcW w:w="1202" w:type="dxa"/>
            <w:shd w:val="clear" w:color="auto" w:fill="D9D9D9" w:themeFill="background1" w:themeFillShade="D9"/>
            <w:tcMar>
              <w:top w:w="28" w:type="dxa"/>
              <w:left w:w="85" w:type="dxa"/>
              <w:bottom w:w="28" w:type="dxa"/>
              <w:right w:w="85" w:type="dxa"/>
            </w:tcMar>
            <w:vAlign w:val="bottom"/>
          </w:tcPr>
          <w:p w14:paraId="2A28E13C" w14:textId="77777777" w:rsidR="00A308DD" w:rsidRPr="00A308DD" w:rsidRDefault="00A308DD" w:rsidP="0097072F">
            <w:pPr>
              <w:cnfStyle w:val="000000100000" w:firstRow="0" w:lastRow="0" w:firstColumn="0" w:lastColumn="0" w:oddVBand="0" w:evenVBand="0" w:oddHBand="1" w:evenHBand="0" w:firstRowFirstColumn="0" w:firstRowLastColumn="0" w:lastRowFirstColumn="0" w:lastRowLastColumn="0"/>
              <w:rPr>
                <w:b/>
              </w:rPr>
            </w:pPr>
            <w:r w:rsidRPr="00A308DD">
              <w:rPr>
                <w:b/>
              </w:rPr>
              <w:t>Tick if attached</w:t>
            </w:r>
          </w:p>
        </w:tc>
        <w:tc>
          <w:tcPr>
            <w:tcW w:w="1202" w:type="dxa"/>
            <w:shd w:val="clear" w:color="auto" w:fill="D9D9D9" w:themeFill="background1" w:themeFillShade="D9"/>
            <w:tcMar>
              <w:top w:w="28" w:type="dxa"/>
              <w:left w:w="85" w:type="dxa"/>
              <w:bottom w:w="28" w:type="dxa"/>
              <w:right w:w="85" w:type="dxa"/>
            </w:tcMar>
            <w:vAlign w:val="bottom"/>
          </w:tcPr>
          <w:p w14:paraId="7D55723E" w14:textId="77777777" w:rsidR="00A308DD" w:rsidRPr="00A308DD" w:rsidRDefault="00A308DD" w:rsidP="0097072F">
            <w:pPr>
              <w:cnfStyle w:val="000000100000" w:firstRow="0" w:lastRow="0" w:firstColumn="0" w:lastColumn="0" w:oddVBand="0" w:evenVBand="0" w:oddHBand="1" w:evenHBand="0" w:firstRowFirstColumn="0" w:firstRowLastColumn="0" w:lastRowFirstColumn="0" w:lastRowLastColumn="0"/>
              <w:rPr>
                <w:b/>
              </w:rPr>
            </w:pPr>
            <w:r w:rsidRPr="00A308DD">
              <w:rPr>
                <w:b/>
              </w:rPr>
              <w:t>Office use only</w:t>
            </w:r>
          </w:p>
        </w:tc>
      </w:tr>
      <w:tr w:rsidR="00A54430" w14:paraId="670E4CA2"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Mar>
              <w:top w:w="28" w:type="dxa"/>
              <w:left w:w="85" w:type="dxa"/>
              <w:bottom w:w="28" w:type="dxa"/>
              <w:right w:w="85" w:type="dxa"/>
            </w:tcMar>
          </w:tcPr>
          <w:p w14:paraId="61808D95" w14:textId="26E56F98" w:rsidR="00A54430" w:rsidRPr="00C34739" w:rsidRDefault="00A54430" w:rsidP="00A54430">
            <w:pPr>
              <w:rPr>
                <w:sz w:val="20"/>
              </w:rPr>
            </w:pPr>
            <w:r w:rsidRPr="006D1AC7">
              <w:t xml:space="preserve">An </w:t>
            </w:r>
            <w:r w:rsidRPr="006D1AC7">
              <w:rPr>
                <w:color w:val="5E8AB4"/>
              </w:rPr>
              <w:t xml:space="preserve">applicant </w:t>
            </w:r>
            <w:r w:rsidRPr="006D1AC7">
              <w:t xml:space="preserve">seeking the exercise of the </w:t>
            </w:r>
            <w:r w:rsidRPr="006D1AC7">
              <w:rPr>
                <w:color w:val="5E8AB4"/>
              </w:rPr>
              <w:t xml:space="preserve">Commissioner's </w:t>
            </w:r>
            <w:r w:rsidRPr="006D1AC7">
              <w:t xml:space="preserve">discretion to disregard their marriage is required to provide a statutory declaration addressing the matters detailed in Commissioner’s Guideline </w:t>
            </w:r>
            <w:hyperlink r:id="rId34" w:history="1">
              <w:r w:rsidRPr="00C34739">
                <w:rPr>
                  <w:rStyle w:val="Hyperlink"/>
                </w:rPr>
                <w:t>CG-HI-008</w:t>
              </w:r>
            </w:hyperlink>
            <w:r w:rsidRPr="006D1AC7">
              <w:t xml:space="preserve">. The guideline can be accessed on </w:t>
            </w:r>
            <w:r w:rsidRPr="006D1AC7">
              <w:rPr>
                <w:color w:val="5E8AB4"/>
              </w:rPr>
              <w:t xml:space="preserve">TRO's </w:t>
            </w:r>
            <w:r w:rsidRPr="006D1AC7">
              <w:t>website at www.revenue.nt.gov.au.</w:t>
            </w:r>
          </w:p>
        </w:tc>
        <w:tc>
          <w:tcPr>
            <w:tcW w:w="1202" w:type="dxa"/>
            <w:tcMar>
              <w:top w:w="28" w:type="dxa"/>
              <w:left w:w="85" w:type="dxa"/>
              <w:bottom w:w="28" w:type="dxa"/>
              <w:right w:w="85" w:type="dxa"/>
            </w:tcMar>
          </w:tcPr>
          <w:p w14:paraId="1BC4804C" w14:textId="014F0759" w:rsidR="00A54430"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99988038"/>
                <w14:checkbox>
                  <w14:checked w14:val="0"/>
                  <w14:checkedState w14:val="2612" w14:font="MS Gothic"/>
                  <w14:uncheckedState w14:val="2610" w14:font="MS Gothic"/>
                </w14:checkbox>
              </w:sdtPr>
              <w:sdtContent>
                <w:r w:rsidR="00A54430" w:rsidRPr="004F53E2">
                  <w:rPr>
                    <w:rFonts w:ascii="Segoe UI Symbol" w:hAnsi="Segoe UI Symbol" w:cs="Segoe UI Symbol"/>
                  </w:rPr>
                  <w:t>☐</w:t>
                </w:r>
              </w:sdtContent>
            </w:sdt>
          </w:p>
        </w:tc>
        <w:tc>
          <w:tcPr>
            <w:tcW w:w="1202" w:type="dxa"/>
            <w:tcMar>
              <w:top w:w="28" w:type="dxa"/>
              <w:left w:w="85" w:type="dxa"/>
              <w:bottom w:w="28" w:type="dxa"/>
              <w:right w:w="85" w:type="dxa"/>
            </w:tcMar>
          </w:tcPr>
          <w:p w14:paraId="5C7A9E0D" w14:textId="4FD9817A" w:rsidR="00A54430"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2701310"/>
                <w14:checkbox>
                  <w14:checked w14:val="0"/>
                  <w14:checkedState w14:val="2612" w14:font="MS Gothic"/>
                  <w14:uncheckedState w14:val="2610" w14:font="MS Gothic"/>
                </w14:checkbox>
              </w:sdtPr>
              <w:sdtContent>
                <w:r w:rsidR="00A54430" w:rsidRPr="004F53E2">
                  <w:rPr>
                    <w:rFonts w:ascii="Segoe UI Symbol" w:hAnsi="Segoe UI Symbol" w:cs="Segoe UI Symbol"/>
                  </w:rPr>
                  <w:t>☐</w:t>
                </w:r>
              </w:sdtContent>
            </w:sdt>
          </w:p>
        </w:tc>
      </w:tr>
      <w:tr w:rsidR="0097072F" w14:paraId="64B19D40" w14:textId="77777777" w:rsidTr="004718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3"/>
            <w:shd w:val="clear" w:color="auto" w:fill="D9D9D9" w:themeFill="background1" w:themeFillShade="D9"/>
            <w:tcMar>
              <w:top w:w="28" w:type="dxa"/>
              <w:left w:w="85" w:type="dxa"/>
              <w:bottom w:w="28" w:type="dxa"/>
              <w:right w:w="85" w:type="dxa"/>
            </w:tcMar>
          </w:tcPr>
          <w:p w14:paraId="0C99006A" w14:textId="785B5634" w:rsidR="0097072F" w:rsidRPr="006D2772" w:rsidRDefault="0097072F" w:rsidP="0097072F">
            <w:pPr>
              <w:rPr>
                <w:szCs w:val="22"/>
              </w:rPr>
            </w:pPr>
            <w:r w:rsidRPr="006D2772">
              <w:rPr>
                <w:b/>
                <w:szCs w:val="22"/>
              </w:rPr>
              <w:t>Note:</w:t>
            </w:r>
            <w:r w:rsidRPr="006D2772">
              <w:rPr>
                <w:szCs w:val="22"/>
              </w:rPr>
              <w:t xml:space="preserve"> </w:t>
            </w:r>
            <w:r w:rsidR="00A54430" w:rsidRPr="006D2772">
              <w:rPr>
                <w:szCs w:val="22"/>
              </w:rPr>
              <w:t xml:space="preserve">Must be completed when an </w:t>
            </w:r>
            <w:r w:rsidR="00A54430" w:rsidRPr="006D2772">
              <w:rPr>
                <w:color w:val="5E8AB4"/>
                <w:szCs w:val="22"/>
              </w:rPr>
              <w:t xml:space="preserve">applicant </w:t>
            </w:r>
            <w:r w:rsidR="00A54430" w:rsidRPr="006D2772">
              <w:rPr>
                <w:szCs w:val="22"/>
              </w:rPr>
              <w:t xml:space="preserve">is requesting the </w:t>
            </w:r>
            <w:r w:rsidR="00A54430" w:rsidRPr="006D2772">
              <w:rPr>
                <w:color w:val="5E8AB4"/>
                <w:szCs w:val="22"/>
              </w:rPr>
              <w:t xml:space="preserve">Commissioner </w:t>
            </w:r>
            <w:r w:rsidR="00A54430" w:rsidRPr="006D2772">
              <w:rPr>
                <w:szCs w:val="22"/>
              </w:rPr>
              <w:t>to exercise discretion to disregard their marriage.</w:t>
            </w:r>
          </w:p>
        </w:tc>
      </w:tr>
    </w:tbl>
    <w:p w14:paraId="0CEA89AD" w14:textId="77777777" w:rsidR="00AE5873" w:rsidRDefault="00AE5873" w:rsidP="00A67EB1"/>
    <w:tbl>
      <w:tblPr>
        <w:tblStyle w:val="NTGTable"/>
        <w:tblW w:w="9776" w:type="dxa"/>
        <w:tblLayout w:type="fixed"/>
        <w:tblLook w:val="04A0" w:firstRow="1" w:lastRow="0" w:firstColumn="1" w:lastColumn="0" w:noHBand="0" w:noVBand="1"/>
        <w:tblDescription w:val="Building a home on a relative's property or on farming property owned by another person"/>
      </w:tblPr>
      <w:tblGrid>
        <w:gridCol w:w="7372"/>
        <w:gridCol w:w="1202"/>
        <w:gridCol w:w="1202"/>
      </w:tblGrid>
      <w:tr w:rsidR="0097072F" w14:paraId="39706D31"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3"/>
            <w:tcMar>
              <w:top w:w="28" w:type="dxa"/>
              <w:left w:w="85" w:type="dxa"/>
              <w:bottom w:w="28" w:type="dxa"/>
              <w:right w:w="85" w:type="dxa"/>
            </w:tcMar>
            <w:vAlign w:val="bottom"/>
          </w:tcPr>
          <w:p w14:paraId="1CB07B21" w14:textId="022D021F" w:rsidR="0097072F" w:rsidRPr="002163A7" w:rsidRDefault="0097072F" w:rsidP="002163A7">
            <w:r w:rsidRPr="002163A7">
              <w:t>Building a home on a relative's property or on farming property owned by another person</w:t>
            </w:r>
          </w:p>
        </w:tc>
      </w:tr>
      <w:tr w:rsidR="00A308DD" w14:paraId="34BAC49F" w14:textId="77777777" w:rsidTr="009D55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shd w:val="clear" w:color="auto" w:fill="D9D9D9" w:themeFill="background1" w:themeFillShade="D9"/>
            <w:tcMar>
              <w:top w:w="28" w:type="dxa"/>
              <w:left w:w="85" w:type="dxa"/>
              <w:bottom w:w="28" w:type="dxa"/>
              <w:right w:w="85" w:type="dxa"/>
            </w:tcMar>
            <w:vAlign w:val="bottom"/>
          </w:tcPr>
          <w:p w14:paraId="2919C03A" w14:textId="77777777" w:rsidR="00A308DD" w:rsidRPr="00733968" w:rsidRDefault="00A308DD">
            <w:pPr>
              <w:rPr>
                <w:b/>
              </w:rPr>
            </w:pPr>
            <w:r w:rsidRPr="00EE0748">
              <w:rPr>
                <w:b/>
                <w:bCs/>
              </w:rPr>
              <w:t>Evidence</w:t>
            </w:r>
            <w:r w:rsidRPr="00733968">
              <w:rPr>
                <w:b/>
              </w:rPr>
              <w:t xml:space="preserve"> required</w:t>
            </w:r>
          </w:p>
        </w:tc>
        <w:tc>
          <w:tcPr>
            <w:tcW w:w="1202" w:type="dxa"/>
            <w:shd w:val="clear" w:color="auto" w:fill="D9D9D9" w:themeFill="background1" w:themeFillShade="D9"/>
            <w:tcMar>
              <w:top w:w="28" w:type="dxa"/>
              <w:left w:w="85" w:type="dxa"/>
              <w:bottom w:w="28" w:type="dxa"/>
              <w:right w:w="85" w:type="dxa"/>
            </w:tcMar>
            <w:vAlign w:val="bottom"/>
          </w:tcPr>
          <w:p w14:paraId="5BF0393A" w14:textId="77777777" w:rsidR="00A308DD" w:rsidRPr="00733968" w:rsidRDefault="00A308DD" w:rsidP="002163A7">
            <w:pPr>
              <w:cnfStyle w:val="000000100000" w:firstRow="0" w:lastRow="0" w:firstColumn="0" w:lastColumn="0" w:oddVBand="0" w:evenVBand="0" w:oddHBand="1" w:evenHBand="0" w:firstRowFirstColumn="0" w:firstRowLastColumn="0" w:lastRowFirstColumn="0" w:lastRowLastColumn="0"/>
              <w:rPr>
                <w:b/>
              </w:rPr>
            </w:pPr>
            <w:r w:rsidRPr="00733968">
              <w:rPr>
                <w:b/>
              </w:rPr>
              <w:t>Tick if attached</w:t>
            </w:r>
          </w:p>
        </w:tc>
        <w:tc>
          <w:tcPr>
            <w:tcW w:w="1202" w:type="dxa"/>
            <w:shd w:val="clear" w:color="auto" w:fill="D9D9D9" w:themeFill="background1" w:themeFillShade="D9"/>
            <w:tcMar>
              <w:top w:w="28" w:type="dxa"/>
              <w:left w:w="85" w:type="dxa"/>
              <w:bottom w:w="28" w:type="dxa"/>
              <w:right w:w="85" w:type="dxa"/>
            </w:tcMar>
            <w:vAlign w:val="bottom"/>
          </w:tcPr>
          <w:p w14:paraId="29D03CD7" w14:textId="77777777" w:rsidR="00A308DD" w:rsidRPr="00733968" w:rsidRDefault="00A308DD" w:rsidP="002163A7">
            <w:pPr>
              <w:cnfStyle w:val="000000100000" w:firstRow="0" w:lastRow="0" w:firstColumn="0" w:lastColumn="0" w:oddVBand="0" w:evenVBand="0" w:oddHBand="1" w:evenHBand="0" w:firstRowFirstColumn="0" w:firstRowLastColumn="0" w:lastRowFirstColumn="0" w:lastRowLastColumn="0"/>
              <w:rPr>
                <w:b/>
              </w:rPr>
            </w:pPr>
            <w:r w:rsidRPr="00733968">
              <w:rPr>
                <w:b/>
              </w:rPr>
              <w:t>Office use only</w:t>
            </w:r>
          </w:p>
        </w:tc>
      </w:tr>
      <w:tr w:rsidR="002163A7" w14:paraId="0316647F"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Mar>
              <w:top w:w="28" w:type="dxa"/>
              <w:left w:w="85" w:type="dxa"/>
              <w:bottom w:w="28" w:type="dxa"/>
              <w:right w:w="85" w:type="dxa"/>
            </w:tcMar>
          </w:tcPr>
          <w:p w14:paraId="7C15CA4B" w14:textId="77777777" w:rsidR="002163A7" w:rsidRPr="006D2772" w:rsidRDefault="002163A7" w:rsidP="002163A7">
            <w:pPr>
              <w:rPr>
                <w:szCs w:val="22"/>
              </w:rPr>
            </w:pPr>
            <w:r w:rsidRPr="006D2772">
              <w:rPr>
                <w:szCs w:val="22"/>
              </w:rPr>
              <w:t xml:space="preserve">Written documentation from the owner confirming the arrangement and that permission has been given for the </w:t>
            </w:r>
            <w:r w:rsidRPr="006D2772">
              <w:rPr>
                <w:color w:val="5E8AB4"/>
                <w:szCs w:val="22"/>
              </w:rPr>
              <w:t xml:space="preserve">applicant </w:t>
            </w:r>
            <w:r w:rsidRPr="006D2772">
              <w:rPr>
                <w:szCs w:val="22"/>
              </w:rPr>
              <w:t xml:space="preserve">to occupy the </w:t>
            </w:r>
            <w:r w:rsidRPr="006D2772">
              <w:rPr>
                <w:color w:val="5E8AB4"/>
                <w:szCs w:val="22"/>
              </w:rPr>
              <w:t xml:space="preserve">home </w:t>
            </w:r>
            <w:r w:rsidRPr="006D2772">
              <w:rPr>
                <w:szCs w:val="22"/>
              </w:rPr>
              <w:t>when it has been completed.</w:t>
            </w:r>
          </w:p>
        </w:tc>
        <w:tc>
          <w:tcPr>
            <w:tcW w:w="1202" w:type="dxa"/>
            <w:tcMar>
              <w:top w:w="28" w:type="dxa"/>
              <w:left w:w="85" w:type="dxa"/>
              <w:bottom w:w="28" w:type="dxa"/>
              <w:right w:w="85" w:type="dxa"/>
            </w:tcMar>
          </w:tcPr>
          <w:p w14:paraId="6AFEAAD6" w14:textId="42B5DB52"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522584873"/>
                <w14:checkbox>
                  <w14:checked w14:val="0"/>
                  <w14:checkedState w14:val="2612" w14:font="MS Gothic"/>
                  <w14:uncheckedState w14:val="2610" w14:font="MS Gothic"/>
                </w14:checkbox>
              </w:sdtPr>
              <w:sdtContent>
                <w:r w:rsidR="00BF153A">
                  <w:rPr>
                    <w:rFonts w:ascii="MS Gothic" w:eastAsia="MS Gothic" w:hAnsi="MS Gothic" w:hint="eastAsia"/>
                  </w:rPr>
                  <w:t>☐</w:t>
                </w:r>
              </w:sdtContent>
            </w:sdt>
          </w:p>
        </w:tc>
        <w:tc>
          <w:tcPr>
            <w:tcW w:w="1202" w:type="dxa"/>
            <w:tcMar>
              <w:top w:w="28" w:type="dxa"/>
              <w:left w:w="85" w:type="dxa"/>
              <w:bottom w:w="28" w:type="dxa"/>
              <w:right w:w="85" w:type="dxa"/>
            </w:tcMar>
          </w:tcPr>
          <w:p w14:paraId="46ECBCDE" w14:textId="69677D61"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417531561"/>
                <w14:checkbox>
                  <w14:checked w14:val="0"/>
                  <w14:checkedState w14:val="2612" w14:font="MS Gothic"/>
                  <w14:uncheckedState w14:val="2610" w14:font="MS Gothic"/>
                </w14:checkbox>
              </w:sdtPr>
              <w:sdtContent>
                <w:r w:rsidR="002163A7" w:rsidRPr="004F53E2">
                  <w:rPr>
                    <w:rFonts w:ascii="Segoe UI Symbol" w:hAnsi="Segoe UI Symbol" w:cs="Segoe UI Symbol"/>
                  </w:rPr>
                  <w:t>☐</w:t>
                </w:r>
              </w:sdtContent>
            </w:sdt>
          </w:p>
        </w:tc>
      </w:tr>
    </w:tbl>
    <w:p w14:paraId="0D1A196E" w14:textId="77777777" w:rsidR="002163A7" w:rsidRDefault="002163A7" w:rsidP="00A67EB1"/>
    <w:tbl>
      <w:tblPr>
        <w:tblStyle w:val="NTGTable"/>
        <w:tblW w:w="9776" w:type="dxa"/>
        <w:tblLayout w:type="fixed"/>
        <w:tblLook w:val="04A0" w:firstRow="1" w:lastRow="0" w:firstColumn="1" w:lastColumn="0" w:noHBand="0" w:noVBand="1"/>
        <w:tblDescription w:val="Guardian purchasing or building a home for a person with a legal disability"/>
      </w:tblPr>
      <w:tblGrid>
        <w:gridCol w:w="7372"/>
        <w:gridCol w:w="1202"/>
        <w:gridCol w:w="1202"/>
      </w:tblGrid>
      <w:tr w:rsidR="0097072F" w14:paraId="01FCFED1"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3"/>
            <w:tcMar>
              <w:top w:w="28" w:type="dxa"/>
              <w:left w:w="85" w:type="dxa"/>
              <w:bottom w:w="28" w:type="dxa"/>
              <w:right w:w="85" w:type="dxa"/>
            </w:tcMar>
            <w:vAlign w:val="bottom"/>
          </w:tcPr>
          <w:p w14:paraId="3D4E5AC5" w14:textId="558C0465" w:rsidR="0097072F" w:rsidRPr="002163A7" w:rsidRDefault="0097072F" w:rsidP="00DE56DD">
            <w:r w:rsidRPr="002163A7">
              <w:t>Guardian purchasing or building a home for a person with a legal disability</w:t>
            </w:r>
          </w:p>
        </w:tc>
      </w:tr>
      <w:tr w:rsidR="00A308DD" w14:paraId="78817864" w14:textId="77777777" w:rsidTr="004D1B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Borders>
              <w:bottom w:val="single" w:sz="4" w:space="0" w:color="auto"/>
            </w:tcBorders>
            <w:shd w:val="clear" w:color="auto" w:fill="D9D9D9" w:themeFill="background1" w:themeFillShade="D9"/>
            <w:tcMar>
              <w:top w:w="28" w:type="dxa"/>
              <w:left w:w="85" w:type="dxa"/>
              <w:bottom w:w="28" w:type="dxa"/>
              <w:right w:w="85" w:type="dxa"/>
            </w:tcMar>
            <w:vAlign w:val="bottom"/>
          </w:tcPr>
          <w:p w14:paraId="61C85883" w14:textId="77777777" w:rsidR="00A308DD" w:rsidRPr="00A308DD" w:rsidRDefault="00A308DD">
            <w:pPr>
              <w:rPr>
                <w:b/>
              </w:rPr>
            </w:pPr>
            <w:r w:rsidRPr="00EE0748">
              <w:rPr>
                <w:b/>
                <w:bCs/>
              </w:rPr>
              <w:t>Evidence</w:t>
            </w:r>
            <w:r w:rsidRPr="00A308DD">
              <w:rPr>
                <w:b/>
              </w:rPr>
              <w:t xml:space="preserve"> required</w:t>
            </w:r>
          </w:p>
        </w:tc>
        <w:tc>
          <w:tcPr>
            <w:tcW w:w="1202" w:type="dxa"/>
            <w:shd w:val="clear" w:color="auto" w:fill="D9D9D9" w:themeFill="background1" w:themeFillShade="D9"/>
            <w:tcMar>
              <w:top w:w="28" w:type="dxa"/>
              <w:left w:w="85" w:type="dxa"/>
              <w:bottom w:w="28" w:type="dxa"/>
              <w:right w:w="85" w:type="dxa"/>
            </w:tcMar>
            <w:vAlign w:val="bottom"/>
          </w:tcPr>
          <w:p w14:paraId="5DF88975" w14:textId="77777777" w:rsidR="00A308DD" w:rsidRPr="00A308DD" w:rsidRDefault="00A308DD" w:rsidP="00DE56DD">
            <w:pPr>
              <w:cnfStyle w:val="000000100000" w:firstRow="0" w:lastRow="0" w:firstColumn="0" w:lastColumn="0" w:oddVBand="0" w:evenVBand="0" w:oddHBand="1" w:evenHBand="0" w:firstRowFirstColumn="0" w:firstRowLastColumn="0" w:lastRowFirstColumn="0" w:lastRowLastColumn="0"/>
              <w:rPr>
                <w:b/>
              </w:rPr>
            </w:pPr>
            <w:r w:rsidRPr="00A308DD">
              <w:rPr>
                <w:b/>
              </w:rPr>
              <w:t>Tick if attached</w:t>
            </w:r>
          </w:p>
        </w:tc>
        <w:tc>
          <w:tcPr>
            <w:tcW w:w="1202" w:type="dxa"/>
            <w:shd w:val="clear" w:color="auto" w:fill="D9D9D9" w:themeFill="background1" w:themeFillShade="D9"/>
            <w:tcMar>
              <w:top w:w="28" w:type="dxa"/>
              <w:left w:w="85" w:type="dxa"/>
              <w:bottom w:w="28" w:type="dxa"/>
              <w:right w:w="85" w:type="dxa"/>
            </w:tcMar>
            <w:vAlign w:val="bottom"/>
          </w:tcPr>
          <w:p w14:paraId="22BE459E" w14:textId="77777777" w:rsidR="00A308DD" w:rsidRPr="00A308DD" w:rsidRDefault="00A308DD" w:rsidP="00DE56DD">
            <w:pPr>
              <w:cnfStyle w:val="000000100000" w:firstRow="0" w:lastRow="0" w:firstColumn="0" w:lastColumn="0" w:oddVBand="0" w:evenVBand="0" w:oddHBand="1" w:evenHBand="0" w:firstRowFirstColumn="0" w:firstRowLastColumn="0" w:lastRowFirstColumn="0" w:lastRowLastColumn="0"/>
              <w:rPr>
                <w:b/>
              </w:rPr>
            </w:pPr>
            <w:r w:rsidRPr="00A308DD">
              <w:rPr>
                <w:b/>
              </w:rPr>
              <w:t>Office use only</w:t>
            </w:r>
          </w:p>
        </w:tc>
      </w:tr>
      <w:tr w:rsidR="002163A7" w14:paraId="71C30190" w14:textId="77777777" w:rsidTr="004D1B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Borders>
              <w:bottom w:val="single" w:sz="4" w:space="0" w:color="auto"/>
            </w:tcBorders>
            <w:tcMar>
              <w:top w:w="28" w:type="dxa"/>
              <w:left w:w="85" w:type="dxa"/>
              <w:bottom w:w="28" w:type="dxa"/>
              <w:right w:w="85" w:type="dxa"/>
            </w:tcMar>
          </w:tcPr>
          <w:p w14:paraId="19F484CC" w14:textId="77777777" w:rsidR="002163A7" w:rsidRDefault="002163A7" w:rsidP="006D2772">
            <w:r w:rsidRPr="00C34739">
              <w:t xml:space="preserve">Evidence of the guardian’s lawful </w:t>
            </w:r>
            <w:r w:rsidRPr="006D2772">
              <w:t>appointment</w:t>
            </w:r>
            <w:r w:rsidRPr="00C34739">
              <w:t>.</w:t>
            </w:r>
          </w:p>
        </w:tc>
        <w:tc>
          <w:tcPr>
            <w:tcW w:w="1202" w:type="dxa"/>
            <w:tcMar>
              <w:top w:w="28" w:type="dxa"/>
              <w:left w:w="85" w:type="dxa"/>
              <w:bottom w:w="28" w:type="dxa"/>
              <w:right w:w="85" w:type="dxa"/>
            </w:tcMar>
          </w:tcPr>
          <w:p w14:paraId="5497524F" w14:textId="0F62188E"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2004545216"/>
                <w14:checkbox>
                  <w14:checked w14:val="0"/>
                  <w14:checkedState w14:val="2612" w14:font="MS Gothic"/>
                  <w14:uncheckedState w14:val="2610" w14:font="MS Gothic"/>
                </w14:checkbox>
              </w:sdtPr>
              <w:sdtContent>
                <w:r w:rsidR="002163A7" w:rsidRPr="004F53E2">
                  <w:rPr>
                    <w:rFonts w:ascii="Segoe UI Symbol" w:hAnsi="Segoe UI Symbol" w:cs="Segoe UI Symbol"/>
                  </w:rPr>
                  <w:t>☐</w:t>
                </w:r>
              </w:sdtContent>
            </w:sdt>
          </w:p>
        </w:tc>
        <w:tc>
          <w:tcPr>
            <w:tcW w:w="1202" w:type="dxa"/>
            <w:tcMar>
              <w:top w:w="28" w:type="dxa"/>
              <w:left w:w="85" w:type="dxa"/>
              <w:bottom w:w="28" w:type="dxa"/>
              <w:right w:w="85" w:type="dxa"/>
            </w:tcMar>
          </w:tcPr>
          <w:p w14:paraId="4C3D967C" w14:textId="4154B23D"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290509609"/>
                <w14:checkbox>
                  <w14:checked w14:val="0"/>
                  <w14:checkedState w14:val="2612" w14:font="MS Gothic"/>
                  <w14:uncheckedState w14:val="2610" w14:font="MS Gothic"/>
                </w14:checkbox>
              </w:sdtPr>
              <w:sdtContent>
                <w:r w:rsidR="002163A7" w:rsidRPr="004F53E2">
                  <w:rPr>
                    <w:rFonts w:ascii="Segoe UI Symbol" w:hAnsi="Segoe UI Symbol" w:cs="Segoe UI Symbol"/>
                  </w:rPr>
                  <w:t>☐</w:t>
                </w:r>
              </w:sdtContent>
            </w:sdt>
          </w:p>
        </w:tc>
      </w:tr>
    </w:tbl>
    <w:p w14:paraId="6E53A293" w14:textId="76FD2821" w:rsidR="00BA3B83" w:rsidRDefault="00BA3B83" w:rsidP="00A67EB1"/>
    <w:tbl>
      <w:tblPr>
        <w:tblStyle w:val="NTGTable"/>
        <w:tblW w:w="9776" w:type="dxa"/>
        <w:tblLayout w:type="fixed"/>
        <w:tblLook w:val="04A0" w:firstRow="1" w:lastRow="0" w:firstColumn="1" w:lastColumn="0" w:noHBand="0" w:noVBand="1"/>
        <w:tblDescription w:val="Interests in other residential property acquired on or after 1 July 2000"/>
      </w:tblPr>
      <w:tblGrid>
        <w:gridCol w:w="7372"/>
        <w:gridCol w:w="1202"/>
        <w:gridCol w:w="1202"/>
      </w:tblGrid>
      <w:tr w:rsidR="0097072F" w14:paraId="49726BBD"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3"/>
            <w:tcMar>
              <w:top w:w="28" w:type="dxa"/>
              <w:left w:w="85" w:type="dxa"/>
              <w:bottom w:w="28" w:type="dxa"/>
              <w:right w:w="85" w:type="dxa"/>
            </w:tcMar>
            <w:vAlign w:val="bottom"/>
          </w:tcPr>
          <w:p w14:paraId="210B4C14" w14:textId="36F6DD41" w:rsidR="0097072F" w:rsidRPr="002163A7" w:rsidRDefault="0097072F" w:rsidP="00DE56DD">
            <w:r w:rsidRPr="002163A7">
              <w:t>Interests in other residential property acquired on or after 1 July 2000</w:t>
            </w:r>
          </w:p>
        </w:tc>
      </w:tr>
      <w:tr w:rsidR="00A308DD" w14:paraId="203A9D9E" w14:textId="77777777" w:rsidTr="009D55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shd w:val="clear" w:color="auto" w:fill="D9D9D9" w:themeFill="background1" w:themeFillShade="D9"/>
            <w:tcMar>
              <w:top w:w="28" w:type="dxa"/>
              <w:left w:w="85" w:type="dxa"/>
              <w:bottom w:w="28" w:type="dxa"/>
              <w:right w:w="85" w:type="dxa"/>
            </w:tcMar>
            <w:vAlign w:val="bottom"/>
          </w:tcPr>
          <w:p w14:paraId="459C0EA5" w14:textId="77777777" w:rsidR="00A308DD" w:rsidRPr="00A54430" w:rsidRDefault="00A308DD">
            <w:pPr>
              <w:rPr>
                <w:b/>
                <w:bCs/>
              </w:rPr>
            </w:pPr>
            <w:r w:rsidRPr="00EE0748">
              <w:rPr>
                <w:b/>
              </w:rPr>
              <w:t>Evidence</w:t>
            </w:r>
            <w:r w:rsidRPr="00A54430">
              <w:rPr>
                <w:b/>
                <w:bCs/>
              </w:rPr>
              <w:t xml:space="preserve"> required</w:t>
            </w:r>
          </w:p>
        </w:tc>
        <w:tc>
          <w:tcPr>
            <w:tcW w:w="1202" w:type="dxa"/>
            <w:shd w:val="clear" w:color="auto" w:fill="D9D9D9" w:themeFill="background1" w:themeFillShade="D9"/>
            <w:tcMar>
              <w:top w:w="28" w:type="dxa"/>
              <w:left w:w="85" w:type="dxa"/>
              <w:bottom w:w="28" w:type="dxa"/>
              <w:right w:w="85" w:type="dxa"/>
            </w:tcMar>
            <w:vAlign w:val="bottom"/>
          </w:tcPr>
          <w:p w14:paraId="0EEAB9BE" w14:textId="77777777" w:rsidR="00A308DD" w:rsidRPr="00A54430" w:rsidRDefault="00A308DD" w:rsidP="00DE56DD">
            <w:pPr>
              <w:cnfStyle w:val="000000100000" w:firstRow="0" w:lastRow="0" w:firstColumn="0" w:lastColumn="0" w:oddVBand="0" w:evenVBand="0" w:oddHBand="1" w:evenHBand="0" w:firstRowFirstColumn="0" w:firstRowLastColumn="0" w:lastRowFirstColumn="0" w:lastRowLastColumn="0"/>
              <w:rPr>
                <w:b/>
                <w:bCs/>
              </w:rPr>
            </w:pPr>
            <w:r w:rsidRPr="00A54430">
              <w:rPr>
                <w:b/>
                <w:bCs/>
              </w:rPr>
              <w:t>Tick if attached</w:t>
            </w:r>
          </w:p>
        </w:tc>
        <w:tc>
          <w:tcPr>
            <w:tcW w:w="1202" w:type="dxa"/>
            <w:shd w:val="clear" w:color="auto" w:fill="D9D9D9" w:themeFill="background1" w:themeFillShade="D9"/>
            <w:tcMar>
              <w:top w:w="28" w:type="dxa"/>
              <w:left w:w="85" w:type="dxa"/>
              <w:bottom w:w="28" w:type="dxa"/>
              <w:right w:w="85" w:type="dxa"/>
            </w:tcMar>
            <w:vAlign w:val="bottom"/>
          </w:tcPr>
          <w:p w14:paraId="5DE473C8" w14:textId="77777777" w:rsidR="00A308DD" w:rsidRPr="00A54430" w:rsidRDefault="00A308DD" w:rsidP="00DE56DD">
            <w:pPr>
              <w:cnfStyle w:val="000000100000" w:firstRow="0" w:lastRow="0" w:firstColumn="0" w:lastColumn="0" w:oddVBand="0" w:evenVBand="0" w:oddHBand="1" w:evenHBand="0" w:firstRowFirstColumn="0" w:firstRowLastColumn="0" w:lastRowFirstColumn="0" w:lastRowLastColumn="0"/>
              <w:rPr>
                <w:b/>
                <w:bCs/>
              </w:rPr>
            </w:pPr>
            <w:r w:rsidRPr="00A54430">
              <w:rPr>
                <w:b/>
                <w:bCs/>
              </w:rPr>
              <w:t>Office use only</w:t>
            </w:r>
          </w:p>
        </w:tc>
      </w:tr>
      <w:tr w:rsidR="002163A7" w14:paraId="47DBFDAD"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Mar>
              <w:top w:w="28" w:type="dxa"/>
              <w:left w:w="85" w:type="dxa"/>
              <w:bottom w:w="28" w:type="dxa"/>
              <w:right w:w="85" w:type="dxa"/>
            </w:tcMar>
          </w:tcPr>
          <w:p w14:paraId="3EA30435" w14:textId="77777777" w:rsidR="002163A7" w:rsidRPr="006D2772" w:rsidRDefault="002163A7" w:rsidP="002163A7">
            <w:pPr>
              <w:rPr>
                <w:szCs w:val="22"/>
              </w:rPr>
            </w:pPr>
            <w:r w:rsidRPr="006D2772">
              <w:rPr>
                <w:szCs w:val="22"/>
              </w:rPr>
              <w:t xml:space="preserve">An </w:t>
            </w:r>
            <w:r w:rsidRPr="006D2772">
              <w:rPr>
                <w:color w:val="5E8AB4"/>
                <w:szCs w:val="22"/>
              </w:rPr>
              <w:t xml:space="preserve">applicant </w:t>
            </w:r>
            <w:r w:rsidRPr="006D2772">
              <w:rPr>
                <w:szCs w:val="22"/>
              </w:rPr>
              <w:t xml:space="preserve">may be eligible for the </w:t>
            </w:r>
            <w:r w:rsidRPr="006D2772">
              <w:rPr>
                <w:color w:val="5E8AB4"/>
                <w:szCs w:val="22"/>
              </w:rPr>
              <w:t xml:space="preserve">FHOG </w:t>
            </w:r>
            <w:r w:rsidRPr="006D2772">
              <w:rPr>
                <w:szCs w:val="22"/>
              </w:rPr>
              <w:t xml:space="preserve">if they or their </w:t>
            </w:r>
            <w:r w:rsidRPr="006D2772">
              <w:rPr>
                <w:color w:val="5E8AB4"/>
                <w:szCs w:val="22"/>
              </w:rPr>
              <w:t>spouse/de facto partner</w:t>
            </w:r>
            <w:r w:rsidRPr="006D2772">
              <w:rPr>
                <w:szCs w:val="22"/>
              </w:rPr>
              <w:t xml:space="preserve"> have held a </w:t>
            </w:r>
            <w:r w:rsidRPr="006D2772">
              <w:rPr>
                <w:color w:val="5E8AB4"/>
                <w:szCs w:val="22"/>
              </w:rPr>
              <w:t xml:space="preserve">relevant interest </w:t>
            </w:r>
            <w:r w:rsidRPr="006D2772">
              <w:rPr>
                <w:szCs w:val="22"/>
              </w:rPr>
              <w:t xml:space="preserve">in a </w:t>
            </w:r>
            <w:r w:rsidRPr="006D2772">
              <w:rPr>
                <w:color w:val="5E8AB4"/>
                <w:szCs w:val="22"/>
              </w:rPr>
              <w:t xml:space="preserve">residential property </w:t>
            </w:r>
            <w:r w:rsidRPr="006D2772">
              <w:rPr>
                <w:szCs w:val="22"/>
              </w:rPr>
              <w:t>in Australia that they acquired on, or after 1 July 2000, but have not occupied it as their place of residence.</w:t>
            </w:r>
          </w:p>
          <w:p w14:paraId="03BD87B3" w14:textId="7BA0D0DD" w:rsidR="00477269" w:rsidRDefault="00477269">
            <w:r w:rsidRPr="006D2772">
              <w:rPr>
                <w:szCs w:val="22"/>
              </w:rPr>
              <w:t xml:space="preserve">Where an </w:t>
            </w:r>
            <w:r w:rsidRPr="006D2772">
              <w:rPr>
                <w:color w:val="5E8AB4"/>
                <w:szCs w:val="22"/>
              </w:rPr>
              <w:t xml:space="preserve">applicant </w:t>
            </w:r>
            <w:r w:rsidRPr="006D2772">
              <w:rPr>
                <w:szCs w:val="22"/>
              </w:rPr>
              <w:t xml:space="preserve">and/or their </w:t>
            </w:r>
            <w:r w:rsidRPr="006D2772">
              <w:rPr>
                <w:color w:val="5E8AB4"/>
                <w:szCs w:val="22"/>
              </w:rPr>
              <w:t xml:space="preserve">spouse/de facto partner </w:t>
            </w:r>
            <w:r w:rsidRPr="006D2772">
              <w:rPr>
                <w:szCs w:val="22"/>
              </w:rPr>
              <w:t xml:space="preserve">have held such an interest, a disclosure should be made to this effect and conclusive evidence (copies of tenancy agreements, utilities bills, </w:t>
            </w:r>
            <w:proofErr w:type="spellStart"/>
            <w:r w:rsidRPr="006D2772">
              <w:rPr>
                <w:szCs w:val="22"/>
              </w:rPr>
              <w:t>etc</w:t>
            </w:r>
            <w:proofErr w:type="spellEnd"/>
            <w:r w:rsidRPr="006D2772">
              <w:rPr>
                <w:szCs w:val="22"/>
              </w:rPr>
              <w:t>) provided to verify that they have not occupied the property as their place of residence. This will assist in the timely processing of the application and prevent any unnecessary investigation.</w:t>
            </w:r>
          </w:p>
        </w:tc>
        <w:tc>
          <w:tcPr>
            <w:tcW w:w="1202" w:type="dxa"/>
            <w:tcMar>
              <w:top w:w="28" w:type="dxa"/>
              <w:left w:w="85" w:type="dxa"/>
              <w:bottom w:w="28" w:type="dxa"/>
              <w:right w:w="85" w:type="dxa"/>
            </w:tcMar>
          </w:tcPr>
          <w:p w14:paraId="190B9494" w14:textId="09FF4469"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692140712"/>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Mar>
              <w:top w:w="28" w:type="dxa"/>
              <w:left w:w="85" w:type="dxa"/>
              <w:bottom w:w="28" w:type="dxa"/>
              <w:right w:w="85" w:type="dxa"/>
            </w:tcMar>
          </w:tcPr>
          <w:p w14:paraId="6C4FAE3B" w14:textId="163DA200" w:rsidR="002163A7"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778407994"/>
                <w14:checkbox>
                  <w14:checked w14:val="0"/>
                  <w14:checkedState w14:val="2612" w14:font="MS Gothic"/>
                  <w14:uncheckedState w14:val="2610" w14:font="MS Gothic"/>
                </w14:checkbox>
              </w:sdtPr>
              <w:sdtContent>
                <w:r w:rsidR="002163A7" w:rsidRPr="004F53E2">
                  <w:rPr>
                    <w:rFonts w:ascii="Segoe UI Symbol" w:hAnsi="Segoe UI Symbol" w:cs="Segoe UI Symbol"/>
                  </w:rPr>
                  <w:t>☐</w:t>
                </w:r>
              </w:sdtContent>
            </w:sdt>
          </w:p>
        </w:tc>
      </w:tr>
    </w:tbl>
    <w:p w14:paraId="760E4C92" w14:textId="77777777" w:rsidR="002163A7" w:rsidRDefault="002163A7" w:rsidP="00A67EB1"/>
    <w:tbl>
      <w:tblPr>
        <w:tblStyle w:val="NTGTable"/>
        <w:tblW w:w="9776" w:type="dxa"/>
        <w:tblLayout w:type="fixed"/>
        <w:tblLook w:val="04A0" w:firstRow="1" w:lastRow="0" w:firstColumn="1" w:lastColumn="0" w:noHBand="0" w:noVBand="1"/>
        <w:tblDescription w:val="Prior receipt of the First Home Owner Grant (FHOG)"/>
      </w:tblPr>
      <w:tblGrid>
        <w:gridCol w:w="7372"/>
        <w:gridCol w:w="1202"/>
        <w:gridCol w:w="1202"/>
      </w:tblGrid>
      <w:tr w:rsidR="00DE56DD" w14:paraId="15D1389E" w14:textId="77777777" w:rsidTr="007463C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76" w:type="dxa"/>
            <w:gridSpan w:val="3"/>
            <w:tcMar>
              <w:top w:w="28" w:type="dxa"/>
              <w:left w:w="85" w:type="dxa"/>
              <w:bottom w:w="28" w:type="dxa"/>
              <w:right w:w="85" w:type="dxa"/>
            </w:tcMar>
            <w:vAlign w:val="bottom"/>
          </w:tcPr>
          <w:p w14:paraId="1D9C7214" w14:textId="77777777" w:rsidR="00DE56DD" w:rsidRPr="002163A7" w:rsidRDefault="00DE56DD" w:rsidP="00DE56DD">
            <w:r w:rsidRPr="00DE56DD">
              <w:t>Prior receipt of the First Home Owner Grant (FHOG)</w:t>
            </w:r>
          </w:p>
        </w:tc>
      </w:tr>
      <w:tr w:rsidR="00A308DD" w14:paraId="7B162D14" w14:textId="77777777" w:rsidTr="009D55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shd w:val="clear" w:color="auto" w:fill="D9D9D9" w:themeFill="background1" w:themeFillShade="D9"/>
            <w:tcMar>
              <w:top w:w="28" w:type="dxa"/>
              <w:left w:w="85" w:type="dxa"/>
              <w:bottom w:w="28" w:type="dxa"/>
              <w:right w:w="85" w:type="dxa"/>
            </w:tcMar>
            <w:vAlign w:val="bottom"/>
          </w:tcPr>
          <w:p w14:paraId="1675C697" w14:textId="77777777" w:rsidR="00A308DD" w:rsidRPr="00A308DD" w:rsidRDefault="00A308DD">
            <w:pPr>
              <w:rPr>
                <w:b/>
              </w:rPr>
            </w:pPr>
            <w:r w:rsidRPr="00A308DD">
              <w:rPr>
                <w:b/>
              </w:rPr>
              <w:t>Evidence required</w:t>
            </w:r>
          </w:p>
        </w:tc>
        <w:tc>
          <w:tcPr>
            <w:tcW w:w="1202" w:type="dxa"/>
            <w:shd w:val="clear" w:color="auto" w:fill="D9D9D9" w:themeFill="background1" w:themeFillShade="D9"/>
            <w:tcMar>
              <w:top w:w="28" w:type="dxa"/>
              <w:left w:w="85" w:type="dxa"/>
              <w:bottom w:w="28" w:type="dxa"/>
              <w:right w:w="85" w:type="dxa"/>
            </w:tcMar>
            <w:vAlign w:val="bottom"/>
          </w:tcPr>
          <w:p w14:paraId="3F504361" w14:textId="77777777" w:rsidR="00A308DD" w:rsidRPr="00A308DD" w:rsidRDefault="00A308DD" w:rsidP="00DE56DD">
            <w:pPr>
              <w:cnfStyle w:val="000000100000" w:firstRow="0" w:lastRow="0" w:firstColumn="0" w:lastColumn="0" w:oddVBand="0" w:evenVBand="0" w:oddHBand="1" w:evenHBand="0" w:firstRowFirstColumn="0" w:firstRowLastColumn="0" w:lastRowFirstColumn="0" w:lastRowLastColumn="0"/>
              <w:rPr>
                <w:b/>
              </w:rPr>
            </w:pPr>
            <w:r w:rsidRPr="00A308DD">
              <w:rPr>
                <w:b/>
              </w:rPr>
              <w:t>Tick if attached</w:t>
            </w:r>
          </w:p>
        </w:tc>
        <w:tc>
          <w:tcPr>
            <w:tcW w:w="1202" w:type="dxa"/>
            <w:shd w:val="clear" w:color="auto" w:fill="D9D9D9" w:themeFill="background1" w:themeFillShade="D9"/>
            <w:tcMar>
              <w:top w:w="28" w:type="dxa"/>
              <w:left w:w="85" w:type="dxa"/>
              <w:bottom w:w="28" w:type="dxa"/>
              <w:right w:w="85" w:type="dxa"/>
            </w:tcMar>
            <w:vAlign w:val="bottom"/>
          </w:tcPr>
          <w:p w14:paraId="0535C6BE" w14:textId="77777777" w:rsidR="00A308DD" w:rsidRPr="00A308DD" w:rsidRDefault="00A308DD" w:rsidP="00DE56DD">
            <w:pPr>
              <w:cnfStyle w:val="000000100000" w:firstRow="0" w:lastRow="0" w:firstColumn="0" w:lastColumn="0" w:oddVBand="0" w:evenVBand="0" w:oddHBand="1" w:evenHBand="0" w:firstRowFirstColumn="0" w:firstRowLastColumn="0" w:lastRowFirstColumn="0" w:lastRowLastColumn="0"/>
              <w:rPr>
                <w:b/>
              </w:rPr>
            </w:pPr>
            <w:r w:rsidRPr="00A308DD">
              <w:rPr>
                <w:b/>
              </w:rPr>
              <w:t>Office use only</w:t>
            </w:r>
          </w:p>
        </w:tc>
      </w:tr>
      <w:tr w:rsidR="00DE56DD" w14:paraId="5A66E87D" w14:textId="77777777" w:rsidTr="00C347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Mar>
              <w:top w:w="28" w:type="dxa"/>
              <w:left w:w="85" w:type="dxa"/>
              <w:bottom w:w="28" w:type="dxa"/>
              <w:right w:w="85" w:type="dxa"/>
            </w:tcMar>
          </w:tcPr>
          <w:p w14:paraId="1CCC521A" w14:textId="2BB79DAA" w:rsidR="00DE56DD" w:rsidRPr="006D2772" w:rsidRDefault="00DE56DD" w:rsidP="00DE56DD">
            <w:pPr>
              <w:rPr>
                <w:szCs w:val="22"/>
              </w:rPr>
            </w:pPr>
            <w:r w:rsidRPr="006D2772">
              <w:rPr>
                <w:szCs w:val="22"/>
              </w:rPr>
              <w:t xml:space="preserve">If an </w:t>
            </w:r>
            <w:r w:rsidRPr="006D2772">
              <w:rPr>
                <w:color w:val="5E8AB4"/>
                <w:szCs w:val="22"/>
              </w:rPr>
              <w:t xml:space="preserve">applicant </w:t>
            </w:r>
            <w:r w:rsidRPr="006D2772">
              <w:rPr>
                <w:szCs w:val="22"/>
              </w:rPr>
              <w:t xml:space="preserve">or their </w:t>
            </w:r>
            <w:r w:rsidRPr="006D2772">
              <w:rPr>
                <w:color w:val="5E8AB4"/>
                <w:szCs w:val="22"/>
              </w:rPr>
              <w:t xml:space="preserve">spouse/de facto partner </w:t>
            </w:r>
            <w:r w:rsidRPr="006D2772">
              <w:rPr>
                <w:szCs w:val="22"/>
              </w:rPr>
              <w:t xml:space="preserve">has previously received the </w:t>
            </w:r>
            <w:r w:rsidRPr="006D2772">
              <w:rPr>
                <w:color w:val="5E8AB4"/>
                <w:szCs w:val="22"/>
              </w:rPr>
              <w:t xml:space="preserve">FHOG </w:t>
            </w:r>
            <w:r w:rsidRPr="006D2772">
              <w:rPr>
                <w:szCs w:val="22"/>
              </w:rPr>
              <w:t xml:space="preserve">but has repaid it, they may still be eligible for the </w:t>
            </w:r>
            <w:r w:rsidRPr="006D2772">
              <w:rPr>
                <w:color w:val="5E8AB4"/>
                <w:szCs w:val="22"/>
              </w:rPr>
              <w:t xml:space="preserve">FHOG </w:t>
            </w:r>
            <w:r w:rsidRPr="006D2772">
              <w:rPr>
                <w:szCs w:val="22"/>
              </w:rPr>
              <w:t>on a subsequent purchase. To assist in the timely processing of your application, a disclosure should be made to this effect detailing the property to which the previous application relates and the reason for the repayment of the FHOG</w:t>
            </w:r>
            <w:r w:rsidR="006D2772">
              <w:rPr>
                <w:szCs w:val="22"/>
              </w:rPr>
              <w:t>.</w:t>
            </w:r>
          </w:p>
        </w:tc>
        <w:tc>
          <w:tcPr>
            <w:tcW w:w="1202" w:type="dxa"/>
            <w:tcMar>
              <w:top w:w="28" w:type="dxa"/>
              <w:left w:w="85" w:type="dxa"/>
              <w:bottom w:w="28" w:type="dxa"/>
              <w:right w:w="85" w:type="dxa"/>
            </w:tcMar>
          </w:tcPr>
          <w:p w14:paraId="65767068" w14:textId="1F084CA9" w:rsidR="00DE56DD"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1584105613"/>
                <w14:checkbox>
                  <w14:checked w14:val="0"/>
                  <w14:checkedState w14:val="2612" w14:font="MS Gothic"/>
                  <w14:uncheckedState w14:val="2610" w14:font="MS Gothic"/>
                </w14:checkbox>
              </w:sdtPr>
              <w:sdtContent>
                <w:r w:rsidR="00CD66DD">
                  <w:rPr>
                    <w:rFonts w:ascii="MS Gothic" w:eastAsia="MS Gothic" w:hAnsi="MS Gothic" w:hint="eastAsia"/>
                  </w:rPr>
                  <w:t>☐</w:t>
                </w:r>
              </w:sdtContent>
            </w:sdt>
          </w:p>
        </w:tc>
        <w:tc>
          <w:tcPr>
            <w:tcW w:w="1202" w:type="dxa"/>
            <w:tcMar>
              <w:top w:w="28" w:type="dxa"/>
              <w:left w:w="85" w:type="dxa"/>
              <w:bottom w:w="28" w:type="dxa"/>
              <w:right w:w="85" w:type="dxa"/>
            </w:tcMar>
          </w:tcPr>
          <w:p w14:paraId="0BC33222" w14:textId="3760A415" w:rsidR="00DE56DD" w:rsidRDefault="005A463E" w:rsidP="00C34739">
            <w:pPr>
              <w:jc w:val="center"/>
              <w:cnfStyle w:val="000000010000" w:firstRow="0" w:lastRow="0" w:firstColumn="0" w:lastColumn="0" w:oddVBand="0" w:evenVBand="0" w:oddHBand="0" w:evenHBand="1" w:firstRowFirstColumn="0" w:firstRowLastColumn="0" w:lastRowFirstColumn="0" w:lastRowLastColumn="0"/>
            </w:pPr>
            <w:sdt>
              <w:sdtPr>
                <w:rPr>
                  <w:rFonts w:ascii="Segoe UI Symbol" w:hAnsi="Segoe UI Symbol"/>
                </w:rPr>
                <w:id w:val="-654607988"/>
                <w14:checkbox>
                  <w14:checked w14:val="0"/>
                  <w14:checkedState w14:val="2612" w14:font="MS Gothic"/>
                  <w14:uncheckedState w14:val="2610" w14:font="MS Gothic"/>
                </w14:checkbox>
              </w:sdtPr>
              <w:sdtContent>
                <w:r w:rsidR="00DE56DD" w:rsidRPr="004F53E2">
                  <w:rPr>
                    <w:rFonts w:ascii="Segoe UI Symbol" w:hAnsi="Segoe UI Symbol" w:cs="Segoe UI Symbol"/>
                  </w:rPr>
                  <w:t>☐</w:t>
                </w:r>
              </w:sdtContent>
            </w:sdt>
          </w:p>
        </w:tc>
      </w:tr>
    </w:tbl>
    <w:p w14:paraId="38F1EEB5" w14:textId="7E858F1A" w:rsidR="00DE56DD" w:rsidRDefault="00DE56DD" w:rsidP="00A67EB1"/>
    <w:tbl>
      <w:tblPr>
        <w:tblStyle w:val="TableGrid"/>
        <w:tblW w:w="0" w:type="auto"/>
        <w:tblLook w:val="04A0" w:firstRow="1" w:lastRow="0" w:firstColumn="1" w:lastColumn="0" w:noHBand="0" w:noVBand="1"/>
        <w:tblDescription w:val="Approved agent and TRO use only"/>
      </w:tblPr>
      <w:tblGrid>
        <w:gridCol w:w="1604"/>
        <w:gridCol w:w="1605"/>
        <w:gridCol w:w="3209"/>
        <w:gridCol w:w="3210"/>
      </w:tblGrid>
      <w:tr w:rsidR="008501F7" w14:paraId="095E210E" w14:textId="77777777" w:rsidTr="000D1576">
        <w:trPr>
          <w:tblHeader/>
        </w:trPr>
        <w:tc>
          <w:tcPr>
            <w:tcW w:w="9628" w:type="dxa"/>
            <w:gridSpan w:val="4"/>
            <w:shd w:val="clear" w:color="auto" w:fill="D9D9D9" w:themeFill="background1" w:themeFillShade="D9"/>
            <w:tcMar>
              <w:top w:w="28" w:type="dxa"/>
              <w:left w:w="85" w:type="dxa"/>
              <w:bottom w:w="28" w:type="dxa"/>
              <w:right w:w="85" w:type="dxa"/>
            </w:tcMar>
          </w:tcPr>
          <w:p w14:paraId="4B25EF67" w14:textId="62AE9CC7" w:rsidR="008501F7" w:rsidRPr="00C34739" w:rsidRDefault="008501F7" w:rsidP="00C34739">
            <w:pPr>
              <w:spacing w:before="60" w:after="60"/>
              <w:rPr>
                <w:b/>
              </w:rPr>
            </w:pPr>
            <w:r w:rsidRPr="00C34739">
              <w:rPr>
                <w:b/>
              </w:rPr>
              <w:t>Approved agent and TRO use only</w:t>
            </w:r>
          </w:p>
        </w:tc>
      </w:tr>
      <w:tr w:rsidR="008501F7" w14:paraId="2500A612" w14:textId="77777777" w:rsidTr="006D2772">
        <w:trPr>
          <w:trHeight w:val="655"/>
        </w:trPr>
        <w:tc>
          <w:tcPr>
            <w:tcW w:w="3209" w:type="dxa"/>
            <w:gridSpan w:val="2"/>
            <w:tcMar>
              <w:top w:w="28" w:type="dxa"/>
              <w:left w:w="85" w:type="dxa"/>
              <w:bottom w:w="28" w:type="dxa"/>
              <w:right w:w="85" w:type="dxa"/>
            </w:tcMar>
            <w:vAlign w:val="bottom"/>
          </w:tcPr>
          <w:p w14:paraId="7B26D95E" w14:textId="1EE40BA7" w:rsidR="008501F7" w:rsidRPr="006D2772" w:rsidRDefault="008501F7" w:rsidP="00C34739">
            <w:pPr>
              <w:spacing w:after="0"/>
            </w:pPr>
            <w:r w:rsidRPr="006D2772">
              <w:t>All evidence sighted</w:t>
            </w:r>
          </w:p>
        </w:tc>
        <w:tc>
          <w:tcPr>
            <w:tcW w:w="3209" w:type="dxa"/>
            <w:tcMar>
              <w:top w:w="28" w:type="dxa"/>
              <w:left w:w="85" w:type="dxa"/>
              <w:bottom w:w="28" w:type="dxa"/>
              <w:right w:w="85" w:type="dxa"/>
            </w:tcMar>
            <w:vAlign w:val="bottom"/>
          </w:tcPr>
          <w:p w14:paraId="1C6DEFB3" w14:textId="27D706E1" w:rsidR="008501F7" w:rsidRPr="006D2772" w:rsidRDefault="008501F7" w:rsidP="00C34739">
            <w:pPr>
              <w:spacing w:after="0"/>
            </w:pPr>
            <w:r w:rsidRPr="006D2772">
              <w:t>Name of person sighting the evidence:</w:t>
            </w:r>
          </w:p>
        </w:tc>
        <w:tc>
          <w:tcPr>
            <w:tcW w:w="3210" w:type="dxa"/>
            <w:tcMar>
              <w:top w:w="28" w:type="dxa"/>
              <w:left w:w="85" w:type="dxa"/>
              <w:bottom w:w="28" w:type="dxa"/>
              <w:right w:w="85" w:type="dxa"/>
            </w:tcMar>
            <w:vAlign w:val="bottom"/>
          </w:tcPr>
          <w:p w14:paraId="409165F1" w14:textId="6CF35B0D" w:rsidR="008501F7" w:rsidRPr="006D2772" w:rsidRDefault="008501F7" w:rsidP="00C34739">
            <w:pPr>
              <w:spacing w:after="0"/>
            </w:pPr>
            <w:r w:rsidRPr="006D2772">
              <w:t>Payment eligibility date (enter settlement completion or first draw down date only):</w:t>
            </w:r>
          </w:p>
        </w:tc>
      </w:tr>
      <w:tr w:rsidR="008501F7" w14:paraId="6AA3EFE6" w14:textId="77777777" w:rsidTr="00C34739">
        <w:tc>
          <w:tcPr>
            <w:tcW w:w="1604" w:type="dxa"/>
            <w:tcMar>
              <w:top w:w="28" w:type="dxa"/>
              <w:left w:w="85" w:type="dxa"/>
              <w:bottom w:w="28" w:type="dxa"/>
              <w:right w:w="85" w:type="dxa"/>
            </w:tcMar>
          </w:tcPr>
          <w:p w14:paraId="0B321B79" w14:textId="327353E2" w:rsidR="008501F7" w:rsidRPr="008501F7" w:rsidRDefault="005A463E">
            <w:sdt>
              <w:sdtPr>
                <w:id w:val="2123039974"/>
                <w14:checkbox>
                  <w14:checked w14:val="0"/>
                  <w14:checkedState w14:val="2612" w14:font="MS Gothic"/>
                  <w14:uncheckedState w14:val="2610" w14:font="MS Gothic"/>
                </w14:checkbox>
              </w:sdtPr>
              <w:sdtContent>
                <w:r w:rsidR="008501F7" w:rsidRPr="008501F7">
                  <w:rPr>
                    <w:rFonts w:ascii="Segoe UI Symbol" w:hAnsi="Segoe UI Symbol" w:cs="Segoe UI Symbol"/>
                  </w:rPr>
                  <w:t>☐</w:t>
                </w:r>
              </w:sdtContent>
            </w:sdt>
            <w:r w:rsidR="008501F7" w:rsidRPr="008501F7">
              <w:t xml:space="preserve"> </w:t>
            </w:r>
            <w:r w:rsidR="008501F7" w:rsidRPr="00C34739">
              <w:t xml:space="preserve">Yes </w:t>
            </w:r>
          </w:p>
        </w:tc>
        <w:tc>
          <w:tcPr>
            <w:tcW w:w="1605" w:type="dxa"/>
            <w:tcMar>
              <w:top w:w="28" w:type="dxa"/>
              <w:left w:w="85" w:type="dxa"/>
              <w:bottom w:w="28" w:type="dxa"/>
              <w:right w:w="85" w:type="dxa"/>
            </w:tcMar>
          </w:tcPr>
          <w:p w14:paraId="24EFBA03" w14:textId="0D65DF05" w:rsidR="008501F7" w:rsidRPr="008501F7" w:rsidRDefault="005A463E">
            <w:sdt>
              <w:sdtPr>
                <w:id w:val="724644966"/>
                <w14:checkbox>
                  <w14:checked w14:val="0"/>
                  <w14:checkedState w14:val="2612" w14:font="MS Gothic"/>
                  <w14:uncheckedState w14:val="2610" w14:font="MS Gothic"/>
                </w14:checkbox>
              </w:sdtPr>
              <w:sdtContent>
                <w:r w:rsidR="008501F7" w:rsidRPr="008501F7">
                  <w:rPr>
                    <w:rFonts w:ascii="Segoe UI Symbol" w:hAnsi="Segoe UI Symbol" w:cs="Segoe UI Symbol"/>
                  </w:rPr>
                  <w:t>☐</w:t>
                </w:r>
              </w:sdtContent>
            </w:sdt>
            <w:r w:rsidR="008501F7" w:rsidRPr="008501F7">
              <w:t xml:space="preserve"> </w:t>
            </w:r>
            <w:r w:rsidR="008501F7" w:rsidRPr="00C34739">
              <w:t xml:space="preserve">No </w:t>
            </w:r>
          </w:p>
        </w:tc>
        <w:tc>
          <w:tcPr>
            <w:tcW w:w="3209" w:type="dxa"/>
            <w:tcMar>
              <w:top w:w="28" w:type="dxa"/>
              <w:left w:w="85" w:type="dxa"/>
              <w:bottom w:w="28" w:type="dxa"/>
              <w:right w:w="85" w:type="dxa"/>
            </w:tcMar>
          </w:tcPr>
          <w:p w14:paraId="1BBFC4C8" w14:textId="18297519" w:rsidR="008501F7" w:rsidRPr="008501F7" w:rsidRDefault="008501F7">
            <w:r w:rsidRPr="00C34739">
              <w:fldChar w:fldCharType="begin">
                <w:ffData>
                  <w:name w:val=""/>
                  <w:enabled/>
                  <w:calcOnExit w:val="0"/>
                  <w:textInput/>
                </w:ffData>
              </w:fldChar>
            </w:r>
            <w:r w:rsidRPr="008501F7">
              <w:instrText xml:space="preserve"> FORMTEXT </w:instrText>
            </w:r>
            <w:r w:rsidRPr="00C34739">
              <w:fldChar w:fldCharType="separate"/>
            </w:r>
            <w:r w:rsidRPr="00C34739">
              <w:t> </w:t>
            </w:r>
            <w:r w:rsidRPr="00C34739">
              <w:t> </w:t>
            </w:r>
            <w:r w:rsidRPr="00C34739">
              <w:t> </w:t>
            </w:r>
            <w:r w:rsidRPr="00C34739">
              <w:t> </w:t>
            </w:r>
            <w:r w:rsidRPr="00C34739">
              <w:t> </w:t>
            </w:r>
            <w:r w:rsidRPr="00C34739">
              <w:fldChar w:fldCharType="end"/>
            </w:r>
          </w:p>
        </w:tc>
        <w:tc>
          <w:tcPr>
            <w:tcW w:w="3210" w:type="dxa"/>
            <w:tcMar>
              <w:top w:w="28" w:type="dxa"/>
              <w:left w:w="85" w:type="dxa"/>
              <w:bottom w:w="28" w:type="dxa"/>
              <w:right w:w="85" w:type="dxa"/>
            </w:tcMar>
          </w:tcPr>
          <w:p w14:paraId="26ECEF45" w14:textId="097DEEFE" w:rsidR="008501F7" w:rsidRPr="008501F7" w:rsidRDefault="008501F7">
            <w:r w:rsidRPr="00C34739">
              <w:fldChar w:fldCharType="begin">
                <w:ffData>
                  <w:name w:val=""/>
                  <w:enabled/>
                  <w:calcOnExit w:val="0"/>
                  <w:textInput/>
                </w:ffData>
              </w:fldChar>
            </w:r>
            <w:r w:rsidRPr="008501F7">
              <w:instrText xml:space="preserve"> FORMTEXT </w:instrText>
            </w:r>
            <w:r w:rsidRPr="00C34739">
              <w:fldChar w:fldCharType="separate"/>
            </w:r>
            <w:r w:rsidRPr="00C34739">
              <w:t> </w:t>
            </w:r>
            <w:r w:rsidRPr="00C34739">
              <w:t> </w:t>
            </w:r>
            <w:r w:rsidRPr="00C34739">
              <w:t> </w:t>
            </w:r>
            <w:r w:rsidRPr="00C34739">
              <w:t> </w:t>
            </w:r>
            <w:r w:rsidRPr="00C34739">
              <w:t> </w:t>
            </w:r>
            <w:r w:rsidRPr="00C34739">
              <w:fldChar w:fldCharType="end"/>
            </w:r>
          </w:p>
        </w:tc>
      </w:tr>
    </w:tbl>
    <w:p w14:paraId="4EB4064B" w14:textId="77777777" w:rsidR="00BA3B83" w:rsidRDefault="00BA3B83" w:rsidP="004F53E2"/>
    <w:p w14:paraId="345F73CA" w14:textId="6FACAE9F" w:rsidR="00EC6B0D" w:rsidRPr="004F53E2" w:rsidRDefault="00EC6B0D" w:rsidP="004F53E2">
      <w:r w:rsidRPr="004F53E2">
        <w:br w:type="page"/>
      </w:r>
    </w:p>
    <w:p w14:paraId="4CE9E4A6" w14:textId="77777777" w:rsidR="00EC6B0D" w:rsidRPr="00B678FB" w:rsidRDefault="00EC6B0D" w:rsidP="004E7081">
      <w:pPr>
        <w:pStyle w:val="Heading2-nonumbers"/>
      </w:pPr>
      <w:r w:rsidRPr="00B678FB">
        <w:t>Section 9: Additional information</w:t>
      </w:r>
    </w:p>
    <w:p w14:paraId="43F58D18" w14:textId="77777777" w:rsidR="00EC6B0D" w:rsidRPr="00EC6B0D" w:rsidRDefault="00EC6B0D" w:rsidP="00EC6B0D">
      <w:pPr>
        <w:rPr>
          <w:lang w:val="en-US"/>
        </w:rPr>
      </w:pPr>
      <w:r w:rsidRPr="00EC6B0D">
        <w:rPr>
          <w:lang w:val="en-US"/>
        </w:rPr>
        <w:t>If there was insufficient space in this application for your response, or if you wish to clarify your response, please insert the information below. Please ensure that you clearly identify the question or section you are responding to. If further space is needed, please attach any additional pages or information to your application.</w:t>
      </w:r>
    </w:p>
    <w:p w14:paraId="3E32B4ED" w14:textId="5AA8DC59" w:rsidR="00EC6B0D" w:rsidRPr="00EC6B0D" w:rsidRDefault="00EC6B0D" w:rsidP="004F53E2">
      <w:pPr>
        <w:rPr>
          <w:lang w:val="en-US"/>
        </w:rPr>
      </w:pPr>
    </w:p>
    <w:tbl>
      <w:tblPr>
        <w:tblStyle w:val="TableGrid"/>
        <w:tblW w:w="0" w:type="auto"/>
        <w:tblBorders>
          <w:left w:val="none" w:sz="0" w:space="0" w:color="auto"/>
          <w:right w:val="none" w:sz="0" w:space="0" w:color="auto"/>
        </w:tblBorders>
        <w:tblLook w:val="04A0" w:firstRow="1" w:lastRow="0" w:firstColumn="1" w:lastColumn="0" w:noHBand="0" w:noVBand="1"/>
        <w:tblDescription w:val="Additional information"/>
      </w:tblPr>
      <w:tblGrid>
        <w:gridCol w:w="9628"/>
      </w:tblGrid>
      <w:tr w:rsidR="007670C3" w14:paraId="5034A9F8" w14:textId="77777777" w:rsidTr="000D1576">
        <w:trPr>
          <w:tblHeader/>
        </w:trPr>
        <w:tc>
          <w:tcPr>
            <w:tcW w:w="9628" w:type="dxa"/>
          </w:tcPr>
          <w:p w14:paraId="0D820634" w14:textId="77777777" w:rsidR="007670C3" w:rsidRDefault="007670C3" w:rsidP="004F53E2"/>
        </w:tc>
      </w:tr>
      <w:tr w:rsidR="007670C3" w14:paraId="59C60C2D" w14:textId="77777777" w:rsidTr="00C34739">
        <w:tc>
          <w:tcPr>
            <w:tcW w:w="9628" w:type="dxa"/>
          </w:tcPr>
          <w:p w14:paraId="0F6967F6" w14:textId="77777777" w:rsidR="007670C3" w:rsidRDefault="007670C3" w:rsidP="004F53E2"/>
        </w:tc>
      </w:tr>
      <w:tr w:rsidR="007670C3" w14:paraId="0353EDA3" w14:textId="77777777" w:rsidTr="00C34739">
        <w:tc>
          <w:tcPr>
            <w:tcW w:w="9628" w:type="dxa"/>
          </w:tcPr>
          <w:p w14:paraId="1DCE02F3" w14:textId="77777777" w:rsidR="007670C3" w:rsidRDefault="007670C3" w:rsidP="004F53E2"/>
        </w:tc>
      </w:tr>
      <w:tr w:rsidR="007670C3" w14:paraId="5F42387C" w14:textId="77777777" w:rsidTr="00C34739">
        <w:tc>
          <w:tcPr>
            <w:tcW w:w="9628" w:type="dxa"/>
          </w:tcPr>
          <w:p w14:paraId="45D03306" w14:textId="77777777" w:rsidR="007670C3" w:rsidRDefault="007670C3" w:rsidP="004F53E2"/>
        </w:tc>
      </w:tr>
      <w:tr w:rsidR="007670C3" w14:paraId="171E3A50" w14:textId="77777777" w:rsidTr="00C34739">
        <w:tc>
          <w:tcPr>
            <w:tcW w:w="9628" w:type="dxa"/>
          </w:tcPr>
          <w:p w14:paraId="0A7DCC96" w14:textId="77777777" w:rsidR="007670C3" w:rsidRDefault="007670C3" w:rsidP="004F53E2"/>
        </w:tc>
      </w:tr>
      <w:tr w:rsidR="007670C3" w14:paraId="59C44571" w14:textId="77777777" w:rsidTr="00C34739">
        <w:tc>
          <w:tcPr>
            <w:tcW w:w="9628" w:type="dxa"/>
          </w:tcPr>
          <w:p w14:paraId="7DAFBBCB" w14:textId="77777777" w:rsidR="007670C3" w:rsidRDefault="007670C3" w:rsidP="004F53E2"/>
        </w:tc>
      </w:tr>
      <w:tr w:rsidR="007670C3" w14:paraId="4181A60C" w14:textId="77777777" w:rsidTr="00C34739">
        <w:tc>
          <w:tcPr>
            <w:tcW w:w="9628" w:type="dxa"/>
          </w:tcPr>
          <w:p w14:paraId="59A8F311" w14:textId="77777777" w:rsidR="007670C3" w:rsidRDefault="007670C3" w:rsidP="007670C3"/>
        </w:tc>
      </w:tr>
      <w:tr w:rsidR="007670C3" w14:paraId="1BC8E12F" w14:textId="77777777" w:rsidTr="00C34739">
        <w:tc>
          <w:tcPr>
            <w:tcW w:w="9628" w:type="dxa"/>
          </w:tcPr>
          <w:p w14:paraId="25CBF027" w14:textId="77777777" w:rsidR="007670C3" w:rsidRDefault="007670C3" w:rsidP="007670C3"/>
        </w:tc>
      </w:tr>
      <w:tr w:rsidR="007670C3" w14:paraId="29F472C9" w14:textId="77777777" w:rsidTr="00C34739">
        <w:tc>
          <w:tcPr>
            <w:tcW w:w="9628" w:type="dxa"/>
          </w:tcPr>
          <w:p w14:paraId="2ACD8858" w14:textId="77777777" w:rsidR="007670C3" w:rsidRDefault="007670C3" w:rsidP="007670C3"/>
        </w:tc>
      </w:tr>
      <w:tr w:rsidR="007670C3" w14:paraId="4D5A3F47" w14:textId="77777777" w:rsidTr="00C34739">
        <w:tc>
          <w:tcPr>
            <w:tcW w:w="9628" w:type="dxa"/>
          </w:tcPr>
          <w:p w14:paraId="4CCC1BFB" w14:textId="77777777" w:rsidR="007670C3" w:rsidRDefault="007670C3" w:rsidP="007670C3"/>
        </w:tc>
      </w:tr>
      <w:tr w:rsidR="007670C3" w14:paraId="35C31778" w14:textId="77777777" w:rsidTr="00C34739">
        <w:tc>
          <w:tcPr>
            <w:tcW w:w="9628" w:type="dxa"/>
          </w:tcPr>
          <w:p w14:paraId="4F20BB6D" w14:textId="77777777" w:rsidR="007670C3" w:rsidRDefault="007670C3" w:rsidP="007670C3"/>
        </w:tc>
      </w:tr>
      <w:tr w:rsidR="007670C3" w14:paraId="765B30ED" w14:textId="77777777" w:rsidTr="00C34739">
        <w:tc>
          <w:tcPr>
            <w:tcW w:w="9628" w:type="dxa"/>
          </w:tcPr>
          <w:p w14:paraId="6F7BAAFA" w14:textId="77777777" w:rsidR="007670C3" w:rsidRDefault="007670C3" w:rsidP="007670C3"/>
        </w:tc>
      </w:tr>
      <w:tr w:rsidR="007670C3" w14:paraId="3C8B7C95" w14:textId="77777777" w:rsidTr="00C34739">
        <w:tc>
          <w:tcPr>
            <w:tcW w:w="9628" w:type="dxa"/>
          </w:tcPr>
          <w:p w14:paraId="4055F457" w14:textId="77777777" w:rsidR="007670C3" w:rsidRDefault="007670C3" w:rsidP="007670C3"/>
        </w:tc>
      </w:tr>
      <w:tr w:rsidR="007670C3" w14:paraId="2374836D" w14:textId="77777777" w:rsidTr="00C34739">
        <w:tc>
          <w:tcPr>
            <w:tcW w:w="9628" w:type="dxa"/>
          </w:tcPr>
          <w:p w14:paraId="348D153D" w14:textId="77777777" w:rsidR="007670C3" w:rsidRDefault="007670C3" w:rsidP="007670C3"/>
        </w:tc>
      </w:tr>
      <w:tr w:rsidR="007670C3" w14:paraId="00F642FF" w14:textId="77777777" w:rsidTr="00C34739">
        <w:tc>
          <w:tcPr>
            <w:tcW w:w="9628" w:type="dxa"/>
          </w:tcPr>
          <w:p w14:paraId="3615E4C6" w14:textId="77777777" w:rsidR="007670C3" w:rsidRDefault="007670C3" w:rsidP="007670C3"/>
        </w:tc>
      </w:tr>
      <w:tr w:rsidR="007670C3" w14:paraId="1FDEB24F" w14:textId="77777777" w:rsidTr="00C34739">
        <w:tc>
          <w:tcPr>
            <w:tcW w:w="9628" w:type="dxa"/>
          </w:tcPr>
          <w:p w14:paraId="56E4BACA" w14:textId="77777777" w:rsidR="007670C3" w:rsidRDefault="007670C3" w:rsidP="007670C3"/>
        </w:tc>
      </w:tr>
      <w:tr w:rsidR="007670C3" w14:paraId="167AFD2B" w14:textId="77777777" w:rsidTr="00C34739">
        <w:tc>
          <w:tcPr>
            <w:tcW w:w="9628" w:type="dxa"/>
          </w:tcPr>
          <w:p w14:paraId="5697BEAE" w14:textId="77777777" w:rsidR="007670C3" w:rsidRDefault="007670C3" w:rsidP="007670C3"/>
        </w:tc>
      </w:tr>
      <w:tr w:rsidR="007670C3" w14:paraId="016B6E3B" w14:textId="77777777" w:rsidTr="00C34739">
        <w:tc>
          <w:tcPr>
            <w:tcW w:w="9628" w:type="dxa"/>
          </w:tcPr>
          <w:p w14:paraId="00A2D253" w14:textId="77777777" w:rsidR="007670C3" w:rsidRDefault="007670C3" w:rsidP="007670C3"/>
        </w:tc>
      </w:tr>
      <w:tr w:rsidR="007670C3" w14:paraId="4EBACE83" w14:textId="77777777" w:rsidTr="00C34739">
        <w:tc>
          <w:tcPr>
            <w:tcW w:w="9628" w:type="dxa"/>
          </w:tcPr>
          <w:p w14:paraId="256FD7E9" w14:textId="77777777" w:rsidR="007670C3" w:rsidRDefault="007670C3" w:rsidP="007670C3"/>
        </w:tc>
      </w:tr>
      <w:tr w:rsidR="007670C3" w14:paraId="369A1350" w14:textId="77777777" w:rsidTr="00C34739">
        <w:tc>
          <w:tcPr>
            <w:tcW w:w="9628" w:type="dxa"/>
          </w:tcPr>
          <w:p w14:paraId="35C3E0F6" w14:textId="77777777" w:rsidR="007670C3" w:rsidRDefault="007670C3" w:rsidP="007670C3"/>
        </w:tc>
      </w:tr>
    </w:tbl>
    <w:p w14:paraId="4E513B36" w14:textId="144BEA2A" w:rsidR="007670C3" w:rsidRDefault="007670C3" w:rsidP="004F53E2"/>
    <w:p w14:paraId="62FDACDB" w14:textId="77777777" w:rsidR="00EC6B0D" w:rsidRPr="004F53E2" w:rsidRDefault="00EC6B0D" w:rsidP="008501F7"/>
    <w:sectPr w:rsidR="00EC6B0D" w:rsidRPr="004F53E2" w:rsidSect="00705C9D">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92052" w14:textId="77777777" w:rsidR="005A463E" w:rsidRDefault="005A463E" w:rsidP="007332FF">
      <w:r>
        <w:separator/>
      </w:r>
    </w:p>
  </w:endnote>
  <w:endnote w:type="continuationSeparator" w:id="0">
    <w:p w14:paraId="1B027E72" w14:textId="77777777" w:rsidR="005A463E" w:rsidRDefault="005A463E"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5A463E" w:rsidRPr="00132658" w14:paraId="27022041" w14:textId="77777777" w:rsidTr="001504D0">
      <w:trPr>
        <w:cantSplit/>
        <w:trHeight w:hRule="exact" w:val="851"/>
        <w:tblHeader/>
      </w:trPr>
      <w:tc>
        <w:tcPr>
          <w:tcW w:w="8505" w:type="dxa"/>
          <w:vAlign w:val="center"/>
        </w:tcPr>
        <w:p w14:paraId="443354FB" w14:textId="77777777" w:rsidR="005A463E" w:rsidRPr="00705C9D" w:rsidRDefault="005A463E" w:rsidP="0047189B">
          <w:pPr>
            <w:pStyle w:val="NTGFooter1items"/>
            <w:rPr>
              <w:rStyle w:val="NTGFooterDepartmentNameChar"/>
            </w:rPr>
          </w:pPr>
          <w:r>
            <w:rPr>
              <w:rStyle w:val="NTGFooterDepartmentofChar"/>
            </w:rPr>
            <w:t xml:space="preserve">DEPARTMENT OF </w:t>
          </w:r>
          <w:r>
            <w:rPr>
              <w:rStyle w:val="NTGFooterDepartmentofChar"/>
              <w:rFonts w:ascii="Arial Black" w:hAnsi="Arial Black"/>
            </w:rPr>
            <w:t>TREASURY AND FINANCE</w:t>
          </w:r>
        </w:p>
        <w:p w14:paraId="6AFC9333" w14:textId="396BCD9E" w:rsidR="005A463E" w:rsidRPr="007B5DA2" w:rsidRDefault="005A463E" w:rsidP="000E342B">
          <w:pPr>
            <w:pStyle w:val="NTGFooter1items"/>
          </w:pPr>
          <w:r>
            <w:t>7 May 2019</w:t>
          </w:r>
        </w:p>
      </w:tc>
      <w:tc>
        <w:tcPr>
          <w:tcW w:w="2268" w:type="dxa"/>
          <w:vAlign w:val="center"/>
        </w:tcPr>
        <w:p w14:paraId="76A8062F" w14:textId="4B72E9AA" w:rsidR="005A463E" w:rsidRPr="00DC1F0F" w:rsidRDefault="005A463E" w:rsidP="00B11C67">
          <w:pPr>
            <w:spacing w:after="0"/>
            <w:jc w:val="right"/>
            <w:rPr>
              <w:sz w:val="20"/>
            </w:rPr>
          </w:pPr>
          <w:r w:rsidRPr="00DC1F0F">
            <w:rPr>
              <w:sz w:val="20"/>
            </w:rPr>
            <w:t xml:space="preserve">Page </w:t>
          </w:r>
          <w:r w:rsidRPr="00DC1F0F">
            <w:rPr>
              <w:sz w:val="20"/>
            </w:rPr>
            <w:fldChar w:fldCharType="begin"/>
          </w:r>
          <w:r w:rsidRPr="00DC1F0F">
            <w:rPr>
              <w:sz w:val="20"/>
            </w:rPr>
            <w:instrText xml:space="preserve"> PAGE  \* Arabic  \* MERGEFORMAT </w:instrText>
          </w:r>
          <w:r w:rsidRPr="00DC1F0F">
            <w:rPr>
              <w:sz w:val="20"/>
            </w:rPr>
            <w:fldChar w:fldCharType="separate"/>
          </w:r>
          <w:r w:rsidR="00DC66FF">
            <w:rPr>
              <w:noProof/>
              <w:sz w:val="20"/>
            </w:rPr>
            <w:t>7</w:t>
          </w:r>
          <w:r w:rsidRPr="00DC1F0F">
            <w:rPr>
              <w:sz w:val="20"/>
            </w:rPr>
            <w:fldChar w:fldCharType="end"/>
          </w:r>
          <w:r w:rsidRPr="00DC1F0F">
            <w:rPr>
              <w:sz w:val="20"/>
            </w:rPr>
            <w:t xml:space="preserve"> of </w:t>
          </w:r>
          <w:r w:rsidRPr="00DC1F0F">
            <w:rPr>
              <w:sz w:val="20"/>
            </w:rPr>
            <w:fldChar w:fldCharType="begin"/>
          </w:r>
          <w:r w:rsidRPr="00DC1F0F">
            <w:rPr>
              <w:sz w:val="20"/>
            </w:rPr>
            <w:instrText xml:space="preserve"> NUMPAGES  \* Arabic  \* MERGEFORMAT </w:instrText>
          </w:r>
          <w:r w:rsidRPr="00DC1F0F">
            <w:rPr>
              <w:sz w:val="20"/>
            </w:rPr>
            <w:fldChar w:fldCharType="separate"/>
          </w:r>
          <w:r w:rsidR="00DC66FF">
            <w:rPr>
              <w:noProof/>
              <w:sz w:val="20"/>
            </w:rPr>
            <w:t>23</w:t>
          </w:r>
          <w:r w:rsidRPr="00DC1F0F">
            <w:rPr>
              <w:noProof/>
              <w:sz w:val="20"/>
            </w:rPr>
            <w:fldChar w:fldCharType="end"/>
          </w:r>
        </w:p>
      </w:tc>
    </w:tr>
  </w:tbl>
  <w:p w14:paraId="179C15BD" w14:textId="77777777" w:rsidR="005A463E" w:rsidRDefault="005A46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5A463E" w:rsidRPr="00132658" w14:paraId="101EF989" w14:textId="77777777" w:rsidTr="001504D0">
      <w:trPr>
        <w:cantSplit/>
        <w:trHeight w:hRule="exact" w:val="851"/>
        <w:tblHeader/>
      </w:trPr>
      <w:tc>
        <w:tcPr>
          <w:tcW w:w="8505" w:type="dxa"/>
          <w:vAlign w:val="center"/>
        </w:tcPr>
        <w:p w14:paraId="22F2AC5B" w14:textId="440E25E6" w:rsidR="005A463E" w:rsidRPr="00705C9D" w:rsidRDefault="005A463E" w:rsidP="007B5DA2">
          <w:pPr>
            <w:pStyle w:val="NTGFooter1items"/>
            <w:rPr>
              <w:rStyle w:val="NTGFooterDepartmentNameChar"/>
            </w:rPr>
          </w:pPr>
          <w:r>
            <w:rPr>
              <w:rStyle w:val="NTGFooterDepartmentofChar"/>
            </w:rPr>
            <w:t xml:space="preserve">DEPARTMENT OF </w:t>
          </w:r>
          <w:r>
            <w:rPr>
              <w:rStyle w:val="NTGFooterDepartmentofChar"/>
              <w:rFonts w:ascii="Arial Black" w:hAnsi="Arial Black"/>
            </w:rPr>
            <w:t>TREASURY AND FINANCE</w:t>
          </w:r>
        </w:p>
        <w:p w14:paraId="52CAEDE2" w14:textId="7FA48496" w:rsidR="005A463E" w:rsidRPr="007B5DA2" w:rsidRDefault="005A463E" w:rsidP="0047189B">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DC66FF">
            <w:rPr>
              <w:noProof/>
            </w:rPr>
            <w:t>11</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DC66FF">
            <w:rPr>
              <w:noProof/>
            </w:rPr>
            <w:t>23</w:t>
          </w:r>
          <w:r>
            <w:rPr>
              <w:noProof/>
            </w:rPr>
            <w:fldChar w:fldCharType="end"/>
          </w:r>
          <w:r w:rsidRPr="007B5DA2">
            <w:tab/>
          </w:r>
          <w:r>
            <w:t>7 May 2019</w:t>
          </w:r>
        </w:p>
      </w:tc>
      <w:tc>
        <w:tcPr>
          <w:tcW w:w="2268" w:type="dxa"/>
          <w:vAlign w:val="center"/>
        </w:tcPr>
        <w:p w14:paraId="4E14D43D" w14:textId="77777777" w:rsidR="005A463E" w:rsidRPr="001E14EB" w:rsidRDefault="005A463E" w:rsidP="00B606A1">
          <w:pPr>
            <w:spacing w:after="0"/>
            <w:jc w:val="right"/>
          </w:pPr>
          <w:r>
            <w:rPr>
              <w:noProof/>
              <w:lang w:eastAsia="en-AU"/>
            </w:rPr>
            <w:drawing>
              <wp:inline distT="0" distB="0" distL="0" distR="0" wp14:anchorId="36CA65B3" wp14:editId="0DAC4465">
                <wp:extent cx="1346400" cy="479412"/>
                <wp:effectExtent l="0" t="0" r="6350" b="0"/>
                <wp:docPr id="5" name="Picture 5"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0F57BA4A" w14:textId="77777777" w:rsidR="005A463E" w:rsidRDefault="005A463E" w:rsidP="001504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975EF" w14:textId="77777777" w:rsidR="005A463E" w:rsidRDefault="005A463E" w:rsidP="007332FF">
      <w:r>
        <w:separator/>
      </w:r>
    </w:p>
  </w:footnote>
  <w:footnote w:type="continuationSeparator" w:id="0">
    <w:p w14:paraId="35C9C52F" w14:textId="77777777" w:rsidR="005A463E" w:rsidRDefault="005A463E"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895859425"/>
      <w:dataBinding w:prefixMappings="xmlns:ns0='http://purl.org/dc/elements/1.1/' xmlns:ns1='http://schemas.openxmlformats.org/package/2006/metadata/core-properties' " w:xpath="/ns1:coreProperties[1]/ns0:title[1]" w:storeItemID="{6C3C8BC8-F283-45AE-878A-BAB7291924A1}"/>
      <w:text/>
    </w:sdtPr>
    <w:sdtContent>
      <w:p w14:paraId="7015C234" w14:textId="77777777" w:rsidR="005A463E" w:rsidRDefault="005A463E" w:rsidP="00FC28C3">
        <w:pPr>
          <w:pStyle w:val="Header"/>
          <w:tabs>
            <w:tab w:val="clear" w:pos="9026"/>
          </w:tabs>
          <w:ind w:right="-568"/>
        </w:pPr>
        <w:r>
          <w:t>First Home Owner Grant (FHOG)</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56"/>
      </w:rPr>
      <w:alias w:val="Title"/>
      <w:tag w:val=""/>
      <w:id w:val="-1441832063"/>
      <w:dataBinding w:prefixMappings="xmlns:ns0='http://purl.org/dc/elements/1.1/' xmlns:ns1='http://schemas.openxmlformats.org/package/2006/metadata/core-properties' " w:xpath="/ns1:coreProperties[1]/ns0:title[1]" w:storeItemID="{6C3C8BC8-F283-45AE-878A-BAB7291924A1}"/>
      <w:text/>
    </w:sdtPr>
    <w:sdtContent>
      <w:p w14:paraId="00329828" w14:textId="77777777" w:rsidR="005A463E" w:rsidRDefault="005A463E" w:rsidP="00325940">
        <w:pPr>
          <w:pStyle w:val="Title"/>
        </w:pPr>
        <w:r w:rsidRPr="00E857FC">
          <w:rPr>
            <w:sz w:val="56"/>
          </w:rPr>
          <w:t>First Home Owner Grant (FHOG)</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0CED"/>
    <w:multiLevelType w:val="hybridMultilevel"/>
    <w:tmpl w:val="40788B04"/>
    <w:lvl w:ilvl="0" w:tplc="B7282C04">
      <w:start w:val="1"/>
      <w:numFmt w:val="lowerRoman"/>
      <w:lvlText w:val="(%1)"/>
      <w:lvlJc w:val="left"/>
      <w:pPr>
        <w:ind w:left="1163" w:hanging="380"/>
      </w:pPr>
      <w:rPr>
        <w:rFonts w:ascii="Arial" w:eastAsia="Arial" w:hAnsi="Arial" w:cs="Arial" w:hint="default"/>
        <w:spacing w:val="-1"/>
        <w:w w:val="100"/>
        <w:sz w:val="19"/>
        <w:szCs w:val="19"/>
      </w:rPr>
    </w:lvl>
    <w:lvl w:ilvl="1" w:tplc="23D85966">
      <w:numFmt w:val="bullet"/>
      <w:lvlText w:val="•"/>
      <w:lvlJc w:val="left"/>
      <w:pPr>
        <w:ind w:left="2146" w:hanging="380"/>
      </w:pPr>
      <w:rPr>
        <w:rFonts w:hint="default"/>
      </w:rPr>
    </w:lvl>
    <w:lvl w:ilvl="2" w:tplc="26E8F786">
      <w:numFmt w:val="bullet"/>
      <w:lvlText w:val="•"/>
      <w:lvlJc w:val="left"/>
      <w:pPr>
        <w:ind w:left="3133" w:hanging="380"/>
      </w:pPr>
      <w:rPr>
        <w:rFonts w:hint="default"/>
      </w:rPr>
    </w:lvl>
    <w:lvl w:ilvl="3" w:tplc="90A0F020">
      <w:numFmt w:val="bullet"/>
      <w:lvlText w:val="•"/>
      <w:lvlJc w:val="left"/>
      <w:pPr>
        <w:ind w:left="4119" w:hanging="380"/>
      </w:pPr>
      <w:rPr>
        <w:rFonts w:hint="default"/>
      </w:rPr>
    </w:lvl>
    <w:lvl w:ilvl="4" w:tplc="A18274B2">
      <w:numFmt w:val="bullet"/>
      <w:lvlText w:val="•"/>
      <w:lvlJc w:val="left"/>
      <w:pPr>
        <w:ind w:left="5106" w:hanging="380"/>
      </w:pPr>
      <w:rPr>
        <w:rFonts w:hint="default"/>
      </w:rPr>
    </w:lvl>
    <w:lvl w:ilvl="5" w:tplc="6F64E2F8">
      <w:numFmt w:val="bullet"/>
      <w:lvlText w:val="•"/>
      <w:lvlJc w:val="left"/>
      <w:pPr>
        <w:ind w:left="6092" w:hanging="380"/>
      </w:pPr>
      <w:rPr>
        <w:rFonts w:hint="default"/>
      </w:rPr>
    </w:lvl>
    <w:lvl w:ilvl="6" w:tplc="F544C7E0">
      <w:numFmt w:val="bullet"/>
      <w:lvlText w:val="•"/>
      <w:lvlJc w:val="left"/>
      <w:pPr>
        <w:ind w:left="7079" w:hanging="380"/>
      </w:pPr>
      <w:rPr>
        <w:rFonts w:hint="default"/>
      </w:rPr>
    </w:lvl>
    <w:lvl w:ilvl="7" w:tplc="7042EBC2">
      <w:numFmt w:val="bullet"/>
      <w:lvlText w:val="•"/>
      <w:lvlJc w:val="left"/>
      <w:pPr>
        <w:ind w:left="8065" w:hanging="380"/>
      </w:pPr>
      <w:rPr>
        <w:rFonts w:hint="default"/>
      </w:rPr>
    </w:lvl>
    <w:lvl w:ilvl="8" w:tplc="F4DA0A4C">
      <w:numFmt w:val="bullet"/>
      <w:lvlText w:val="•"/>
      <w:lvlJc w:val="left"/>
      <w:pPr>
        <w:ind w:left="9052" w:hanging="380"/>
      </w:pPr>
      <w:rPr>
        <w:rFonts w:hint="default"/>
      </w:rPr>
    </w:lvl>
  </w:abstractNum>
  <w:abstractNum w:abstractNumId="1"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7245D0"/>
    <w:multiLevelType w:val="multilevel"/>
    <w:tmpl w:val="0C78A7AC"/>
    <w:name w:val="NTG Table Bullet List322"/>
    <w:numStyleLink w:val="Tablebulletlist"/>
  </w:abstractNum>
  <w:abstractNum w:abstractNumId="3" w15:restartNumberingAfterBreak="0">
    <w:nsid w:val="0C0E31BE"/>
    <w:multiLevelType w:val="hybridMultilevel"/>
    <w:tmpl w:val="9226220C"/>
    <w:lvl w:ilvl="0" w:tplc="77463F32">
      <w:start w:val="1"/>
      <w:numFmt w:val="decimal"/>
      <w:lvlText w:val="%1."/>
      <w:lvlJc w:val="left"/>
      <w:pPr>
        <w:ind w:left="720" w:hanging="360"/>
      </w:pPr>
      <w:rPr>
        <w:rFonts w:asciiTheme="minorHAnsi" w:hAnsiTheme="minorHAnsi"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1D66E59"/>
    <w:multiLevelType w:val="hybridMultilevel"/>
    <w:tmpl w:val="471EDD70"/>
    <w:lvl w:ilvl="0" w:tplc="C890B0B4">
      <w:start w:val="1"/>
      <w:numFmt w:val="decimal"/>
      <w:lvlText w:val="%1."/>
      <w:lvlJc w:val="left"/>
      <w:pPr>
        <w:ind w:left="963" w:hanging="397"/>
        <w:jc w:val="right"/>
      </w:pPr>
      <w:rPr>
        <w:rFonts w:ascii="Arial" w:eastAsia="Arial" w:hAnsi="Arial" w:cs="Arial" w:hint="default"/>
        <w:b/>
        <w:bCs/>
        <w:spacing w:val="-1"/>
        <w:w w:val="100"/>
        <w:sz w:val="27"/>
        <w:szCs w:val="27"/>
      </w:rPr>
    </w:lvl>
    <w:lvl w:ilvl="1" w:tplc="7FE01748">
      <w:numFmt w:val="bullet"/>
      <w:lvlText w:val="•"/>
      <w:lvlJc w:val="left"/>
      <w:pPr>
        <w:ind w:left="1247" w:hanging="284"/>
      </w:pPr>
      <w:rPr>
        <w:rFonts w:ascii="Arial" w:eastAsia="Arial" w:hAnsi="Arial" w:cs="Arial" w:hint="default"/>
        <w:b/>
        <w:bCs/>
        <w:i/>
        <w:spacing w:val="-1"/>
        <w:w w:val="100"/>
        <w:sz w:val="20"/>
        <w:szCs w:val="20"/>
      </w:rPr>
    </w:lvl>
    <w:lvl w:ilvl="2" w:tplc="64E65330">
      <w:numFmt w:val="bullet"/>
      <w:lvlText w:val="•"/>
      <w:lvlJc w:val="left"/>
      <w:pPr>
        <w:ind w:left="2425" w:hanging="284"/>
      </w:pPr>
      <w:rPr>
        <w:rFonts w:hint="default"/>
      </w:rPr>
    </w:lvl>
    <w:lvl w:ilvl="3" w:tplc="CA06076A">
      <w:numFmt w:val="bullet"/>
      <w:lvlText w:val="•"/>
      <w:lvlJc w:val="left"/>
      <w:pPr>
        <w:ind w:left="3610" w:hanging="284"/>
      </w:pPr>
      <w:rPr>
        <w:rFonts w:hint="default"/>
      </w:rPr>
    </w:lvl>
    <w:lvl w:ilvl="4" w:tplc="C42EAD80">
      <w:numFmt w:val="bullet"/>
      <w:lvlText w:val="•"/>
      <w:lvlJc w:val="left"/>
      <w:pPr>
        <w:ind w:left="4795" w:hanging="284"/>
      </w:pPr>
      <w:rPr>
        <w:rFonts w:hint="default"/>
      </w:rPr>
    </w:lvl>
    <w:lvl w:ilvl="5" w:tplc="98601E46">
      <w:numFmt w:val="bullet"/>
      <w:lvlText w:val="•"/>
      <w:lvlJc w:val="left"/>
      <w:pPr>
        <w:ind w:left="5980" w:hanging="284"/>
      </w:pPr>
      <w:rPr>
        <w:rFonts w:hint="default"/>
      </w:rPr>
    </w:lvl>
    <w:lvl w:ilvl="6" w:tplc="CC1C08CA">
      <w:numFmt w:val="bullet"/>
      <w:lvlText w:val="•"/>
      <w:lvlJc w:val="left"/>
      <w:pPr>
        <w:ind w:left="7165" w:hanging="284"/>
      </w:pPr>
      <w:rPr>
        <w:rFonts w:hint="default"/>
      </w:rPr>
    </w:lvl>
    <w:lvl w:ilvl="7" w:tplc="832EDD54">
      <w:numFmt w:val="bullet"/>
      <w:lvlText w:val="•"/>
      <w:lvlJc w:val="left"/>
      <w:pPr>
        <w:ind w:left="8350" w:hanging="284"/>
      </w:pPr>
      <w:rPr>
        <w:rFonts w:hint="default"/>
      </w:rPr>
    </w:lvl>
    <w:lvl w:ilvl="8" w:tplc="5A58668A">
      <w:numFmt w:val="bullet"/>
      <w:lvlText w:val="•"/>
      <w:lvlJc w:val="left"/>
      <w:pPr>
        <w:ind w:left="9535" w:hanging="284"/>
      </w:pPr>
      <w:rPr>
        <w:rFonts w:hint="default"/>
      </w:r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8D26C06"/>
    <w:multiLevelType w:val="multilevel"/>
    <w:tmpl w:val="3E5E177A"/>
    <w:name w:val="NTG Table Bullet List33222222222222222"/>
    <w:numStyleLink w:val="Tablenumberlist"/>
  </w:abstractNum>
  <w:abstractNum w:abstractNumId="10" w15:restartNumberingAfterBreak="0">
    <w:nsid w:val="19533A06"/>
    <w:multiLevelType w:val="multilevel"/>
    <w:tmpl w:val="3928FD02"/>
    <w:name w:val="NTG Table Bullet List3222"/>
    <w:numStyleLink w:val="Bulletlist"/>
  </w:abstractNum>
  <w:abstractNum w:abstractNumId="11" w15:restartNumberingAfterBreak="0">
    <w:nsid w:val="19AE65C9"/>
    <w:multiLevelType w:val="multilevel"/>
    <w:tmpl w:val="232CB8CE"/>
    <w:lvl w:ilvl="0">
      <w:start w:val="1"/>
      <w:numFmt w:val="decimal"/>
      <w:pStyle w:val="Tablenumberlistlevel1"/>
      <w:lvlText w:val="%1."/>
      <w:lvlJc w:val="left"/>
      <w:pPr>
        <w:ind w:left="284" w:hanging="284"/>
      </w:pPr>
      <w:rPr>
        <w:rFonts w:asciiTheme="majorHAnsi" w:hAnsiTheme="majorHAnsi" w:cstheme="majorHAnsi" w:hint="default"/>
        <w:sz w:val="20"/>
        <w:szCs w:val="20"/>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2" w15:restartNumberingAfterBreak="0">
    <w:nsid w:val="1A4861DE"/>
    <w:multiLevelType w:val="hybridMultilevel"/>
    <w:tmpl w:val="9A9247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26429D"/>
    <w:multiLevelType w:val="multilevel"/>
    <w:tmpl w:val="3E5E177A"/>
    <w:name w:val="NTG Table Bullet List33222222222"/>
    <w:numStyleLink w:val="Tablenumberlist"/>
  </w:abstractNum>
  <w:abstractNum w:abstractNumId="14" w15:restartNumberingAfterBreak="0">
    <w:nsid w:val="1B86276C"/>
    <w:multiLevelType w:val="multilevel"/>
    <w:tmpl w:val="3928FD02"/>
    <w:name w:val="NTG Table Bullet List32223"/>
    <w:numStyleLink w:val="Bulletlist"/>
  </w:abstractNum>
  <w:abstractNum w:abstractNumId="15" w15:restartNumberingAfterBreak="0">
    <w:nsid w:val="1BE2655C"/>
    <w:multiLevelType w:val="hybridMultilevel"/>
    <w:tmpl w:val="A6D4A3F2"/>
    <w:lvl w:ilvl="0" w:tplc="0DFCD714">
      <w:numFmt w:val="bullet"/>
      <w:lvlText w:val="•"/>
      <w:lvlJc w:val="left"/>
      <w:pPr>
        <w:ind w:left="544" w:hanging="284"/>
      </w:pPr>
      <w:rPr>
        <w:rFonts w:hint="default"/>
        <w:spacing w:val="-1"/>
        <w:w w:val="99"/>
      </w:rPr>
    </w:lvl>
    <w:lvl w:ilvl="1" w:tplc="992C9F38">
      <w:numFmt w:val="bullet"/>
      <w:lvlText w:val="•"/>
      <w:lvlJc w:val="left"/>
      <w:pPr>
        <w:ind w:left="850" w:hanging="284"/>
      </w:pPr>
      <w:rPr>
        <w:rFonts w:ascii="Arial" w:eastAsia="Arial" w:hAnsi="Arial" w:cs="Arial" w:hint="default"/>
        <w:spacing w:val="-1"/>
        <w:w w:val="100"/>
        <w:sz w:val="19"/>
        <w:szCs w:val="19"/>
      </w:rPr>
    </w:lvl>
    <w:lvl w:ilvl="2" w:tplc="A718B110">
      <w:numFmt w:val="bullet"/>
      <w:lvlText w:val="•"/>
      <w:lvlJc w:val="left"/>
      <w:pPr>
        <w:ind w:left="1432" w:hanging="284"/>
      </w:pPr>
      <w:rPr>
        <w:rFonts w:hint="default"/>
      </w:rPr>
    </w:lvl>
    <w:lvl w:ilvl="3" w:tplc="2550B6AA">
      <w:numFmt w:val="bullet"/>
      <w:lvlText w:val="•"/>
      <w:lvlJc w:val="left"/>
      <w:pPr>
        <w:ind w:left="2005" w:hanging="284"/>
      </w:pPr>
      <w:rPr>
        <w:rFonts w:hint="default"/>
      </w:rPr>
    </w:lvl>
    <w:lvl w:ilvl="4" w:tplc="4C94417C">
      <w:numFmt w:val="bullet"/>
      <w:lvlText w:val="•"/>
      <w:lvlJc w:val="left"/>
      <w:pPr>
        <w:ind w:left="2578" w:hanging="284"/>
      </w:pPr>
      <w:rPr>
        <w:rFonts w:hint="default"/>
      </w:rPr>
    </w:lvl>
    <w:lvl w:ilvl="5" w:tplc="845A0DE2">
      <w:numFmt w:val="bullet"/>
      <w:lvlText w:val="•"/>
      <w:lvlJc w:val="left"/>
      <w:pPr>
        <w:ind w:left="3150" w:hanging="284"/>
      </w:pPr>
      <w:rPr>
        <w:rFonts w:hint="default"/>
      </w:rPr>
    </w:lvl>
    <w:lvl w:ilvl="6" w:tplc="D302AE14">
      <w:numFmt w:val="bullet"/>
      <w:lvlText w:val="•"/>
      <w:lvlJc w:val="left"/>
      <w:pPr>
        <w:ind w:left="3723" w:hanging="284"/>
      </w:pPr>
      <w:rPr>
        <w:rFonts w:hint="default"/>
      </w:rPr>
    </w:lvl>
    <w:lvl w:ilvl="7" w:tplc="E5F81414">
      <w:numFmt w:val="bullet"/>
      <w:lvlText w:val="•"/>
      <w:lvlJc w:val="left"/>
      <w:pPr>
        <w:ind w:left="4296" w:hanging="284"/>
      </w:pPr>
      <w:rPr>
        <w:rFonts w:hint="default"/>
      </w:rPr>
    </w:lvl>
    <w:lvl w:ilvl="8" w:tplc="B2D4EF9A">
      <w:numFmt w:val="bullet"/>
      <w:lvlText w:val="•"/>
      <w:lvlJc w:val="left"/>
      <w:pPr>
        <w:ind w:left="4868" w:hanging="284"/>
      </w:pPr>
      <w:rPr>
        <w:rFonts w:hint="default"/>
      </w:rPr>
    </w:lvl>
  </w:abstractNum>
  <w:abstractNum w:abstractNumId="16" w15:restartNumberingAfterBreak="0">
    <w:nsid w:val="1C4419BE"/>
    <w:multiLevelType w:val="multilevel"/>
    <w:tmpl w:val="CF4C55FE"/>
    <w:lvl w:ilvl="0">
      <w:start w:val="1"/>
      <w:numFmt w:val="bullet"/>
      <w:lvlText w:val=""/>
      <w:lvlJc w:val="left"/>
      <w:pPr>
        <w:ind w:left="357" w:hanging="357"/>
      </w:pPr>
      <w:rPr>
        <w:rFonts w:ascii="Symbol" w:hAnsi="Symbol" w:hint="default"/>
        <w:color w:val="auto"/>
      </w:rPr>
    </w:lvl>
    <w:lvl w:ilvl="1">
      <w:start w:val="1"/>
      <w:numFmt w:val="bullet"/>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Lato" w:hAnsi="Lato"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1D0744AE"/>
    <w:multiLevelType w:val="multilevel"/>
    <w:tmpl w:val="3E5E177A"/>
    <w:name w:val="NTG Table Bullet List3222322"/>
    <w:numStyleLink w:val="Tablenumberlist"/>
  </w:abstractNum>
  <w:abstractNum w:abstractNumId="18" w15:restartNumberingAfterBreak="0">
    <w:nsid w:val="1D1B44CC"/>
    <w:multiLevelType w:val="hybridMultilevel"/>
    <w:tmpl w:val="295E5486"/>
    <w:lvl w:ilvl="0" w:tplc="2092C2F6">
      <w:numFmt w:val="bullet"/>
      <w:lvlText w:val="•"/>
      <w:lvlJc w:val="left"/>
      <w:pPr>
        <w:ind w:left="401" w:hanging="284"/>
      </w:pPr>
      <w:rPr>
        <w:rFonts w:ascii="Arial" w:eastAsia="Arial" w:hAnsi="Arial" w:cs="Arial" w:hint="default"/>
        <w:w w:val="111"/>
        <w:sz w:val="17"/>
        <w:szCs w:val="17"/>
      </w:rPr>
    </w:lvl>
    <w:lvl w:ilvl="1" w:tplc="C9122E2A">
      <w:numFmt w:val="bullet"/>
      <w:lvlText w:val="•"/>
      <w:lvlJc w:val="left"/>
      <w:pPr>
        <w:ind w:left="1437" w:hanging="284"/>
      </w:pPr>
      <w:rPr>
        <w:rFonts w:hint="default"/>
      </w:rPr>
    </w:lvl>
    <w:lvl w:ilvl="2" w:tplc="90F6CB2C">
      <w:numFmt w:val="bullet"/>
      <w:lvlText w:val="•"/>
      <w:lvlJc w:val="left"/>
      <w:pPr>
        <w:ind w:left="2474" w:hanging="284"/>
      </w:pPr>
      <w:rPr>
        <w:rFonts w:hint="default"/>
      </w:rPr>
    </w:lvl>
    <w:lvl w:ilvl="3" w:tplc="EA44C166">
      <w:numFmt w:val="bullet"/>
      <w:lvlText w:val="•"/>
      <w:lvlJc w:val="left"/>
      <w:pPr>
        <w:ind w:left="3511" w:hanging="284"/>
      </w:pPr>
      <w:rPr>
        <w:rFonts w:hint="default"/>
      </w:rPr>
    </w:lvl>
    <w:lvl w:ilvl="4" w:tplc="D96CBC98">
      <w:numFmt w:val="bullet"/>
      <w:lvlText w:val="•"/>
      <w:lvlJc w:val="left"/>
      <w:pPr>
        <w:ind w:left="4548" w:hanging="284"/>
      </w:pPr>
      <w:rPr>
        <w:rFonts w:hint="default"/>
      </w:rPr>
    </w:lvl>
    <w:lvl w:ilvl="5" w:tplc="A3A22222">
      <w:numFmt w:val="bullet"/>
      <w:lvlText w:val="•"/>
      <w:lvlJc w:val="left"/>
      <w:pPr>
        <w:ind w:left="5586" w:hanging="284"/>
      </w:pPr>
      <w:rPr>
        <w:rFonts w:hint="default"/>
      </w:rPr>
    </w:lvl>
    <w:lvl w:ilvl="6" w:tplc="FF04C54C">
      <w:numFmt w:val="bullet"/>
      <w:lvlText w:val="•"/>
      <w:lvlJc w:val="left"/>
      <w:pPr>
        <w:ind w:left="6623" w:hanging="284"/>
      </w:pPr>
      <w:rPr>
        <w:rFonts w:hint="default"/>
      </w:rPr>
    </w:lvl>
    <w:lvl w:ilvl="7" w:tplc="7562A36E">
      <w:numFmt w:val="bullet"/>
      <w:lvlText w:val="•"/>
      <w:lvlJc w:val="left"/>
      <w:pPr>
        <w:ind w:left="7660" w:hanging="284"/>
      </w:pPr>
      <w:rPr>
        <w:rFonts w:hint="default"/>
      </w:rPr>
    </w:lvl>
    <w:lvl w:ilvl="8" w:tplc="43DA879C">
      <w:numFmt w:val="bullet"/>
      <w:lvlText w:val="•"/>
      <w:lvlJc w:val="left"/>
      <w:pPr>
        <w:ind w:left="8697" w:hanging="284"/>
      </w:pPr>
      <w:rPr>
        <w:rFonts w:hint="default"/>
      </w:rPr>
    </w:lvl>
  </w:abstractNum>
  <w:abstractNum w:abstractNumId="19" w15:restartNumberingAfterBreak="0">
    <w:nsid w:val="1D991D9B"/>
    <w:multiLevelType w:val="hybridMultilevel"/>
    <w:tmpl w:val="FBF6A378"/>
    <w:lvl w:ilvl="0" w:tplc="D2129534">
      <w:start w:val="1"/>
      <w:numFmt w:val="decimal"/>
      <w:lvlText w:val="%1."/>
      <w:lvlJc w:val="left"/>
      <w:pPr>
        <w:ind w:left="526" w:hanging="361"/>
      </w:pPr>
      <w:rPr>
        <w:rFonts w:ascii="Arial" w:eastAsia="Arial" w:hAnsi="Arial" w:cs="Arial" w:hint="default"/>
        <w:spacing w:val="-4"/>
        <w:w w:val="99"/>
        <w:sz w:val="19"/>
        <w:szCs w:val="19"/>
      </w:rPr>
    </w:lvl>
    <w:lvl w:ilvl="1" w:tplc="557499B6">
      <w:numFmt w:val="bullet"/>
      <w:lvlText w:val="•"/>
      <w:lvlJc w:val="left"/>
      <w:pPr>
        <w:ind w:left="1586" w:hanging="361"/>
      </w:pPr>
      <w:rPr>
        <w:rFonts w:hint="default"/>
      </w:rPr>
    </w:lvl>
    <w:lvl w:ilvl="2" w:tplc="5E08B728">
      <w:numFmt w:val="bullet"/>
      <w:lvlText w:val="•"/>
      <w:lvlJc w:val="left"/>
      <w:pPr>
        <w:ind w:left="2653" w:hanging="361"/>
      </w:pPr>
      <w:rPr>
        <w:rFonts w:hint="default"/>
      </w:rPr>
    </w:lvl>
    <w:lvl w:ilvl="3" w:tplc="E7262738">
      <w:numFmt w:val="bullet"/>
      <w:lvlText w:val="•"/>
      <w:lvlJc w:val="left"/>
      <w:pPr>
        <w:ind w:left="3719" w:hanging="361"/>
      </w:pPr>
      <w:rPr>
        <w:rFonts w:hint="default"/>
      </w:rPr>
    </w:lvl>
    <w:lvl w:ilvl="4" w:tplc="EF22767E">
      <w:numFmt w:val="bullet"/>
      <w:lvlText w:val="•"/>
      <w:lvlJc w:val="left"/>
      <w:pPr>
        <w:ind w:left="4786" w:hanging="361"/>
      </w:pPr>
      <w:rPr>
        <w:rFonts w:hint="default"/>
      </w:rPr>
    </w:lvl>
    <w:lvl w:ilvl="5" w:tplc="58BEF814">
      <w:numFmt w:val="bullet"/>
      <w:lvlText w:val="•"/>
      <w:lvlJc w:val="left"/>
      <w:pPr>
        <w:ind w:left="5852" w:hanging="361"/>
      </w:pPr>
      <w:rPr>
        <w:rFonts w:hint="default"/>
      </w:rPr>
    </w:lvl>
    <w:lvl w:ilvl="6" w:tplc="B2B43526">
      <w:numFmt w:val="bullet"/>
      <w:lvlText w:val="•"/>
      <w:lvlJc w:val="left"/>
      <w:pPr>
        <w:ind w:left="6919" w:hanging="361"/>
      </w:pPr>
      <w:rPr>
        <w:rFonts w:hint="default"/>
      </w:rPr>
    </w:lvl>
    <w:lvl w:ilvl="7" w:tplc="48D2114C">
      <w:numFmt w:val="bullet"/>
      <w:lvlText w:val="•"/>
      <w:lvlJc w:val="left"/>
      <w:pPr>
        <w:ind w:left="7985" w:hanging="361"/>
      </w:pPr>
      <w:rPr>
        <w:rFonts w:hint="default"/>
      </w:rPr>
    </w:lvl>
    <w:lvl w:ilvl="8" w:tplc="EAE6394A">
      <w:numFmt w:val="bullet"/>
      <w:lvlText w:val="•"/>
      <w:lvlJc w:val="left"/>
      <w:pPr>
        <w:ind w:left="9052" w:hanging="361"/>
      </w:pPr>
      <w:rPr>
        <w:rFonts w:hint="default"/>
      </w:rPr>
    </w:lvl>
  </w:abstractNum>
  <w:abstractNum w:abstractNumId="20"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1" w15:restartNumberingAfterBreak="0">
    <w:nsid w:val="272E3F76"/>
    <w:multiLevelType w:val="multilevel"/>
    <w:tmpl w:val="3E5E177A"/>
    <w:name w:val="NTG Table Bullet List3322"/>
    <w:numStyleLink w:val="Tablenumberlist"/>
  </w:abstractNum>
  <w:abstractNum w:abstractNumId="22" w15:restartNumberingAfterBreak="0">
    <w:nsid w:val="27CE4608"/>
    <w:multiLevelType w:val="multilevel"/>
    <w:tmpl w:val="3E5E177A"/>
    <w:name w:val="NTG Table Bullet List33222"/>
    <w:numStyleLink w:val="Tablenumberlist"/>
  </w:abstractNum>
  <w:abstractNum w:abstractNumId="23" w15:restartNumberingAfterBreak="0">
    <w:nsid w:val="27D83E4D"/>
    <w:multiLevelType w:val="multilevel"/>
    <w:tmpl w:val="3928FD02"/>
    <w:numStyleLink w:val="Bulletlist"/>
  </w:abstractNum>
  <w:abstractNum w:abstractNumId="24" w15:restartNumberingAfterBreak="0">
    <w:nsid w:val="2BA80E59"/>
    <w:multiLevelType w:val="hybridMultilevel"/>
    <w:tmpl w:val="43F0BAE4"/>
    <w:lvl w:ilvl="0" w:tplc="36DAC0C6">
      <w:start w:val="1"/>
      <w:numFmt w:val="decimal"/>
      <w:lvlText w:val="%1."/>
      <w:lvlJc w:val="left"/>
      <w:pPr>
        <w:ind w:left="918" w:hanging="353"/>
      </w:pPr>
      <w:rPr>
        <w:rFonts w:ascii="Arial" w:eastAsia="Arial" w:hAnsi="Arial" w:cs="Arial" w:hint="default"/>
        <w:spacing w:val="-18"/>
        <w:w w:val="99"/>
        <w:sz w:val="19"/>
        <w:szCs w:val="19"/>
      </w:rPr>
    </w:lvl>
    <w:lvl w:ilvl="1" w:tplc="2556B7C8">
      <w:start w:val="1"/>
      <w:numFmt w:val="lowerLetter"/>
      <w:lvlText w:val="(%2)"/>
      <w:lvlJc w:val="left"/>
      <w:pPr>
        <w:ind w:left="1259" w:hanging="341"/>
      </w:pPr>
      <w:rPr>
        <w:rFonts w:ascii="Arial" w:eastAsia="Arial" w:hAnsi="Arial" w:cs="Arial" w:hint="default"/>
        <w:spacing w:val="-1"/>
        <w:w w:val="100"/>
        <w:sz w:val="19"/>
        <w:szCs w:val="19"/>
      </w:rPr>
    </w:lvl>
    <w:lvl w:ilvl="2" w:tplc="EFBE13DC">
      <w:numFmt w:val="bullet"/>
      <w:lvlText w:val="•"/>
      <w:lvlJc w:val="left"/>
      <w:pPr>
        <w:ind w:left="2442" w:hanging="341"/>
      </w:pPr>
      <w:rPr>
        <w:rFonts w:hint="default"/>
      </w:rPr>
    </w:lvl>
    <w:lvl w:ilvl="3" w:tplc="4E0ED440">
      <w:numFmt w:val="bullet"/>
      <w:lvlText w:val="•"/>
      <w:lvlJc w:val="left"/>
      <w:pPr>
        <w:ind w:left="3625" w:hanging="341"/>
      </w:pPr>
      <w:rPr>
        <w:rFonts w:hint="default"/>
      </w:rPr>
    </w:lvl>
    <w:lvl w:ilvl="4" w:tplc="342E54A4">
      <w:numFmt w:val="bullet"/>
      <w:lvlText w:val="•"/>
      <w:lvlJc w:val="left"/>
      <w:pPr>
        <w:ind w:left="4808" w:hanging="341"/>
      </w:pPr>
      <w:rPr>
        <w:rFonts w:hint="default"/>
      </w:rPr>
    </w:lvl>
    <w:lvl w:ilvl="5" w:tplc="A1663B10">
      <w:numFmt w:val="bullet"/>
      <w:lvlText w:val="•"/>
      <w:lvlJc w:val="left"/>
      <w:pPr>
        <w:ind w:left="5991" w:hanging="341"/>
      </w:pPr>
      <w:rPr>
        <w:rFonts w:hint="default"/>
      </w:rPr>
    </w:lvl>
    <w:lvl w:ilvl="6" w:tplc="2C0C3A28">
      <w:numFmt w:val="bullet"/>
      <w:lvlText w:val="•"/>
      <w:lvlJc w:val="left"/>
      <w:pPr>
        <w:ind w:left="7174" w:hanging="341"/>
      </w:pPr>
      <w:rPr>
        <w:rFonts w:hint="default"/>
      </w:rPr>
    </w:lvl>
    <w:lvl w:ilvl="7" w:tplc="9902558C">
      <w:numFmt w:val="bullet"/>
      <w:lvlText w:val="•"/>
      <w:lvlJc w:val="left"/>
      <w:pPr>
        <w:ind w:left="8357" w:hanging="341"/>
      </w:pPr>
      <w:rPr>
        <w:rFonts w:hint="default"/>
      </w:rPr>
    </w:lvl>
    <w:lvl w:ilvl="8" w:tplc="519E98D4">
      <w:numFmt w:val="bullet"/>
      <w:lvlText w:val="•"/>
      <w:lvlJc w:val="left"/>
      <w:pPr>
        <w:ind w:left="9539" w:hanging="341"/>
      </w:pPr>
      <w:rPr>
        <w:rFonts w:hint="default"/>
      </w:rPr>
    </w:lvl>
  </w:abstractNum>
  <w:abstractNum w:abstractNumId="25"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6" w15:restartNumberingAfterBreak="0">
    <w:nsid w:val="2E291425"/>
    <w:multiLevelType w:val="hybridMultilevel"/>
    <w:tmpl w:val="1F5C526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15:restartNumberingAfterBreak="0">
    <w:nsid w:val="2E693641"/>
    <w:multiLevelType w:val="multilevel"/>
    <w:tmpl w:val="3E5E177A"/>
    <w:name w:val="NTG Table Bullet List33"/>
    <w:numStyleLink w:val="Tablenumberlist"/>
  </w:abstractNum>
  <w:abstractNum w:abstractNumId="28" w15:restartNumberingAfterBreak="0">
    <w:nsid w:val="2EF077BC"/>
    <w:multiLevelType w:val="multilevel"/>
    <w:tmpl w:val="0C78A7AC"/>
    <w:name w:val="NTG Table Bullet List33222222222222222222"/>
    <w:numStyleLink w:val="Tablebulletlist"/>
  </w:abstractNum>
  <w:abstractNum w:abstractNumId="29" w15:restartNumberingAfterBreak="0">
    <w:nsid w:val="32DF44DA"/>
    <w:multiLevelType w:val="multilevel"/>
    <w:tmpl w:val="3E5E177A"/>
    <w:name w:val="NTG Table Bullet List3222323"/>
    <w:numStyleLink w:val="Tablenumberlist"/>
  </w:abstractNum>
  <w:abstractNum w:abstractNumId="30"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1" w15:restartNumberingAfterBreak="0">
    <w:nsid w:val="393D12D1"/>
    <w:multiLevelType w:val="hybridMultilevel"/>
    <w:tmpl w:val="0DB4035E"/>
    <w:lvl w:ilvl="0" w:tplc="7B48FDC2">
      <w:numFmt w:val="bullet"/>
      <w:lvlText w:val="•"/>
      <w:lvlJc w:val="left"/>
      <w:pPr>
        <w:ind w:left="345" w:hanging="227"/>
      </w:pPr>
      <w:rPr>
        <w:rFonts w:ascii="Arial" w:eastAsia="Arial" w:hAnsi="Arial" w:cs="Arial" w:hint="default"/>
        <w:w w:val="108"/>
        <w:sz w:val="17"/>
        <w:szCs w:val="17"/>
      </w:rPr>
    </w:lvl>
    <w:lvl w:ilvl="1" w:tplc="8C82D89A">
      <w:numFmt w:val="bullet"/>
      <w:lvlText w:val="•"/>
      <w:lvlJc w:val="left"/>
      <w:pPr>
        <w:ind w:left="1383" w:hanging="227"/>
      </w:pPr>
      <w:rPr>
        <w:rFonts w:hint="default"/>
      </w:rPr>
    </w:lvl>
    <w:lvl w:ilvl="2" w:tplc="09C67662">
      <w:numFmt w:val="bullet"/>
      <w:lvlText w:val="•"/>
      <w:lvlJc w:val="left"/>
      <w:pPr>
        <w:ind w:left="2426" w:hanging="227"/>
      </w:pPr>
      <w:rPr>
        <w:rFonts w:hint="default"/>
      </w:rPr>
    </w:lvl>
    <w:lvl w:ilvl="3" w:tplc="175A248E">
      <w:numFmt w:val="bullet"/>
      <w:lvlText w:val="•"/>
      <w:lvlJc w:val="left"/>
      <w:pPr>
        <w:ind w:left="3469" w:hanging="227"/>
      </w:pPr>
      <w:rPr>
        <w:rFonts w:hint="default"/>
      </w:rPr>
    </w:lvl>
    <w:lvl w:ilvl="4" w:tplc="DDF0DBCA">
      <w:numFmt w:val="bullet"/>
      <w:lvlText w:val="•"/>
      <w:lvlJc w:val="left"/>
      <w:pPr>
        <w:ind w:left="4512" w:hanging="227"/>
      </w:pPr>
      <w:rPr>
        <w:rFonts w:hint="default"/>
      </w:rPr>
    </w:lvl>
    <w:lvl w:ilvl="5" w:tplc="7CCE66C4">
      <w:numFmt w:val="bullet"/>
      <w:lvlText w:val="•"/>
      <w:lvlJc w:val="left"/>
      <w:pPr>
        <w:ind w:left="5556" w:hanging="227"/>
      </w:pPr>
      <w:rPr>
        <w:rFonts w:hint="default"/>
      </w:rPr>
    </w:lvl>
    <w:lvl w:ilvl="6" w:tplc="F410CDD4">
      <w:numFmt w:val="bullet"/>
      <w:lvlText w:val="•"/>
      <w:lvlJc w:val="left"/>
      <w:pPr>
        <w:ind w:left="6599" w:hanging="227"/>
      </w:pPr>
      <w:rPr>
        <w:rFonts w:hint="default"/>
      </w:rPr>
    </w:lvl>
    <w:lvl w:ilvl="7" w:tplc="E1F4DED4">
      <w:numFmt w:val="bullet"/>
      <w:lvlText w:val="•"/>
      <w:lvlJc w:val="left"/>
      <w:pPr>
        <w:ind w:left="7642" w:hanging="227"/>
      </w:pPr>
      <w:rPr>
        <w:rFonts w:hint="default"/>
      </w:rPr>
    </w:lvl>
    <w:lvl w:ilvl="8" w:tplc="F154BDA6">
      <w:numFmt w:val="bullet"/>
      <w:lvlText w:val="•"/>
      <w:lvlJc w:val="left"/>
      <w:pPr>
        <w:ind w:left="8685" w:hanging="227"/>
      </w:pPr>
      <w:rPr>
        <w:rFonts w:hint="default"/>
      </w:rPr>
    </w:lvl>
  </w:abstractNum>
  <w:abstractNum w:abstractNumId="32" w15:restartNumberingAfterBreak="0">
    <w:nsid w:val="3BE61945"/>
    <w:multiLevelType w:val="multilevel"/>
    <w:tmpl w:val="3928FD02"/>
    <w:name w:val="NTG Table Bullet List332222222222222222"/>
    <w:numStyleLink w:val="Bulletlist"/>
  </w:abstractNum>
  <w:abstractNum w:abstractNumId="33" w15:restartNumberingAfterBreak="0">
    <w:nsid w:val="49AF7CD7"/>
    <w:multiLevelType w:val="hybridMultilevel"/>
    <w:tmpl w:val="1F5C526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49FD3A20"/>
    <w:multiLevelType w:val="multilevel"/>
    <w:tmpl w:val="3E5E177A"/>
    <w:name w:val="NTG Table Bullet List3322222222222"/>
    <w:numStyleLink w:val="Tablenumberlist"/>
  </w:abstractNum>
  <w:abstractNum w:abstractNumId="3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7" w15:restartNumberingAfterBreak="0">
    <w:nsid w:val="53842BC6"/>
    <w:multiLevelType w:val="multilevel"/>
    <w:tmpl w:val="0C78A7AC"/>
    <w:numStyleLink w:val="Tablebulletlist"/>
  </w:abstractNum>
  <w:abstractNum w:abstractNumId="3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9" w15:restartNumberingAfterBreak="0">
    <w:nsid w:val="56DA2CAE"/>
    <w:multiLevelType w:val="multilevel"/>
    <w:tmpl w:val="3E5E177A"/>
    <w:name w:val="NTG Table Bullet List332222222222222"/>
    <w:numStyleLink w:val="Tablenumberlist"/>
  </w:abstractNum>
  <w:abstractNum w:abstractNumId="40" w15:restartNumberingAfterBreak="0">
    <w:nsid w:val="583359D9"/>
    <w:multiLevelType w:val="multilevel"/>
    <w:tmpl w:val="3E5E177A"/>
    <w:name w:val="NTG Table Bullet List332222222"/>
    <w:numStyleLink w:val="Tablenumberlist"/>
  </w:abstractNum>
  <w:abstractNum w:abstractNumId="41" w15:restartNumberingAfterBreak="0">
    <w:nsid w:val="597F3571"/>
    <w:multiLevelType w:val="hybridMultilevel"/>
    <w:tmpl w:val="1F5C526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2" w15:restartNumberingAfterBreak="0">
    <w:nsid w:val="5A7B58EC"/>
    <w:multiLevelType w:val="hybridMultilevel"/>
    <w:tmpl w:val="A51237C4"/>
    <w:lvl w:ilvl="0" w:tplc="EC229120">
      <w:start w:val="1"/>
      <w:numFmt w:val="decimal"/>
      <w:pStyle w:val="Heading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B9A5FFE"/>
    <w:multiLevelType w:val="multilevel"/>
    <w:tmpl w:val="0C78A7AC"/>
    <w:name w:val="NTG Table Bullet List33222222222222"/>
    <w:numStyleLink w:val="Tablebulletlist"/>
  </w:abstractNum>
  <w:abstractNum w:abstractNumId="44" w15:restartNumberingAfterBreak="0">
    <w:nsid w:val="5D444259"/>
    <w:multiLevelType w:val="multilevel"/>
    <w:tmpl w:val="0C78A7AC"/>
    <w:name w:val="NTG Table Bullet List332222"/>
    <w:numStyleLink w:val="Tablebulletlist"/>
  </w:abstractNum>
  <w:abstractNum w:abstractNumId="45" w15:restartNumberingAfterBreak="0">
    <w:nsid w:val="635A36F2"/>
    <w:multiLevelType w:val="hybridMultilevel"/>
    <w:tmpl w:val="6CEC0B88"/>
    <w:lvl w:ilvl="0" w:tplc="D2A6B150">
      <w:start w:val="1"/>
      <w:numFmt w:val="decimal"/>
      <w:pStyle w:val="Numberedlist"/>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9262556"/>
    <w:multiLevelType w:val="multilevel"/>
    <w:tmpl w:val="3E5E177A"/>
    <w:name w:val="NTG Table Bullet List3322222222222222"/>
    <w:numStyleLink w:val="Tablenumberlist"/>
  </w:abstractNum>
  <w:abstractNum w:abstractNumId="47" w15:restartNumberingAfterBreak="0">
    <w:nsid w:val="69A40594"/>
    <w:multiLevelType w:val="multilevel"/>
    <w:tmpl w:val="5B80D932"/>
    <w:lvl w:ilvl="0">
      <w:start w:val="1"/>
      <w:numFmt w:val="decimal"/>
      <w:lvlText w:val="%1."/>
      <w:lvlJc w:val="left"/>
      <w:pPr>
        <w:ind w:left="284" w:hanging="284"/>
      </w:pPr>
      <w:rPr>
        <w:rFonts w:hint="default"/>
      </w:rPr>
    </w:lvl>
    <w:lvl w:ilvl="1">
      <w:start w:val="1"/>
      <w:numFmt w:val="none"/>
      <w:lvlText w:val="%1.1"/>
      <w:lvlJc w:val="left"/>
      <w:pPr>
        <w:ind w:left="357" w:firstLine="0"/>
      </w:pPr>
      <w:rPr>
        <w:rFonts w:hint="default"/>
      </w:rPr>
    </w:lvl>
    <w:lvl w:ilvl="2">
      <w:start w:val="3"/>
      <w:numFmt w:val="none"/>
      <w:pStyle w:val="Tablenumberlistlevel3"/>
      <w:lvlText w:val="%1.1.1"/>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48" w15:restartNumberingAfterBreak="0">
    <w:nsid w:val="6BF90689"/>
    <w:multiLevelType w:val="hybridMultilevel"/>
    <w:tmpl w:val="F54E72B8"/>
    <w:lvl w:ilvl="0" w:tplc="08841848">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F1379C8"/>
    <w:multiLevelType w:val="hybridMultilevel"/>
    <w:tmpl w:val="77C40C84"/>
    <w:lvl w:ilvl="0" w:tplc="A64E8CC8">
      <w:start w:val="6"/>
      <w:numFmt w:val="decimal"/>
      <w:lvlText w:val="%1."/>
      <w:lvlJc w:val="left"/>
      <w:pPr>
        <w:ind w:left="918" w:hanging="353"/>
      </w:pPr>
      <w:rPr>
        <w:rFonts w:ascii="Arial" w:eastAsia="Arial" w:hAnsi="Arial" w:cs="Arial" w:hint="default"/>
        <w:spacing w:val="-18"/>
        <w:w w:val="100"/>
        <w:sz w:val="19"/>
        <w:szCs w:val="19"/>
      </w:rPr>
    </w:lvl>
    <w:lvl w:ilvl="1" w:tplc="5A40A734">
      <w:numFmt w:val="bullet"/>
      <w:lvlText w:val="•"/>
      <w:lvlJc w:val="left"/>
      <w:pPr>
        <w:ind w:left="1145" w:hanging="227"/>
      </w:pPr>
      <w:rPr>
        <w:rFonts w:ascii="Arial" w:eastAsia="Arial" w:hAnsi="Arial" w:cs="Arial" w:hint="default"/>
        <w:spacing w:val="-22"/>
        <w:w w:val="100"/>
        <w:sz w:val="19"/>
        <w:szCs w:val="19"/>
      </w:rPr>
    </w:lvl>
    <w:lvl w:ilvl="2" w:tplc="25E4FD8A">
      <w:numFmt w:val="bullet"/>
      <w:lvlText w:val="•"/>
      <w:lvlJc w:val="left"/>
      <w:pPr>
        <w:ind w:left="2336" w:hanging="227"/>
      </w:pPr>
      <w:rPr>
        <w:rFonts w:hint="default"/>
      </w:rPr>
    </w:lvl>
    <w:lvl w:ilvl="3" w:tplc="44480EB4">
      <w:numFmt w:val="bullet"/>
      <w:lvlText w:val="•"/>
      <w:lvlJc w:val="left"/>
      <w:pPr>
        <w:ind w:left="3532" w:hanging="227"/>
      </w:pPr>
      <w:rPr>
        <w:rFonts w:hint="default"/>
      </w:rPr>
    </w:lvl>
    <w:lvl w:ilvl="4" w:tplc="57A4A668">
      <w:numFmt w:val="bullet"/>
      <w:lvlText w:val="•"/>
      <w:lvlJc w:val="left"/>
      <w:pPr>
        <w:ind w:left="4728" w:hanging="227"/>
      </w:pPr>
      <w:rPr>
        <w:rFonts w:hint="default"/>
      </w:rPr>
    </w:lvl>
    <w:lvl w:ilvl="5" w:tplc="551ECE20">
      <w:numFmt w:val="bullet"/>
      <w:lvlText w:val="•"/>
      <w:lvlJc w:val="left"/>
      <w:pPr>
        <w:ind w:left="5924" w:hanging="227"/>
      </w:pPr>
      <w:rPr>
        <w:rFonts w:hint="default"/>
      </w:rPr>
    </w:lvl>
    <w:lvl w:ilvl="6" w:tplc="5C5824DC">
      <w:numFmt w:val="bullet"/>
      <w:lvlText w:val="•"/>
      <w:lvlJc w:val="left"/>
      <w:pPr>
        <w:ind w:left="7120" w:hanging="227"/>
      </w:pPr>
      <w:rPr>
        <w:rFonts w:hint="default"/>
      </w:rPr>
    </w:lvl>
    <w:lvl w:ilvl="7" w:tplc="706EAAAC">
      <w:numFmt w:val="bullet"/>
      <w:lvlText w:val="•"/>
      <w:lvlJc w:val="left"/>
      <w:pPr>
        <w:ind w:left="8317" w:hanging="227"/>
      </w:pPr>
      <w:rPr>
        <w:rFonts w:hint="default"/>
      </w:rPr>
    </w:lvl>
    <w:lvl w:ilvl="8" w:tplc="06E0FC14">
      <w:numFmt w:val="bullet"/>
      <w:lvlText w:val="•"/>
      <w:lvlJc w:val="left"/>
      <w:pPr>
        <w:ind w:left="9513" w:hanging="227"/>
      </w:pPr>
      <w:rPr>
        <w:rFonts w:hint="default"/>
      </w:rPr>
    </w:lvl>
  </w:abstractNum>
  <w:abstractNum w:abstractNumId="50" w15:restartNumberingAfterBreak="0">
    <w:nsid w:val="73793520"/>
    <w:multiLevelType w:val="hybridMultilevel"/>
    <w:tmpl w:val="BA42F742"/>
    <w:lvl w:ilvl="0" w:tplc="4BA2044A">
      <w:start w:val="1"/>
      <w:numFmt w:val="decimal"/>
      <w:pStyle w:val="ListNumb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453664D"/>
    <w:multiLevelType w:val="multilevel"/>
    <w:tmpl w:val="0C78A7AC"/>
    <w:name w:val="NTG Table Bullet List3322222222222222222"/>
    <w:numStyleLink w:val="Tablebulletlist"/>
  </w:abstractNum>
  <w:abstractNum w:abstractNumId="52" w15:restartNumberingAfterBreak="0">
    <w:nsid w:val="76141D1E"/>
    <w:multiLevelType w:val="multilevel"/>
    <w:tmpl w:val="0C78A7AC"/>
    <w:name w:val="NTG Table Bullet List332222222222"/>
    <w:numStyleLink w:val="Tablebulletlist"/>
  </w:abstractNum>
  <w:abstractNum w:abstractNumId="53" w15:restartNumberingAfterBreak="0">
    <w:nsid w:val="782B54AF"/>
    <w:multiLevelType w:val="multilevel"/>
    <w:tmpl w:val="3928FD02"/>
    <w:lvl w:ilvl="0">
      <w:start w:val="1"/>
      <w:numFmt w:val="bullet"/>
      <w:lvlText w:val=""/>
      <w:lvlJc w:val="left"/>
      <w:pPr>
        <w:ind w:left="357" w:hanging="357"/>
      </w:pPr>
      <w:rPr>
        <w:rFonts w:ascii="Symbol" w:hAnsi="Symbol" w:hint="default"/>
        <w:color w:val="auto"/>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5"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0"/>
  </w:num>
  <w:num w:numId="2">
    <w:abstractNumId w:val="20"/>
  </w:num>
  <w:num w:numId="3">
    <w:abstractNumId w:val="54"/>
  </w:num>
  <w:num w:numId="4">
    <w:abstractNumId w:val="35"/>
  </w:num>
  <w:num w:numId="5">
    <w:abstractNumId w:val="25"/>
  </w:num>
  <w:num w:numId="6">
    <w:abstractNumId w:val="11"/>
  </w:num>
  <w:num w:numId="7">
    <w:abstractNumId w:val="37"/>
  </w:num>
  <w:num w:numId="8">
    <w:abstractNumId w:val="23"/>
  </w:num>
  <w:num w:numId="9">
    <w:abstractNumId w:val="1"/>
  </w:num>
  <w:num w:numId="10">
    <w:abstractNumId w:val="45"/>
  </w:num>
  <w:num w:numId="11">
    <w:abstractNumId w:val="33"/>
  </w:num>
  <w:num w:numId="12">
    <w:abstractNumId w:val="41"/>
  </w:num>
  <w:num w:numId="13">
    <w:abstractNumId w:val="26"/>
  </w:num>
  <w:num w:numId="14">
    <w:abstractNumId w:val="45"/>
    <w:lvlOverride w:ilvl="0">
      <w:startOverride w:val="1"/>
    </w:lvlOverride>
  </w:num>
  <w:num w:numId="15">
    <w:abstractNumId w:val="45"/>
    <w:lvlOverride w:ilvl="0">
      <w:startOverride w:val="1"/>
    </w:lvlOverride>
  </w:num>
  <w:num w:numId="16">
    <w:abstractNumId w:val="45"/>
  </w:num>
  <w:num w:numId="17">
    <w:abstractNumId w:val="45"/>
    <w:lvlOverride w:ilvl="0">
      <w:startOverride w:val="1"/>
    </w:lvlOverride>
  </w:num>
  <w:num w:numId="18">
    <w:abstractNumId w:val="45"/>
  </w:num>
  <w:num w:numId="19">
    <w:abstractNumId w:val="45"/>
  </w:num>
  <w:num w:numId="20">
    <w:abstractNumId w:val="45"/>
    <w:lvlOverride w:ilvl="0">
      <w:startOverride w:val="1"/>
    </w:lvlOverride>
  </w:num>
  <w:num w:numId="21">
    <w:abstractNumId w:val="45"/>
    <w:lvlOverride w:ilvl="0">
      <w:startOverride w:val="1"/>
    </w:lvlOverride>
  </w:num>
  <w:num w:numId="22">
    <w:abstractNumId w:val="42"/>
  </w:num>
  <w:num w:numId="23">
    <w:abstractNumId w:val="7"/>
  </w:num>
  <w:num w:numId="24">
    <w:abstractNumId w:val="15"/>
  </w:num>
  <w:num w:numId="25">
    <w:abstractNumId w:val="31"/>
  </w:num>
  <w:num w:numId="26">
    <w:abstractNumId w:val="0"/>
  </w:num>
  <w:num w:numId="27">
    <w:abstractNumId w:val="24"/>
  </w:num>
  <w:num w:numId="28">
    <w:abstractNumId w:val="49"/>
  </w:num>
  <w:num w:numId="29">
    <w:abstractNumId w:val="1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2"/>
  </w:num>
  <w:num w:numId="33">
    <w:abstractNumId w:val="50"/>
  </w:num>
  <w:num w:numId="34">
    <w:abstractNumId w:val="50"/>
    <w:lvlOverride w:ilvl="0">
      <w:startOverride w:val="1"/>
    </w:lvlOverride>
  </w:num>
  <w:num w:numId="35">
    <w:abstractNumId w:val="50"/>
    <w:lvlOverride w:ilvl="0">
      <w:startOverride w:val="1"/>
    </w:lvlOverride>
  </w:num>
  <w:num w:numId="36">
    <w:abstractNumId w:val="50"/>
    <w:lvlOverride w:ilvl="0">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num>
  <w:num w:numId="44">
    <w:abstractNumId w:val="45"/>
    <w:lvlOverride w:ilvl="0">
      <w:startOverride w:val="1"/>
    </w:lvlOverride>
  </w:num>
  <w:num w:numId="45">
    <w:abstractNumId w:val="16"/>
  </w:num>
  <w:num w:numId="46">
    <w:abstractNumId w:val="45"/>
  </w:num>
  <w:num w:numId="47">
    <w:abstractNumId w:val="45"/>
  </w:num>
  <w:num w:numId="48">
    <w:abstractNumId w:val="45"/>
    <w:lvlOverride w:ilvl="0">
      <w:startOverride w:val="1"/>
    </w:lvlOverride>
  </w:num>
  <w:num w:numId="49">
    <w:abstractNumId w:val="53"/>
  </w:num>
  <w:num w:numId="50">
    <w:abstractNumId w:val="11"/>
  </w:num>
  <w:num w:numId="51">
    <w:abstractNumId w:val="11"/>
  </w:num>
  <w:num w:numId="52">
    <w:abstractNumId w:val="23"/>
  </w:num>
  <w:num w:numId="53">
    <w:abstractNumId w:val="11"/>
  </w:num>
  <w:num w:numId="54">
    <w:abstractNumId w:val="3"/>
  </w:num>
  <w:num w:numId="55">
    <w:abstractNumId w:val="11"/>
  </w:num>
  <w:num w:numId="56">
    <w:abstractNumId w:val="11"/>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
  </w:num>
  <w:num w:numId="62">
    <w:abstractNumId w:val="11"/>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num>
  <w:num w:numId="65">
    <w:abstractNumId w:val="16"/>
  </w:num>
  <w:num w:numId="66">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efaultTabStop w:val="284"/>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B07"/>
    <w:rsid w:val="000018B7"/>
    <w:rsid w:val="00001DDF"/>
    <w:rsid w:val="0000322D"/>
    <w:rsid w:val="00007670"/>
    <w:rsid w:val="00010665"/>
    <w:rsid w:val="00015096"/>
    <w:rsid w:val="0002393A"/>
    <w:rsid w:val="00027101"/>
    <w:rsid w:val="00027DB8"/>
    <w:rsid w:val="00031A96"/>
    <w:rsid w:val="000371A2"/>
    <w:rsid w:val="00040BF3"/>
    <w:rsid w:val="0004211C"/>
    <w:rsid w:val="00043F71"/>
    <w:rsid w:val="00046C59"/>
    <w:rsid w:val="00051362"/>
    <w:rsid w:val="00051F45"/>
    <w:rsid w:val="00052953"/>
    <w:rsid w:val="0005341A"/>
    <w:rsid w:val="00056DEF"/>
    <w:rsid w:val="00056EDC"/>
    <w:rsid w:val="00062A40"/>
    <w:rsid w:val="0006635A"/>
    <w:rsid w:val="000720BE"/>
    <w:rsid w:val="0007259C"/>
    <w:rsid w:val="00080202"/>
    <w:rsid w:val="00080DCD"/>
    <w:rsid w:val="00080E22"/>
    <w:rsid w:val="00081874"/>
    <w:rsid w:val="000818EF"/>
    <w:rsid w:val="00082573"/>
    <w:rsid w:val="000840A3"/>
    <w:rsid w:val="00085062"/>
    <w:rsid w:val="00086A5F"/>
    <w:rsid w:val="00086E38"/>
    <w:rsid w:val="000911EF"/>
    <w:rsid w:val="000962C5"/>
    <w:rsid w:val="00097CF1"/>
    <w:rsid w:val="000A4317"/>
    <w:rsid w:val="000A559C"/>
    <w:rsid w:val="000A6526"/>
    <w:rsid w:val="000B2CA1"/>
    <w:rsid w:val="000B5A51"/>
    <w:rsid w:val="000C2728"/>
    <w:rsid w:val="000D1576"/>
    <w:rsid w:val="000D1F29"/>
    <w:rsid w:val="000D233E"/>
    <w:rsid w:val="000D633D"/>
    <w:rsid w:val="000E342B"/>
    <w:rsid w:val="000E5DD2"/>
    <w:rsid w:val="000F2958"/>
    <w:rsid w:val="000F3850"/>
    <w:rsid w:val="00104E7F"/>
    <w:rsid w:val="001137EC"/>
    <w:rsid w:val="001152F5"/>
    <w:rsid w:val="00117743"/>
    <w:rsid w:val="00117F5B"/>
    <w:rsid w:val="00132658"/>
    <w:rsid w:val="00134B82"/>
    <w:rsid w:val="001424C0"/>
    <w:rsid w:val="001504D0"/>
    <w:rsid w:val="00150DC0"/>
    <w:rsid w:val="00155A89"/>
    <w:rsid w:val="00156CD4"/>
    <w:rsid w:val="0016153B"/>
    <w:rsid w:val="00164A3E"/>
    <w:rsid w:val="00166FF6"/>
    <w:rsid w:val="0017276C"/>
    <w:rsid w:val="00176123"/>
    <w:rsid w:val="00180E2B"/>
    <w:rsid w:val="00181620"/>
    <w:rsid w:val="00183DEF"/>
    <w:rsid w:val="001957AD"/>
    <w:rsid w:val="001A2B7F"/>
    <w:rsid w:val="001A3AFD"/>
    <w:rsid w:val="001A496C"/>
    <w:rsid w:val="001A576A"/>
    <w:rsid w:val="001B2B6C"/>
    <w:rsid w:val="001D01C4"/>
    <w:rsid w:val="001D4F99"/>
    <w:rsid w:val="001D52B0"/>
    <w:rsid w:val="001D5A18"/>
    <w:rsid w:val="001D7CA4"/>
    <w:rsid w:val="001E057F"/>
    <w:rsid w:val="001E14EB"/>
    <w:rsid w:val="001E2CBB"/>
    <w:rsid w:val="001E71CC"/>
    <w:rsid w:val="001F59E6"/>
    <w:rsid w:val="00203F1C"/>
    <w:rsid w:val="00206936"/>
    <w:rsid w:val="00206C6F"/>
    <w:rsid w:val="00206FBD"/>
    <w:rsid w:val="00207746"/>
    <w:rsid w:val="00212DA4"/>
    <w:rsid w:val="002163A7"/>
    <w:rsid w:val="00223C5F"/>
    <w:rsid w:val="002251D3"/>
    <w:rsid w:val="00230031"/>
    <w:rsid w:val="00235C01"/>
    <w:rsid w:val="00242923"/>
    <w:rsid w:val="00247343"/>
    <w:rsid w:val="00250F09"/>
    <w:rsid w:val="00265C56"/>
    <w:rsid w:val="00265C9D"/>
    <w:rsid w:val="002716CD"/>
    <w:rsid w:val="00274D4B"/>
    <w:rsid w:val="002806F5"/>
    <w:rsid w:val="00281577"/>
    <w:rsid w:val="002926BC"/>
    <w:rsid w:val="00293A72"/>
    <w:rsid w:val="002A0160"/>
    <w:rsid w:val="002A22FC"/>
    <w:rsid w:val="002A30C3"/>
    <w:rsid w:val="002A6F6A"/>
    <w:rsid w:val="002A7712"/>
    <w:rsid w:val="002B38F7"/>
    <w:rsid w:val="002B5591"/>
    <w:rsid w:val="002B6AA4"/>
    <w:rsid w:val="002C1FE9"/>
    <w:rsid w:val="002D1ADD"/>
    <w:rsid w:val="002D3A57"/>
    <w:rsid w:val="002D7D05"/>
    <w:rsid w:val="002E20C8"/>
    <w:rsid w:val="002E4290"/>
    <w:rsid w:val="002E66A6"/>
    <w:rsid w:val="002F0DB1"/>
    <w:rsid w:val="002F2885"/>
    <w:rsid w:val="002F45A1"/>
    <w:rsid w:val="003037F9"/>
    <w:rsid w:val="0030583E"/>
    <w:rsid w:val="00307FE1"/>
    <w:rsid w:val="00314C01"/>
    <w:rsid w:val="00315398"/>
    <w:rsid w:val="003164BA"/>
    <w:rsid w:val="0031717A"/>
    <w:rsid w:val="003258E6"/>
    <w:rsid w:val="00325940"/>
    <w:rsid w:val="00342283"/>
    <w:rsid w:val="00343A87"/>
    <w:rsid w:val="00344A36"/>
    <w:rsid w:val="003456F4"/>
    <w:rsid w:val="00347FB6"/>
    <w:rsid w:val="003504FD"/>
    <w:rsid w:val="00350881"/>
    <w:rsid w:val="00356EEB"/>
    <w:rsid w:val="00357D55"/>
    <w:rsid w:val="00363513"/>
    <w:rsid w:val="003657E5"/>
    <w:rsid w:val="0036589C"/>
    <w:rsid w:val="00371312"/>
    <w:rsid w:val="00371DC7"/>
    <w:rsid w:val="00377B21"/>
    <w:rsid w:val="00390CE3"/>
    <w:rsid w:val="003912B2"/>
    <w:rsid w:val="00394876"/>
    <w:rsid w:val="00394AAF"/>
    <w:rsid w:val="00394CE5"/>
    <w:rsid w:val="003A30CF"/>
    <w:rsid w:val="003A6341"/>
    <w:rsid w:val="003B2F29"/>
    <w:rsid w:val="003B67FD"/>
    <w:rsid w:val="003B6A61"/>
    <w:rsid w:val="003D0F63"/>
    <w:rsid w:val="003D1098"/>
    <w:rsid w:val="003D3BAD"/>
    <w:rsid w:val="003D42C0"/>
    <w:rsid w:val="003D47B1"/>
    <w:rsid w:val="003D5B29"/>
    <w:rsid w:val="003D7818"/>
    <w:rsid w:val="003E1737"/>
    <w:rsid w:val="003E2445"/>
    <w:rsid w:val="003E3BB2"/>
    <w:rsid w:val="003F2965"/>
    <w:rsid w:val="003F5B58"/>
    <w:rsid w:val="0040222A"/>
    <w:rsid w:val="004047BC"/>
    <w:rsid w:val="004100F7"/>
    <w:rsid w:val="00410B39"/>
    <w:rsid w:val="00414CB3"/>
    <w:rsid w:val="0041563D"/>
    <w:rsid w:val="0042644D"/>
    <w:rsid w:val="00426E25"/>
    <w:rsid w:val="00427D9C"/>
    <w:rsid w:val="00427E7E"/>
    <w:rsid w:val="00443270"/>
    <w:rsid w:val="00443B6E"/>
    <w:rsid w:val="0045420A"/>
    <w:rsid w:val="004554D4"/>
    <w:rsid w:val="00461744"/>
    <w:rsid w:val="00462158"/>
    <w:rsid w:val="00466185"/>
    <w:rsid w:val="00466303"/>
    <w:rsid w:val="004668A7"/>
    <w:rsid w:val="00466D96"/>
    <w:rsid w:val="00467747"/>
    <w:rsid w:val="00470017"/>
    <w:rsid w:val="0047189B"/>
    <w:rsid w:val="00473C98"/>
    <w:rsid w:val="00474965"/>
    <w:rsid w:val="00477269"/>
    <w:rsid w:val="00482DF8"/>
    <w:rsid w:val="004864DE"/>
    <w:rsid w:val="00492B2C"/>
    <w:rsid w:val="00494BE5"/>
    <w:rsid w:val="004A0EBA"/>
    <w:rsid w:val="004A2538"/>
    <w:rsid w:val="004A6410"/>
    <w:rsid w:val="004B0C15"/>
    <w:rsid w:val="004B35EA"/>
    <w:rsid w:val="004B69E4"/>
    <w:rsid w:val="004C0DDE"/>
    <w:rsid w:val="004C6C39"/>
    <w:rsid w:val="004D075F"/>
    <w:rsid w:val="004D1B76"/>
    <w:rsid w:val="004D1B9B"/>
    <w:rsid w:val="004D2CCC"/>
    <w:rsid w:val="004D344E"/>
    <w:rsid w:val="004D5864"/>
    <w:rsid w:val="004E019E"/>
    <w:rsid w:val="004E06EC"/>
    <w:rsid w:val="004E0A3F"/>
    <w:rsid w:val="004E2CB7"/>
    <w:rsid w:val="004E7081"/>
    <w:rsid w:val="004E7AAA"/>
    <w:rsid w:val="004F016A"/>
    <w:rsid w:val="004F4244"/>
    <w:rsid w:val="004F53E2"/>
    <w:rsid w:val="00500F94"/>
    <w:rsid w:val="00502FB3"/>
    <w:rsid w:val="00503DE9"/>
    <w:rsid w:val="0050530C"/>
    <w:rsid w:val="00505DEA"/>
    <w:rsid w:val="00507782"/>
    <w:rsid w:val="00512A04"/>
    <w:rsid w:val="00520499"/>
    <w:rsid w:val="005249F5"/>
    <w:rsid w:val="005260F7"/>
    <w:rsid w:val="00543BD1"/>
    <w:rsid w:val="0055139B"/>
    <w:rsid w:val="00556113"/>
    <w:rsid w:val="00564C12"/>
    <w:rsid w:val="005654B8"/>
    <w:rsid w:val="00567DF5"/>
    <w:rsid w:val="00573198"/>
    <w:rsid w:val="005762CC"/>
    <w:rsid w:val="00582D3D"/>
    <w:rsid w:val="00595386"/>
    <w:rsid w:val="00597234"/>
    <w:rsid w:val="005A1D07"/>
    <w:rsid w:val="005A463E"/>
    <w:rsid w:val="005A499C"/>
    <w:rsid w:val="005A4AC0"/>
    <w:rsid w:val="005A5FDF"/>
    <w:rsid w:val="005B0FB7"/>
    <w:rsid w:val="005B122A"/>
    <w:rsid w:val="005B1FCB"/>
    <w:rsid w:val="005B5AC2"/>
    <w:rsid w:val="005C2833"/>
    <w:rsid w:val="005D0C13"/>
    <w:rsid w:val="005E144D"/>
    <w:rsid w:val="005E1500"/>
    <w:rsid w:val="005E3A43"/>
    <w:rsid w:val="005E42E4"/>
    <w:rsid w:val="005F0B17"/>
    <w:rsid w:val="005F5AE6"/>
    <w:rsid w:val="005F77C7"/>
    <w:rsid w:val="00605A7B"/>
    <w:rsid w:val="00620675"/>
    <w:rsid w:val="00622910"/>
    <w:rsid w:val="006254B6"/>
    <w:rsid w:val="00627FC8"/>
    <w:rsid w:val="00632F71"/>
    <w:rsid w:val="00634B07"/>
    <w:rsid w:val="00634F9F"/>
    <w:rsid w:val="006367FC"/>
    <w:rsid w:val="0063748D"/>
    <w:rsid w:val="00640DEC"/>
    <w:rsid w:val="006433C3"/>
    <w:rsid w:val="00650F5B"/>
    <w:rsid w:val="00651AB0"/>
    <w:rsid w:val="00654A70"/>
    <w:rsid w:val="00660B4B"/>
    <w:rsid w:val="00665B65"/>
    <w:rsid w:val="006670D7"/>
    <w:rsid w:val="006719EA"/>
    <w:rsid w:val="00671F13"/>
    <w:rsid w:val="0067400A"/>
    <w:rsid w:val="006847AD"/>
    <w:rsid w:val="0069114B"/>
    <w:rsid w:val="006A756A"/>
    <w:rsid w:val="006B53FB"/>
    <w:rsid w:val="006B7B04"/>
    <w:rsid w:val="006C0C62"/>
    <w:rsid w:val="006C3D3D"/>
    <w:rsid w:val="006D1AC7"/>
    <w:rsid w:val="006D2772"/>
    <w:rsid w:val="006D3306"/>
    <w:rsid w:val="006D66F7"/>
    <w:rsid w:val="006F0F22"/>
    <w:rsid w:val="00705C9D"/>
    <w:rsid w:val="00705F13"/>
    <w:rsid w:val="00714F1D"/>
    <w:rsid w:val="00715225"/>
    <w:rsid w:val="00720CC6"/>
    <w:rsid w:val="00722B66"/>
    <w:rsid w:val="00722DDB"/>
    <w:rsid w:val="007244AD"/>
    <w:rsid w:val="00724728"/>
    <w:rsid w:val="00724F98"/>
    <w:rsid w:val="007260BF"/>
    <w:rsid w:val="00730B9B"/>
    <w:rsid w:val="0073182E"/>
    <w:rsid w:val="007332FF"/>
    <w:rsid w:val="00733968"/>
    <w:rsid w:val="007408F5"/>
    <w:rsid w:val="00741EAE"/>
    <w:rsid w:val="00744199"/>
    <w:rsid w:val="007463CC"/>
    <w:rsid w:val="00755248"/>
    <w:rsid w:val="00756AAB"/>
    <w:rsid w:val="0076190B"/>
    <w:rsid w:val="0076355D"/>
    <w:rsid w:val="00763A2D"/>
    <w:rsid w:val="007670C3"/>
    <w:rsid w:val="007676A4"/>
    <w:rsid w:val="007703D0"/>
    <w:rsid w:val="00777795"/>
    <w:rsid w:val="00783A57"/>
    <w:rsid w:val="00784C92"/>
    <w:rsid w:val="007859CD"/>
    <w:rsid w:val="007907E4"/>
    <w:rsid w:val="00791010"/>
    <w:rsid w:val="00792294"/>
    <w:rsid w:val="00796461"/>
    <w:rsid w:val="007A0952"/>
    <w:rsid w:val="007A6A4F"/>
    <w:rsid w:val="007B03F5"/>
    <w:rsid w:val="007B5C09"/>
    <w:rsid w:val="007B5DA2"/>
    <w:rsid w:val="007C0966"/>
    <w:rsid w:val="007C19E7"/>
    <w:rsid w:val="007C5CFD"/>
    <w:rsid w:val="007C6D9F"/>
    <w:rsid w:val="007D4893"/>
    <w:rsid w:val="007E70CF"/>
    <w:rsid w:val="007E7384"/>
    <w:rsid w:val="007E74A4"/>
    <w:rsid w:val="007F263F"/>
    <w:rsid w:val="008015A8"/>
    <w:rsid w:val="00801DC0"/>
    <w:rsid w:val="0080766E"/>
    <w:rsid w:val="00811169"/>
    <w:rsid w:val="00815297"/>
    <w:rsid w:val="008170DB"/>
    <w:rsid w:val="00817BA1"/>
    <w:rsid w:val="00823022"/>
    <w:rsid w:val="0082634E"/>
    <w:rsid w:val="008313C4"/>
    <w:rsid w:val="00835434"/>
    <w:rsid w:val="008358C0"/>
    <w:rsid w:val="00842838"/>
    <w:rsid w:val="008501F7"/>
    <w:rsid w:val="00854EC1"/>
    <w:rsid w:val="0085797F"/>
    <w:rsid w:val="00861DC3"/>
    <w:rsid w:val="00867019"/>
    <w:rsid w:val="008735A9"/>
    <w:rsid w:val="00877BC5"/>
    <w:rsid w:val="00877D20"/>
    <w:rsid w:val="00881C48"/>
    <w:rsid w:val="00885B80"/>
    <w:rsid w:val="00885C30"/>
    <w:rsid w:val="00885E9B"/>
    <w:rsid w:val="00893C96"/>
    <w:rsid w:val="0089500A"/>
    <w:rsid w:val="00897C94"/>
    <w:rsid w:val="008A04CF"/>
    <w:rsid w:val="008A1226"/>
    <w:rsid w:val="008A7C12"/>
    <w:rsid w:val="008B03CE"/>
    <w:rsid w:val="008B529E"/>
    <w:rsid w:val="008C17FB"/>
    <w:rsid w:val="008C7DCD"/>
    <w:rsid w:val="008D1B00"/>
    <w:rsid w:val="008D338E"/>
    <w:rsid w:val="008D46BF"/>
    <w:rsid w:val="008D57B8"/>
    <w:rsid w:val="008E03FC"/>
    <w:rsid w:val="008E510B"/>
    <w:rsid w:val="008E6818"/>
    <w:rsid w:val="00902B13"/>
    <w:rsid w:val="00903A7C"/>
    <w:rsid w:val="009106C6"/>
    <w:rsid w:val="00911941"/>
    <w:rsid w:val="0092024D"/>
    <w:rsid w:val="00921C27"/>
    <w:rsid w:val="00925F0F"/>
    <w:rsid w:val="00932F6B"/>
    <w:rsid w:val="009468BC"/>
    <w:rsid w:val="009616DF"/>
    <w:rsid w:val="0096542F"/>
    <w:rsid w:val="00967FA7"/>
    <w:rsid w:val="0097072F"/>
    <w:rsid w:val="00971645"/>
    <w:rsid w:val="00977780"/>
    <w:rsid w:val="00977919"/>
    <w:rsid w:val="00983000"/>
    <w:rsid w:val="009870FA"/>
    <w:rsid w:val="009921C3"/>
    <w:rsid w:val="0099551D"/>
    <w:rsid w:val="009A5897"/>
    <w:rsid w:val="009A5F24"/>
    <w:rsid w:val="009B0B3E"/>
    <w:rsid w:val="009B1913"/>
    <w:rsid w:val="009B6657"/>
    <w:rsid w:val="009D0EB5"/>
    <w:rsid w:val="009D14F9"/>
    <w:rsid w:val="009D2B74"/>
    <w:rsid w:val="009D553B"/>
    <w:rsid w:val="009D63FF"/>
    <w:rsid w:val="009E175D"/>
    <w:rsid w:val="009E3CC2"/>
    <w:rsid w:val="009E73AD"/>
    <w:rsid w:val="009F06BD"/>
    <w:rsid w:val="009F2A4D"/>
    <w:rsid w:val="00A00828"/>
    <w:rsid w:val="00A03290"/>
    <w:rsid w:val="00A0387E"/>
    <w:rsid w:val="00A07490"/>
    <w:rsid w:val="00A10655"/>
    <w:rsid w:val="00A12B64"/>
    <w:rsid w:val="00A22C38"/>
    <w:rsid w:val="00A25193"/>
    <w:rsid w:val="00A26E80"/>
    <w:rsid w:val="00A308DD"/>
    <w:rsid w:val="00A31AE8"/>
    <w:rsid w:val="00A35255"/>
    <w:rsid w:val="00A3739D"/>
    <w:rsid w:val="00A37DDA"/>
    <w:rsid w:val="00A431B7"/>
    <w:rsid w:val="00A43B63"/>
    <w:rsid w:val="00A45005"/>
    <w:rsid w:val="00A54430"/>
    <w:rsid w:val="00A67EB1"/>
    <w:rsid w:val="00A70A32"/>
    <w:rsid w:val="00A70F04"/>
    <w:rsid w:val="00A76790"/>
    <w:rsid w:val="00A85F06"/>
    <w:rsid w:val="00A925EC"/>
    <w:rsid w:val="00A929AA"/>
    <w:rsid w:val="00A92B6B"/>
    <w:rsid w:val="00AA541E"/>
    <w:rsid w:val="00AC4290"/>
    <w:rsid w:val="00AC5B1F"/>
    <w:rsid w:val="00AD0DA4"/>
    <w:rsid w:val="00AD2371"/>
    <w:rsid w:val="00AD4169"/>
    <w:rsid w:val="00AD7DC7"/>
    <w:rsid w:val="00AE064B"/>
    <w:rsid w:val="00AE25C6"/>
    <w:rsid w:val="00AE2E85"/>
    <w:rsid w:val="00AE306C"/>
    <w:rsid w:val="00AE5873"/>
    <w:rsid w:val="00AF28C1"/>
    <w:rsid w:val="00B007D5"/>
    <w:rsid w:val="00B012E3"/>
    <w:rsid w:val="00B02EF1"/>
    <w:rsid w:val="00B07C97"/>
    <w:rsid w:val="00B11C67"/>
    <w:rsid w:val="00B15754"/>
    <w:rsid w:val="00B2046E"/>
    <w:rsid w:val="00B20E8B"/>
    <w:rsid w:val="00B257E1"/>
    <w:rsid w:val="00B2599A"/>
    <w:rsid w:val="00B27AC4"/>
    <w:rsid w:val="00B343CC"/>
    <w:rsid w:val="00B44497"/>
    <w:rsid w:val="00B5084A"/>
    <w:rsid w:val="00B5205A"/>
    <w:rsid w:val="00B606A1"/>
    <w:rsid w:val="00B614F7"/>
    <w:rsid w:val="00B61B26"/>
    <w:rsid w:val="00B623CF"/>
    <w:rsid w:val="00B65B77"/>
    <w:rsid w:val="00B65E6B"/>
    <w:rsid w:val="00B675B2"/>
    <w:rsid w:val="00B678FB"/>
    <w:rsid w:val="00B81261"/>
    <w:rsid w:val="00B8223E"/>
    <w:rsid w:val="00B82D26"/>
    <w:rsid w:val="00B832AE"/>
    <w:rsid w:val="00B86678"/>
    <w:rsid w:val="00B92F9B"/>
    <w:rsid w:val="00B941B3"/>
    <w:rsid w:val="00B96513"/>
    <w:rsid w:val="00BA1D47"/>
    <w:rsid w:val="00BA3605"/>
    <w:rsid w:val="00BA3B83"/>
    <w:rsid w:val="00BA625D"/>
    <w:rsid w:val="00BA66F0"/>
    <w:rsid w:val="00BB2239"/>
    <w:rsid w:val="00BB2AE7"/>
    <w:rsid w:val="00BB6464"/>
    <w:rsid w:val="00BC1BB8"/>
    <w:rsid w:val="00BD3ACD"/>
    <w:rsid w:val="00BD7FE1"/>
    <w:rsid w:val="00BE0F58"/>
    <w:rsid w:val="00BE37CA"/>
    <w:rsid w:val="00BE6144"/>
    <w:rsid w:val="00BE635A"/>
    <w:rsid w:val="00BF153A"/>
    <w:rsid w:val="00BF17E9"/>
    <w:rsid w:val="00BF1F3A"/>
    <w:rsid w:val="00BF2ABB"/>
    <w:rsid w:val="00BF5099"/>
    <w:rsid w:val="00C10420"/>
    <w:rsid w:val="00C10F10"/>
    <w:rsid w:val="00C15D4D"/>
    <w:rsid w:val="00C16ADB"/>
    <w:rsid w:val="00C175DC"/>
    <w:rsid w:val="00C25686"/>
    <w:rsid w:val="00C30171"/>
    <w:rsid w:val="00C309D8"/>
    <w:rsid w:val="00C34739"/>
    <w:rsid w:val="00C43519"/>
    <w:rsid w:val="00C509FD"/>
    <w:rsid w:val="00C51537"/>
    <w:rsid w:val="00C52A54"/>
    <w:rsid w:val="00C52BC3"/>
    <w:rsid w:val="00C61AFA"/>
    <w:rsid w:val="00C61D64"/>
    <w:rsid w:val="00C62099"/>
    <w:rsid w:val="00C64EA3"/>
    <w:rsid w:val="00C72867"/>
    <w:rsid w:val="00C75E81"/>
    <w:rsid w:val="00C86609"/>
    <w:rsid w:val="00C92B4C"/>
    <w:rsid w:val="00C93D95"/>
    <w:rsid w:val="00C954F6"/>
    <w:rsid w:val="00CA6BC5"/>
    <w:rsid w:val="00CB1444"/>
    <w:rsid w:val="00CC61CD"/>
    <w:rsid w:val="00CC737B"/>
    <w:rsid w:val="00CD5011"/>
    <w:rsid w:val="00CD66DD"/>
    <w:rsid w:val="00CE640F"/>
    <w:rsid w:val="00CE76BC"/>
    <w:rsid w:val="00CF540E"/>
    <w:rsid w:val="00D02F07"/>
    <w:rsid w:val="00D1027C"/>
    <w:rsid w:val="00D27EBE"/>
    <w:rsid w:val="00D36A49"/>
    <w:rsid w:val="00D477BB"/>
    <w:rsid w:val="00D517C6"/>
    <w:rsid w:val="00D66B03"/>
    <w:rsid w:val="00D67A9D"/>
    <w:rsid w:val="00D70031"/>
    <w:rsid w:val="00D71D84"/>
    <w:rsid w:val="00D72464"/>
    <w:rsid w:val="00D747D7"/>
    <w:rsid w:val="00D768EB"/>
    <w:rsid w:val="00D77601"/>
    <w:rsid w:val="00D81E17"/>
    <w:rsid w:val="00D82D1E"/>
    <w:rsid w:val="00D832D9"/>
    <w:rsid w:val="00D90F00"/>
    <w:rsid w:val="00D93EB6"/>
    <w:rsid w:val="00D975C0"/>
    <w:rsid w:val="00DA5285"/>
    <w:rsid w:val="00DB17C8"/>
    <w:rsid w:val="00DB191D"/>
    <w:rsid w:val="00DB4F91"/>
    <w:rsid w:val="00DB6D0A"/>
    <w:rsid w:val="00DC06BE"/>
    <w:rsid w:val="00DC1F0F"/>
    <w:rsid w:val="00DC3117"/>
    <w:rsid w:val="00DC5DD9"/>
    <w:rsid w:val="00DC66FF"/>
    <w:rsid w:val="00DC6D2D"/>
    <w:rsid w:val="00DD0D6C"/>
    <w:rsid w:val="00DD4E59"/>
    <w:rsid w:val="00DE33B5"/>
    <w:rsid w:val="00DE56DD"/>
    <w:rsid w:val="00DE5E18"/>
    <w:rsid w:val="00DF0487"/>
    <w:rsid w:val="00DF5EA4"/>
    <w:rsid w:val="00E01672"/>
    <w:rsid w:val="00E02681"/>
    <w:rsid w:val="00E02792"/>
    <w:rsid w:val="00E034D8"/>
    <w:rsid w:val="00E047B0"/>
    <w:rsid w:val="00E04CC0"/>
    <w:rsid w:val="00E15816"/>
    <w:rsid w:val="00E160D5"/>
    <w:rsid w:val="00E239FF"/>
    <w:rsid w:val="00E25A6C"/>
    <w:rsid w:val="00E26039"/>
    <w:rsid w:val="00E27D7B"/>
    <w:rsid w:val="00E30556"/>
    <w:rsid w:val="00E30981"/>
    <w:rsid w:val="00E33136"/>
    <w:rsid w:val="00E34D7C"/>
    <w:rsid w:val="00E3723D"/>
    <w:rsid w:val="00E37C70"/>
    <w:rsid w:val="00E44C89"/>
    <w:rsid w:val="00E61BA2"/>
    <w:rsid w:val="00E63864"/>
    <w:rsid w:val="00E6403F"/>
    <w:rsid w:val="00E67EC5"/>
    <w:rsid w:val="00E75F01"/>
    <w:rsid w:val="00E770C4"/>
    <w:rsid w:val="00E84C5A"/>
    <w:rsid w:val="00E857FC"/>
    <w:rsid w:val="00E861DB"/>
    <w:rsid w:val="00E9159C"/>
    <w:rsid w:val="00E93406"/>
    <w:rsid w:val="00E954E3"/>
    <w:rsid w:val="00E956C5"/>
    <w:rsid w:val="00E95C39"/>
    <w:rsid w:val="00E9733E"/>
    <w:rsid w:val="00EA2C39"/>
    <w:rsid w:val="00EB0A3C"/>
    <w:rsid w:val="00EB0A96"/>
    <w:rsid w:val="00EB77F9"/>
    <w:rsid w:val="00EC2C5B"/>
    <w:rsid w:val="00EC5769"/>
    <w:rsid w:val="00EC6B0D"/>
    <w:rsid w:val="00EC770E"/>
    <w:rsid w:val="00EC7D00"/>
    <w:rsid w:val="00ED0304"/>
    <w:rsid w:val="00EE0748"/>
    <w:rsid w:val="00EE38FA"/>
    <w:rsid w:val="00EE3E2C"/>
    <w:rsid w:val="00EE43F9"/>
    <w:rsid w:val="00EE5D23"/>
    <w:rsid w:val="00EE750D"/>
    <w:rsid w:val="00EF3CA4"/>
    <w:rsid w:val="00EF7859"/>
    <w:rsid w:val="00F014DA"/>
    <w:rsid w:val="00F02591"/>
    <w:rsid w:val="00F05A4B"/>
    <w:rsid w:val="00F201C0"/>
    <w:rsid w:val="00F26739"/>
    <w:rsid w:val="00F36552"/>
    <w:rsid w:val="00F52BE7"/>
    <w:rsid w:val="00F5696E"/>
    <w:rsid w:val="00F60EFF"/>
    <w:rsid w:val="00F67D2D"/>
    <w:rsid w:val="00F853F9"/>
    <w:rsid w:val="00F858F2"/>
    <w:rsid w:val="00F860CC"/>
    <w:rsid w:val="00F94398"/>
    <w:rsid w:val="00FB2B56"/>
    <w:rsid w:val="00FB55D5"/>
    <w:rsid w:val="00FC12BF"/>
    <w:rsid w:val="00FC28C3"/>
    <w:rsid w:val="00FC2C60"/>
    <w:rsid w:val="00FD3E6F"/>
    <w:rsid w:val="00FD501D"/>
    <w:rsid w:val="00FD51B9"/>
    <w:rsid w:val="00FD5849"/>
    <w:rsid w:val="00FD7E41"/>
    <w:rsid w:val="00FE2A39"/>
    <w:rsid w:val="00FF16C5"/>
    <w:rsid w:val="00FF363D"/>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1779CC5"/>
  <w15:docId w15:val="{2E7EDF99-B1D2-47E1-8450-4FC7E307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D6C"/>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aliases w:val="Heading 2 - numbered"/>
    <w:basedOn w:val="Normal"/>
    <w:next w:val="Normal"/>
    <w:link w:val="Heading2Char"/>
    <w:autoRedefine/>
    <w:uiPriority w:val="1"/>
    <w:qFormat/>
    <w:rsid w:val="004E7081"/>
    <w:pPr>
      <w:keepNext/>
      <w:keepLines/>
      <w:numPr>
        <w:numId w:val="22"/>
      </w:numPr>
      <w:spacing w:before="240"/>
      <w:ind w:left="357" w:hanging="357"/>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aliases w:val="Heading 2 - numbered Char"/>
    <w:basedOn w:val="DefaultParagraphFont"/>
    <w:link w:val="Heading2"/>
    <w:uiPriority w:val="1"/>
    <w:rsid w:val="004E7081"/>
    <w:rPr>
      <w:rFonts w:eastAsiaTheme="majorEastAsia" w:cstheme="majorBidi"/>
      <w:b/>
      <w:bCs/>
      <w:iCs/>
      <w:color w:val="606060"/>
      <w:sz w:val="28"/>
      <w:szCs w:val="28"/>
    </w:rPr>
  </w:style>
  <w:style w:type="paragraph" w:styleId="Title">
    <w:name w:val="Title"/>
    <w:next w:val="Normal"/>
    <w:link w:val="TitleChar"/>
    <w:uiPriority w:val="10"/>
    <w:semiHidden/>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semiHidden/>
    <w:rsid w:val="0089500A"/>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semiHidden/>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semiHidden/>
    <w:rsid w:val="00B606A1"/>
    <w:rPr>
      <w:b/>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1"/>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semiHidden/>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semiHidden/>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semiHidden/>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semiHidden/>
    <w:rsid w:val="00C52BC3"/>
    <w:rPr>
      <w:rFonts w:cs="Arial"/>
      <w:sz w:val="20"/>
      <w:szCs w:val="16"/>
    </w:rPr>
  </w:style>
  <w:style w:type="character" w:customStyle="1" w:styleId="NTGFooterDepartmentofChar">
    <w:name w:val="NTG Footer Department of Char"/>
    <w:basedOn w:val="DefaultParagraphFont"/>
    <w:link w:val="NTGFooterDepartmentof"/>
    <w:uiPriority w:val="9"/>
    <w:semiHidden/>
    <w:rsid w:val="00C52BC3"/>
    <w:rPr>
      <w:rFonts w:cs="Arial"/>
      <w:caps/>
      <w:szCs w:val="16"/>
    </w:rPr>
  </w:style>
  <w:style w:type="character" w:customStyle="1" w:styleId="NTGFooterDepartmentNameChar">
    <w:name w:val="NTG Footer Department Name Char"/>
    <w:basedOn w:val="NTGFooterDepartmentofChar"/>
    <w:link w:val="NTGFooterDepartmentName"/>
    <w:uiPriority w:val="9"/>
    <w:semiHidden/>
    <w:rsid w:val="00C52BC3"/>
    <w:rPr>
      <w:rFonts w:ascii="Arial Black" w:hAnsi="Arial Black" w:cs="Arial"/>
      <w:caps/>
      <w:szCs w:val="16"/>
    </w:rPr>
  </w:style>
  <w:style w:type="paragraph" w:customStyle="1" w:styleId="Appendix">
    <w:name w:val="Appendix"/>
    <w:basedOn w:val="Heading1"/>
    <w:next w:val="Normal"/>
    <w:uiPriority w:val="11"/>
    <w:semiHidden/>
    <w:qFormat/>
    <w:rsid w:val="00414CB3"/>
  </w:style>
  <w:style w:type="character" w:styleId="Emphasis">
    <w:name w:val="Emphasis"/>
    <w:basedOn w:val="DefaultParagraphFont"/>
    <w:uiPriority w:val="20"/>
    <w:semiHidden/>
    <w:rsid w:val="0055139B"/>
    <w:rPr>
      <w:i/>
      <w:iCs/>
    </w:rPr>
  </w:style>
  <w:style w:type="paragraph" w:styleId="CommentText">
    <w:name w:val="annotation text"/>
    <w:basedOn w:val="Normal"/>
    <w:link w:val="CommentTextChar"/>
    <w:uiPriority w:val="99"/>
    <w:semiHidden/>
    <w:unhideWhenUsed/>
    <w:rsid w:val="00A70A32"/>
    <w:rPr>
      <w:sz w:val="20"/>
      <w:szCs w:val="20"/>
    </w:rPr>
  </w:style>
  <w:style w:type="paragraph" w:customStyle="1" w:styleId="NTGFooter2DateVersion">
    <w:name w:val="NTG Footer 2 Date &amp; Version"/>
    <w:basedOn w:val="NTGFooter2deptpagenum"/>
    <w:link w:val="NTGFooter2DateVersionChar"/>
    <w:uiPriority w:val="9"/>
    <w:semiHidden/>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semiHidden/>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9"/>
    <w:semiHidden/>
    <w:rsid w:val="00C52BC3"/>
    <w:rPr>
      <w:sz w:val="20"/>
    </w:rPr>
  </w:style>
  <w:style w:type="character" w:customStyle="1" w:styleId="NTGFooter2DateVersionChar">
    <w:name w:val="NTG Footer 2 Date &amp; Version Char"/>
    <w:basedOn w:val="NTGFooter2deptpagenumChar"/>
    <w:link w:val="NTGFooter2DateVersion"/>
    <w:uiPriority w:val="9"/>
    <w:semiHidden/>
    <w:rsid w:val="00C52BC3"/>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1504D0"/>
    <w:pPr>
      <w:numPr>
        <w:numId w:val="33"/>
      </w:num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D67A9D"/>
    <w:pPr>
      <w:numPr>
        <w:ilvl w:val="2"/>
        <w:numId w:val="45"/>
      </w:numPr>
      <w:spacing w:after="120"/>
    </w:pPr>
    <w:rPr>
      <w:szCs w:val="20"/>
      <w:lang w:eastAsia="en-AU"/>
    </w:r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semiHidden/>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autoRedefine/>
    <w:uiPriority w:val="6"/>
    <w:rsid w:val="00C34739"/>
    <w:pPr>
      <w:numPr>
        <w:numId w:val="7"/>
      </w:numPr>
      <w:spacing w:before="60" w:after="0"/>
    </w:pPr>
    <w:rPr>
      <w:szCs w:val="20"/>
      <w:lang w:val="en-US" w:eastAsia="en-AU"/>
    </w:r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8C7DCD"/>
    <w:pPr>
      <w:numPr>
        <w:numId w:val="6"/>
      </w:numPr>
      <w:spacing w:after="20"/>
    </w:pPr>
    <w:rPr>
      <w:szCs w:val="20"/>
      <w:lang w:val="en-US" w:eastAsia="en-AU"/>
    </w:rPr>
  </w:style>
  <w:style w:type="paragraph" w:customStyle="1" w:styleId="Tablenumberlistlevel2">
    <w:name w:val="Table number list level 2"/>
    <w:basedOn w:val="Tablenumberlistlevel1"/>
    <w:uiPriority w:val="7"/>
    <w:semiHidden/>
    <w:rsid w:val="008C7DCD"/>
    <w:pPr>
      <w:numPr>
        <w:ilvl w:val="1"/>
        <w:numId w:val="0"/>
      </w:numPr>
    </w:pPr>
  </w:style>
  <w:style w:type="paragraph" w:customStyle="1" w:styleId="Tablenumberlistlevel3">
    <w:name w:val="Table number list level 3"/>
    <w:basedOn w:val="Tablenumberlistlevel2"/>
    <w:uiPriority w:val="7"/>
    <w:semiHidden/>
    <w:qFormat/>
    <w:rsid w:val="00D747D7"/>
    <w:pPr>
      <w:numPr>
        <w:ilvl w:val="2"/>
        <w:numId w:val="39"/>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character" w:customStyle="1" w:styleId="CommentTextChar">
    <w:name w:val="Comment Text Char"/>
    <w:basedOn w:val="DefaultParagraphFont"/>
    <w:link w:val="CommentText"/>
    <w:uiPriority w:val="99"/>
    <w:semiHidden/>
    <w:rsid w:val="00A70A32"/>
    <w:rPr>
      <w:sz w:val="20"/>
      <w:szCs w:val="20"/>
    </w:rPr>
  </w:style>
  <w:style w:type="paragraph" w:customStyle="1" w:styleId="Numberedlist">
    <w:name w:val="Numbered list"/>
    <w:basedOn w:val="ListParagraph"/>
    <w:qFormat/>
    <w:rsid w:val="00E857FC"/>
    <w:pPr>
      <w:numPr>
        <w:numId w:val="10"/>
      </w:numPr>
    </w:pPr>
  </w:style>
  <w:style w:type="paragraph" w:styleId="ListContinue">
    <w:name w:val="List Continue"/>
    <w:basedOn w:val="Normal"/>
    <w:uiPriority w:val="99"/>
    <w:unhideWhenUsed/>
    <w:rsid w:val="000C2728"/>
    <w:pPr>
      <w:spacing w:after="120"/>
      <w:ind w:left="357"/>
    </w:pPr>
  </w:style>
  <w:style w:type="paragraph" w:styleId="ListContinue2">
    <w:name w:val="List Continue 2"/>
    <w:basedOn w:val="Normal"/>
    <w:uiPriority w:val="99"/>
    <w:unhideWhenUsed/>
    <w:rsid w:val="000C2728"/>
    <w:pPr>
      <w:spacing w:after="120"/>
      <w:ind w:left="566"/>
      <w:contextualSpacing/>
    </w:pPr>
  </w:style>
  <w:style w:type="paragraph" w:styleId="ListContinue3">
    <w:name w:val="List Continue 3"/>
    <w:basedOn w:val="Normal"/>
    <w:uiPriority w:val="99"/>
    <w:unhideWhenUsed/>
    <w:rsid w:val="000C2728"/>
    <w:pPr>
      <w:spacing w:after="120"/>
      <w:ind w:left="849"/>
      <w:contextualSpacing/>
    </w:pPr>
  </w:style>
  <w:style w:type="paragraph" w:customStyle="1" w:styleId="Heading2-nonumbers">
    <w:name w:val="Heading 2 - no numbers"/>
    <w:basedOn w:val="Heading2"/>
    <w:qFormat/>
    <w:rsid w:val="00567DF5"/>
    <w:pPr>
      <w:numPr>
        <w:numId w:val="0"/>
      </w:numPr>
    </w:pPr>
    <w:rPr>
      <w:rFonts w:eastAsia="Arial"/>
      <w:lang w:val="en-US"/>
    </w:rPr>
  </w:style>
  <w:style w:type="paragraph" w:styleId="CommentSubject">
    <w:name w:val="annotation subject"/>
    <w:basedOn w:val="CommentText"/>
    <w:next w:val="CommentText"/>
    <w:link w:val="CommentSubjectChar"/>
    <w:uiPriority w:val="99"/>
    <w:semiHidden/>
    <w:unhideWhenUsed/>
    <w:rsid w:val="00A70A32"/>
    <w:rPr>
      <w:b/>
      <w:bCs/>
    </w:rPr>
  </w:style>
  <w:style w:type="character" w:customStyle="1" w:styleId="CommentSubjectChar">
    <w:name w:val="Comment Subject Char"/>
    <w:basedOn w:val="CommentTextChar"/>
    <w:link w:val="CommentSubject"/>
    <w:uiPriority w:val="99"/>
    <w:semiHidden/>
    <w:rsid w:val="00A70A32"/>
    <w:rPr>
      <w:b/>
      <w:bCs/>
      <w:sz w:val="20"/>
      <w:szCs w:val="20"/>
    </w:rPr>
  </w:style>
  <w:style w:type="character" w:styleId="CommentReference">
    <w:name w:val="annotation reference"/>
    <w:basedOn w:val="DefaultParagraphFont"/>
    <w:uiPriority w:val="99"/>
    <w:unhideWhenUsed/>
    <w:rsid w:val="006B53FB"/>
    <w:rPr>
      <w:sz w:val="16"/>
      <w:szCs w:val="16"/>
      <w:lang w:eastAsia="en-AU"/>
    </w:rPr>
  </w:style>
  <w:style w:type="paragraph" w:styleId="BalloonText">
    <w:name w:val="Balloon Text"/>
    <w:basedOn w:val="Normal"/>
    <w:link w:val="BalloonTextChar"/>
    <w:uiPriority w:val="99"/>
    <w:semiHidden/>
    <w:unhideWhenUsed/>
    <w:rsid w:val="004F53E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3E2"/>
    <w:rPr>
      <w:rFonts w:ascii="Segoe UI" w:hAnsi="Segoe UI" w:cs="Segoe UI"/>
      <w:sz w:val="18"/>
      <w:szCs w:val="18"/>
    </w:rPr>
  </w:style>
  <w:style w:type="character" w:styleId="FollowedHyperlink">
    <w:name w:val="FollowedHyperlink"/>
    <w:basedOn w:val="DefaultParagraphFont"/>
    <w:uiPriority w:val="99"/>
    <w:semiHidden/>
    <w:unhideWhenUsed/>
    <w:rsid w:val="00BA3605"/>
    <w:rPr>
      <w:color w:val="8C4799" w:themeColor="followedHyperlink"/>
      <w:u w:val="single"/>
    </w:rPr>
  </w:style>
  <w:style w:type="paragraph" w:styleId="Revision">
    <w:name w:val="Revision"/>
    <w:hidden/>
    <w:uiPriority w:val="99"/>
    <w:semiHidden/>
    <w:rsid w:val="00D7760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__data/assets/word_doc/0006/481029/F-HI-015.docx" TargetMode="External"/><Relationship Id="rId13" Type="http://schemas.openxmlformats.org/officeDocument/2006/relationships/hyperlink" Target="https://treasury.nt.gov.au/__data/assets/word_doc/0011/480998/CG-HI-011.docx" TargetMode="External"/><Relationship Id="rId18" Type="http://schemas.openxmlformats.org/officeDocument/2006/relationships/hyperlink" Target="https://treasury.nt.gov.au/__data/assets/word_doc/0009/480996/CG-HI-008.docx" TargetMode="External"/><Relationship Id="rId26" Type="http://schemas.openxmlformats.org/officeDocument/2006/relationships/hyperlink" Target="mailto:NTRevenue@nt.gov.au" TargetMode="External"/><Relationship Id="rId3" Type="http://schemas.openxmlformats.org/officeDocument/2006/relationships/styles" Target="styles.xml"/><Relationship Id="rId21" Type="http://schemas.openxmlformats.org/officeDocument/2006/relationships/hyperlink" Target="https://treasury.nt.gov.au/__data/assets/word_doc/0004/480991/CG-HI-003.docx" TargetMode="External"/><Relationship Id="rId34" Type="http://schemas.openxmlformats.org/officeDocument/2006/relationships/hyperlink" Target="https://treasury.nt.gov.au/__data/assets/word_doc/0009/480996/CG-HI-008.docx" TargetMode="External"/><Relationship Id="rId7" Type="http://schemas.openxmlformats.org/officeDocument/2006/relationships/endnotes" Target="endnotes.xml"/><Relationship Id="rId12" Type="http://schemas.openxmlformats.org/officeDocument/2006/relationships/hyperlink" Target="https://treasury.nt.gov.au/__data/assets/pdf_file/0004/481027/F-HI-013.pdf" TargetMode="External"/><Relationship Id="rId17" Type="http://schemas.openxmlformats.org/officeDocument/2006/relationships/hyperlink" Target="https://treasury.nt.gov.au/__data/assets/word_doc/0004/480991/CG-HI-003.docx" TargetMode="External"/><Relationship Id="rId25" Type="http://schemas.openxmlformats.org/officeDocument/2006/relationships/hyperlink" Target="http://www.revenue.nt.gov.au/" TargetMode="External"/><Relationship Id="rId33" Type="http://schemas.openxmlformats.org/officeDocument/2006/relationships/hyperlink" Target="https://treasury.nt.gov.au/__data/assets/pdf_file/0004/481027/F-HI-013.pdf" TargetMode="External"/><Relationship Id="rId2" Type="http://schemas.openxmlformats.org/officeDocument/2006/relationships/numbering" Target="numbering.xml"/><Relationship Id="rId16" Type="http://schemas.openxmlformats.org/officeDocument/2006/relationships/hyperlink" Target="https://nt.gov.au/__data/assets/pdf_file/0018/206244/council-boundaries-basic-map.pdf" TargetMode="External"/><Relationship Id="rId20" Type="http://schemas.openxmlformats.org/officeDocument/2006/relationships/hyperlink" Target="https://treasury.nt.gov.au/__data/assets/word_doc/0010/480997/CG-HI-010.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__data/assets/pdf_file/0003/481026/F-HI-012.pdf" TargetMode="External"/><Relationship Id="rId24" Type="http://schemas.openxmlformats.org/officeDocument/2006/relationships/hyperlink" Target="https://treasury.nt.gov.au/__data/assets/word_doc/0003/480990/CG-HI-002.docx" TargetMode="External"/><Relationship Id="rId32" Type="http://schemas.openxmlformats.org/officeDocument/2006/relationships/hyperlink" Target="https://treasury.nt.gov.au/__data/assets/pdf_file/0003/481026/F-HI-012.pdf" TargetMode="External"/><Relationship Id="rId5" Type="http://schemas.openxmlformats.org/officeDocument/2006/relationships/webSettings" Target="webSettings.xml"/><Relationship Id="rId15" Type="http://schemas.openxmlformats.org/officeDocument/2006/relationships/hyperlink" Target="https://treasury.nt.gov.au/__data/assets/word_doc/0011/480998/CG-HI-011.docx" TargetMode="External"/><Relationship Id="rId23" Type="http://schemas.openxmlformats.org/officeDocument/2006/relationships/hyperlink" Target="http://www.revenue.nt.gov.au/"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s://treasury.nt.gov.au/__data/assets/word_doc/0007/480994/CG-HI-006.docx" TargetMode="External"/><Relationship Id="rId19" Type="http://schemas.openxmlformats.org/officeDocument/2006/relationships/hyperlink" Target="https://treasury.nt.gov.au/__data/assets/word_doc/0011/480998/CG-HI-011.docx"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treasury.nt.gov.au/__data/assets/word_doc/0005/480992/CG-HI-004.docx" TargetMode="External"/><Relationship Id="rId14" Type="http://schemas.openxmlformats.org/officeDocument/2006/relationships/hyperlink" Target="https://treasury.nt.gov.au/__data/assets/word_doc/0006/480993/CG-HI-005.docx" TargetMode="External"/><Relationship Id="rId22" Type="http://schemas.openxmlformats.org/officeDocument/2006/relationships/hyperlink" Target="https://treasury.nt.gov.au/__data/assets/word_doc/0004/480991/CG-HI-003.docx" TargetMode="External"/><Relationship Id="rId27" Type="http://schemas.openxmlformats.org/officeDocument/2006/relationships/hyperlink" Target="http://www.revenue.nt.gov.au/" TargetMode="External"/><Relationship Id="rId30" Type="http://schemas.openxmlformats.org/officeDocument/2006/relationships/header" Target="header2.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ownloads\ntg-general-portrait-word-template%20(9).dotx" TargetMode="External"/></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CF8C-3C90-4320-945A-8D6EAB65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ntg-general-portrait-word-template (9).dotx</Template>
  <TotalTime>19</TotalTime>
  <Pages>23</Pages>
  <Words>7760</Words>
  <Characters>44234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First Home Owner Grant (FHOG)</vt:lpstr>
    </vt:vector>
  </TitlesOfParts>
  <Company>Northern Territory Government</Company>
  <LinksUpToDate>false</LinksUpToDate>
  <CharactersWithSpaces>51891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Home Owner Grant (FHOG)</dc:title>
  <dc:creator>Northern Territory Government</dc:creator>
  <cp:lastModifiedBy>Barbara Beamsley</cp:lastModifiedBy>
  <cp:revision>4</cp:revision>
  <cp:lastPrinted>2019-05-08T05:05:00Z</cp:lastPrinted>
  <dcterms:created xsi:type="dcterms:W3CDTF">2019-05-10T01:42:00Z</dcterms:created>
  <dcterms:modified xsi:type="dcterms:W3CDTF">2019-05-13T02:42:00Z</dcterms:modified>
</cp:coreProperties>
</file>