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E2046" w14:textId="423F0AE1" w:rsidR="00063B36" w:rsidRDefault="00063B36" w:rsidP="00063B36">
      <w:pPr>
        <w:pStyle w:val="Heading1"/>
      </w:pPr>
      <w:r>
        <w:t>CG-HI-002</w:t>
      </w:r>
    </w:p>
    <w:tbl>
      <w:tblPr>
        <w:tblStyle w:val="NTGTable"/>
        <w:tblW w:w="0" w:type="auto"/>
        <w:tblLook w:val="04A0" w:firstRow="1" w:lastRow="0" w:firstColumn="1" w:lastColumn="0" w:noHBand="0" w:noVBand="1"/>
        <w:tblDescription w:val="Version history from 5 May 2005 to current"/>
      </w:tblPr>
      <w:tblGrid>
        <w:gridCol w:w="2407"/>
        <w:gridCol w:w="2407"/>
        <w:gridCol w:w="2407"/>
        <w:gridCol w:w="2407"/>
      </w:tblGrid>
      <w:tr w:rsidR="00063B36" w:rsidRPr="00745449" w14:paraId="7B372E87" w14:textId="77777777" w:rsidTr="00DC30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7" w:type="dxa"/>
            <w:vMerge w:val="restart"/>
          </w:tcPr>
          <w:p w14:paraId="4188D913" w14:textId="77777777" w:rsidR="00063B36" w:rsidRPr="00DC3077" w:rsidRDefault="00063B36" w:rsidP="00DC3077">
            <w:pPr>
              <w:spacing w:before="0" w:after="200"/>
            </w:pPr>
            <w:r w:rsidRPr="00DC3077">
              <w:t>Version</w:t>
            </w:r>
          </w:p>
        </w:tc>
        <w:tc>
          <w:tcPr>
            <w:tcW w:w="2407" w:type="dxa"/>
            <w:vMerge w:val="restart"/>
          </w:tcPr>
          <w:p w14:paraId="39FC77DC"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Issued</w:t>
            </w:r>
          </w:p>
        </w:tc>
        <w:tc>
          <w:tcPr>
            <w:tcW w:w="4814" w:type="dxa"/>
            <w:gridSpan w:val="2"/>
          </w:tcPr>
          <w:p w14:paraId="258F081E"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Dates of Effect</w:t>
            </w:r>
          </w:p>
        </w:tc>
      </w:tr>
      <w:tr w:rsidR="00063B36" w:rsidRPr="00745449" w14:paraId="4ABE7DFD" w14:textId="77777777" w:rsidTr="00DC3077">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407" w:type="dxa"/>
            <w:vMerge/>
          </w:tcPr>
          <w:p w14:paraId="0F00E3C3" w14:textId="77777777" w:rsidR="00063B36" w:rsidRPr="00DC3077" w:rsidRDefault="00063B36" w:rsidP="00DC3077">
            <w:pPr>
              <w:spacing w:after="200"/>
            </w:pPr>
          </w:p>
        </w:tc>
        <w:tc>
          <w:tcPr>
            <w:tcW w:w="2407" w:type="dxa"/>
            <w:vMerge/>
          </w:tcPr>
          <w:p w14:paraId="302E66EA" w14:textId="77777777" w:rsidR="00063B36" w:rsidRPr="00DC3077" w:rsidRDefault="00063B36" w:rsidP="00DC3077">
            <w:pPr>
              <w:spacing w:after="200"/>
              <w:cnfStyle w:val="000000100000" w:firstRow="0" w:lastRow="0" w:firstColumn="0" w:lastColumn="0" w:oddVBand="0" w:evenVBand="0" w:oddHBand="1" w:evenHBand="0" w:firstRowFirstColumn="0" w:firstRowLastColumn="0" w:lastRowFirstColumn="0" w:lastRowLastColumn="0"/>
            </w:pPr>
          </w:p>
        </w:tc>
        <w:tc>
          <w:tcPr>
            <w:tcW w:w="2407" w:type="dxa"/>
            <w:shd w:val="clear" w:color="auto" w:fill="D9D9D9" w:themeFill="background1" w:themeFillShade="D9"/>
          </w:tcPr>
          <w:p w14:paraId="7F2EE5E3"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From:</w:t>
            </w:r>
          </w:p>
        </w:tc>
        <w:tc>
          <w:tcPr>
            <w:tcW w:w="2407" w:type="dxa"/>
            <w:shd w:val="clear" w:color="auto" w:fill="D9D9D9" w:themeFill="background1" w:themeFillShade="D9"/>
          </w:tcPr>
          <w:p w14:paraId="45362F39"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To:</w:t>
            </w:r>
          </w:p>
        </w:tc>
      </w:tr>
      <w:tr w:rsidR="00063B36" w:rsidRPr="00745449" w14:paraId="0EFDEB92"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08F43C6A" w14:textId="77777777" w:rsidR="00063B36" w:rsidRPr="00DC3077" w:rsidRDefault="00063B36" w:rsidP="00DC3077">
            <w:r w:rsidRPr="00DC3077">
              <w:t>1</w:t>
            </w:r>
          </w:p>
        </w:tc>
        <w:tc>
          <w:tcPr>
            <w:tcW w:w="2407" w:type="dxa"/>
          </w:tcPr>
          <w:p w14:paraId="1CBE5865"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5 May 2005</w:t>
            </w:r>
          </w:p>
        </w:tc>
        <w:tc>
          <w:tcPr>
            <w:tcW w:w="2407" w:type="dxa"/>
          </w:tcPr>
          <w:p w14:paraId="4D51E2C6"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5 May 2005</w:t>
            </w:r>
          </w:p>
        </w:tc>
        <w:tc>
          <w:tcPr>
            <w:tcW w:w="2407" w:type="dxa"/>
          </w:tcPr>
          <w:p w14:paraId="597595BA"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30 June 2006</w:t>
            </w:r>
          </w:p>
        </w:tc>
      </w:tr>
      <w:tr w:rsidR="00063B36" w:rsidRPr="00745449" w14:paraId="0A9C1DCA"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3E430234" w14:textId="77777777" w:rsidR="00063B36" w:rsidRPr="00DC3077" w:rsidRDefault="00063B36" w:rsidP="00DC3077">
            <w:r w:rsidRPr="00DC3077">
              <w:t>2</w:t>
            </w:r>
          </w:p>
        </w:tc>
        <w:tc>
          <w:tcPr>
            <w:tcW w:w="2407" w:type="dxa"/>
          </w:tcPr>
          <w:p w14:paraId="2BB84747"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29 June 2006</w:t>
            </w:r>
          </w:p>
        </w:tc>
        <w:tc>
          <w:tcPr>
            <w:tcW w:w="2407" w:type="dxa"/>
          </w:tcPr>
          <w:p w14:paraId="57934615"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1 July 2006</w:t>
            </w:r>
          </w:p>
        </w:tc>
        <w:tc>
          <w:tcPr>
            <w:tcW w:w="2407" w:type="dxa"/>
          </w:tcPr>
          <w:p w14:paraId="47F484EC"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30 June 2007</w:t>
            </w:r>
          </w:p>
        </w:tc>
      </w:tr>
      <w:tr w:rsidR="00063B36" w:rsidRPr="00745449" w14:paraId="475A2962"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222F8FDF" w14:textId="77777777" w:rsidR="00063B36" w:rsidRPr="00DC3077" w:rsidRDefault="00063B36" w:rsidP="00DC3077">
            <w:r w:rsidRPr="00DC3077">
              <w:t>3</w:t>
            </w:r>
          </w:p>
        </w:tc>
        <w:tc>
          <w:tcPr>
            <w:tcW w:w="2407" w:type="dxa"/>
          </w:tcPr>
          <w:p w14:paraId="15AF2E6A"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23 July 2007</w:t>
            </w:r>
          </w:p>
        </w:tc>
        <w:tc>
          <w:tcPr>
            <w:tcW w:w="2407" w:type="dxa"/>
          </w:tcPr>
          <w:p w14:paraId="7C944829"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1 July 2007</w:t>
            </w:r>
          </w:p>
        </w:tc>
        <w:tc>
          <w:tcPr>
            <w:tcW w:w="2407" w:type="dxa"/>
          </w:tcPr>
          <w:p w14:paraId="5FA13AD0"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31 December 2007</w:t>
            </w:r>
          </w:p>
        </w:tc>
      </w:tr>
      <w:tr w:rsidR="00063B36" w:rsidRPr="00745449" w14:paraId="03D3FCE9"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68F27D0D" w14:textId="77777777" w:rsidR="00063B36" w:rsidRPr="00DC3077" w:rsidRDefault="00063B36" w:rsidP="00DC3077">
            <w:r w:rsidRPr="00DC3077">
              <w:t>4</w:t>
            </w:r>
          </w:p>
        </w:tc>
        <w:tc>
          <w:tcPr>
            <w:tcW w:w="2407" w:type="dxa"/>
          </w:tcPr>
          <w:p w14:paraId="39B43D81"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20 February 2008</w:t>
            </w:r>
          </w:p>
        </w:tc>
        <w:tc>
          <w:tcPr>
            <w:tcW w:w="2407" w:type="dxa"/>
          </w:tcPr>
          <w:p w14:paraId="52A85946"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1 January 2008</w:t>
            </w:r>
          </w:p>
        </w:tc>
        <w:tc>
          <w:tcPr>
            <w:tcW w:w="2407" w:type="dxa"/>
          </w:tcPr>
          <w:p w14:paraId="1F75C359"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30 June 2008</w:t>
            </w:r>
          </w:p>
        </w:tc>
      </w:tr>
      <w:tr w:rsidR="00063B36" w:rsidRPr="00745449" w14:paraId="6B191A8E"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769A265F" w14:textId="77777777" w:rsidR="00063B36" w:rsidRPr="00DC3077" w:rsidRDefault="00063B36" w:rsidP="00DC3077">
            <w:r w:rsidRPr="00DC3077">
              <w:t>5</w:t>
            </w:r>
          </w:p>
        </w:tc>
        <w:tc>
          <w:tcPr>
            <w:tcW w:w="2407" w:type="dxa"/>
          </w:tcPr>
          <w:p w14:paraId="12BEFF67"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1 July 2008</w:t>
            </w:r>
          </w:p>
        </w:tc>
        <w:tc>
          <w:tcPr>
            <w:tcW w:w="2407" w:type="dxa"/>
          </w:tcPr>
          <w:p w14:paraId="4458D3AE"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1 July 2008</w:t>
            </w:r>
          </w:p>
        </w:tc>
        <w:tc>
          <w:tcPr>
            <w:tcW w:w="2407" w:type="dxa"/>
          </w:tcPr>
          <w:p w14:paraId="1EBD9C12"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3 May 2010</w:t>
            </w:r>
          </w:p>
        </w:tc>
      </w:tr>
      <w:tr w:rsidR="00063B36" w:rsidRPr="00745449" w14:paraId="6D0E5E0A"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3D1CA662" w14:textId="77777777" w:rsidR="00063B36" w:rsidRPr="00DC3077" w:rsidRDefault="00063B36" w:rsidP="00DC3077">
            <w:r w:rsidRPr="00DC3077">
              <w:t>6</w:t>
            </w:r>
          </w:p>
        </w:tc>
        <w:tc>
          <w:tcPr>
            <w:tcW w:w="2407" w:type="dxa"/>
          </w:tcPr>
          <w:p w14:paraId="0F27CD8E"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5 May 2010</w:t>
            </w:r>
          </w:p>
        </w:tc>
        <w:tc>
          <w:tcPr>
            <w:tcW w:w="2407" w:type="dxa"/>
          </w:tcPr>
          <w:p w14:paraId="05056CCC"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4 May 2010</w:t>
            </w:r>
          </w:p>
        </w:tc>
        <w:tc>
          <w:tcPr>
            <w:tcW w:w="2407" w:type="dxa"/>
          </w:tcPr>
          <w:p w14:paraId="3C2B8808"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30 June 2011</w:t>
            </w:r>
          </w:p>
        </w:tc>
      </w:tr>
      <w:tr w:rsidR="00063B36" w:rsidRPr="00745449" w14:paraId="1C952D20"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5B3A9C3E" w14:textId="77777777" w:rsidR="00063B36" w:rsidRPr="00DC3077" w:rsidRDefault="00063B36" w:rsidP="00DC3077">
            <w:r w:rsidRPr="00DC3077">
              <w:t>7</w:t>
            </w:r>
          </w:p>
        </w:tc>
        <w:tc>
          <w:tcPr>
            <w:tcW w:w="2407" w:type="dxa"/>
          </w:tcPr>
          <w:p w14:paraId="7288E50A"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1 July 2011</w:t>
            </w:r>
          </w:p>
        </w:tc>
        <w:tc>
          <w:tcPr>
            <w:tcW w:w="2407" w:type="dxa"/>
          </w:tcPr>
          <w:p w14:paraId="08C7ADC4"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1 July 2011</w:t>
            </w:r>
          </w:p>
        </w:tc>
        <w:tc>
          <w:tcPr>
            <w:tcW w:w="2407" w:type="dxa"/>
          </w:tcPr>
          <w:p w14:paraId="6F61F8DD"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3 December 2012</w:t>
            </w:r>
          </w:p>
        </w:tc>
      </w:tr>
      <w:tr w:rsidR="00063B36" w:rsidRPr="00745449" w14:paraId="60CC3629"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21F0DB66" w14:textId="77777777" w:rsidR="00063B36" w:rsidRPr="00DC3077" w:rsidRDefault="00063B36" w:rsidP="00DC3077">
            <w:r w:rsidRPr="00DC3077">
              <w:t>8</w:t>
            </w:r>
          </w:p>
        </w:tc>
        <w:tc>
          <w:tcPr>
            <w:tcW w:w="2407" w:type="dxa"/>
          </w:tcPr>
          <w:p w14:paraId="301DA96E"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7 December 2012</w:t>
            </w:r>
          </w:p>
        </w:tc>
        <w:tc>
          <w:tcPr>
            <w:tcW w:w="2407" w:type="dxa"/>
          </w:tcPr>
          <w:p w14:paraId="7CF99E79"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4 December 2012</w:t>
            </w:r>
          </w:p>
        </w:tc>
        <w:tc>
          <w:tcPr>
            <w:tcW w:w="2407" w:type="dxa"/>
          </w:tcPr>
          <w:p w14:paraId="0F418D08"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27 April 2015</w:t>
            </w:r>
          </w:p>
        </w:tc>
      </w:tr>
      <w:tr w:rsidR="00063B36" w:rsidRPr="00745449" w14:paraId="116C6E4B"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15469CF6" w14:textId="77777777" w:rsidR="00063B36" w:rsidRPr="00DC3077" w:rsidRDefault="00063B36" w:rsidP="00DC3077">
            <w:r w:rsidRPr="00DC3077">
              <w:t>9</w:t>
            </w:r>
          </w:p>
        </w:tc>
        <w:tc>
          <w:tcPr>
            <w:tcW w:w="2407" w:type="dxa"/>
          </w:tcPr>
          <w:p w14:paraId="51004994"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28 April 2015</w:t>
            </w:r>
          </w:p>
        </w:tc>
        <w:tc>
          <w:tcPr>
            <w:tcW w:w="2407" w:type="dxa"/>
          </w:tcPr>
          <w:p w14:paraId="1313A629"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28 April 2015</w:t>
            </w:r>
          </w:p>
        </w:tc>
        <w:tc>
          <w:tcPr>
            <w:tcW w:w="2407" w:type="dxa"/>
          </w:tcPr>
          <w:p w14:paraId="73DA1BE1"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23 May 2016</w:t>
            </w:r>
          </w:p>
        </w:tc>
      </w:tr>
      <w:tr w:rsidR="00063B36" w:rsidRPr="00745449" w14:paraId="1C9190A4"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07CFE7ED" w14:textId="77777777" w:rsidR="00063B36" w:rsidRPr="00DC3077" w:rsidRDefault="00063B36" w:rsidP="00DC3077">
            <w:r w:rsidRPr="00DC3077">
              <w:t>10</w:t>
            </w:r>
          </w:p>
        </w:tc>
        <w:tc>
          <w:tcPr>
            <w:tcW w:w="2407" w:type="dxa"/>
          </w:tcPr>
          <w:p w14:paraId="4E0116CF"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24 May 2016</w:t>
            </w:r>
          </w:p>
        </w:tc>
        <w:tc>
          <w:tcPr>
            <w:tcW w:w="2407" w:type="dxa"/>
          </w:tcPr>
          <w:p w14:paraId="1AD4E762"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24 May 2016</w:t>
            </w:r>
          </w:p>
        </w:tc>
        <w:tc>
          <w:tcPr>
            <w:tcW w:w="2407" w:type="dxa"/>
          </w:tcPr>
          <w:p w14:paraId="74BD4874"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6 May 2019</w:t>
            </w:r>
          </w:p>
        </w:tc>
      </w:tr>
      <w:tr w:rsidR="00063B36" w:rsidRPr="00745449" w14:paraId="59B073FB" w14:textId="77777777" w:rsidTr="00DC3077">
        <w:trPr>
          <w:cnfStyle w:val="000000010000" w:firstRow="0" w:lastRow="0" w:firstColumn="0" w:lastColumn="0" w:oddVBand="0" w:evenVBand="0" w:oddHBand="0" w:evenHBand="1"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407" w:type="dxa"/>
          </w:tcPr>
          <w:p w14:paraId="176698DB" w14:textId="77777777" w:rsidR="00063B36" w:rsidRPr="00DC3077" w:rsidRDefault="00063B36" w:rsidP="00DC3077">
            <w:r w:rsidRPr="00DC3077">
              <w:t>11</w:t>
            </w:r>
          </w:p>
        </w:tc>
        <w:tc>
          <w:tcPr>
            <w:tcW w:w="2407" w:type="dxa"/>
          </w:tcPr>
          <w:p w14:paraId="5602C2A7"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7 May 2019</w:t>
            </w:r>
          </w:p>
        </w:tc>
        <w:tc>
          <w:tcPr>
            <w:tcW w:w="2407" w:type="dxa"/>
          </w:tcPr>
          <w:p w14:paraId="42F26A3E"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7 May 2019</w:t>
            </w:r>
          </w:p>
        </w:tc>
        <w:tc>
          <w:tcPr>
            <w:tcW w:w="2407" w:type="dxa"/>
          </w:tcPr>
          <w:p w14:paraId="68E2A3BD" w14:textId="77777777" w:rsidR="00063B36" w:rsidRPr="00DC3077" w:rsidRDefault="00063B36" w:rsidP="00DC3077">
            <w:pPr>
              <w:cnfStyle w:val="000000010000" w:firstRow="0" w:lastRow="0" w:firstColumn="0" w:lastColumn="0" w:oddVBand="0" w:evenVBand="0" w:oddHBand="0" w:evenHBand="1" w:firstRowFirstColumn="0" w:firstRowLastColumn="0" w:lastRowFirstColumn="0" w:lastRowLastColumn="0"/>
            </w:pPr>
            <w:r w:rsidRPr="00DC3077">
              <w:t>Current</w:t>
            </w:r>
          </w:p>
        </w:tc>
      </w:tr>
    </w:tbl>
    <w:p w14:paraId="615E5AB8" w14:textId="77777777" w:rsidR="00063B36" w:rsidRDefault="00063B36" w:rsidP="00063B36">
      <w:pPr>
        <w:pStyle w:val="Heading1"/>
      </w:pPr>
      <w:r>
        <w:t>Purpose</w:t>
      </w:r>
    </w:p>
    <w:p w14:paraId="7BCB2C51" w14:textId="77777777" w:rsidR="00063B36" w:rsidRDefault="00063B36" w:rsidP="00063B36">
      <w:pPr>
        <w:pStyle w:val="ListNumber"/>
      </w:pPr>
      <w:r>
        <w:t>This Guideline explains:</w:t>
      </w:r>
    </w:p>
    <w:p w14:paraId="3C7019B6" w14:textId="7CC47FF4" w:rsidR="00063B36" w:rsidRDefault="00063B36" w:rsidP="00063B36">
      <w:pPr>
        <w:pStyle w:val="ListNumber2"/>
      </w:pPr>
      <w:r>
        <w:t xml:space="preserve">how the Territory Revenue Office (TRO) will generally assess penalty and interest under the </w:t>
      </w:r>
      <w:r w:rsidRPr="00BF7BCF">
        <w:t>First Home Owner Grant Act</w:t>
      </w:r>
      <w:r w:rsidR="003C7699" w:rsidRPr="00BF7BCF">
        <w:t> 2000</w:t>
      </w:r>
      <w:r>
        <w:t xml:space="preserve"> (the FHOGA); and </w:t>
      </w:r>
    </w:p>
    <w:p w14:paraId="33971F61" w14:textId="196D9DF7" w:rsidR="00063B36" w:rsidRDefault="00063B36" w:rsidP="00063B36">
      <w:pPr>
        <w:pStyle w:val="ListNumber2"/>
      </w:pPr>
      <w:proofErr w:type="gramStart"/>
      <w:r>
        <w:t>the</w:t>
      </w:r>
      <w:proofErr w:type="gramEnd"/>
      <w:r>
        <w:t xml:space="preserve"> operation of the interest and penalty tax provisions of the </w:t>
      </w:r>
      <w:r w:rsidRPr="00BF7BCF">
        <w:t>Taxation Administration Act</w:t>
      </w:r>
      <w:r w:rsidR="003C7699" w:rsidRPr="00BF7BCF">
        <w:t> 2007</w:t>
      </w:r>
      <w:r>
        <w:t xml:space="preserve"> (TAA) in relation to the stamp duty Territory home owner discount (THOD) and senior, pensioner and carer concession (SPCC).</w:t>
      </w:r>
    </w:p>
    <w:p w14:paraId="479B91EC" w14:textId="434B8C6E" w:rsidR="00063B36" w:rsidRDefault="00063B36" w:rsidP="00063B36">
      <w:pPr>
        <w:pStyle w:val="ListNumber"/>
      </w:pPr>
      <w:r>
        <w:t xml:space="preserve">This Guideline is to be read in conjunction with Commissioner’s Guideline </w:t>
      </w:r>
      <w:r w:rsidRPr="00086FD8">
        <w:t xml:space="preserve">CG-GEN-002: </w:t>
      </w:r>
      <w:r w:rsidRPr="00086FD8">
        <w:rPr>
          <w:i/>
        </w:rPr>
        <w:t>Interest and penalty tax.</w:t>
      </w:r>
    </w:p>
    <w:p w14:paraId="3639E1BA" w14:textId="6EA2C035" w:rsidR="00063B36" w:rsidRPr="007841EF" w:rsidRDefault="00624DEA" w:rsidP="00063B36">
      <w:pPr>
        <w:pStyle w:val="Heading1"/>
      </w:pPr>
      <w:r>
        <w:t>Role of interest and p</w:t>
      </w:r>
      <w:r w:rsidR="00063B36">
        <w:t xml:space="preserve">enalties under the </w:t>
      </w:r>
      <w:r w:rsidR="00063B36" w:rsidRPr="00BF7BCF">
        <w:t>First Home Owner Grant Act 2000</w:t>
      </w:r>
    </w:p>
    <w:p w14:paraId="659571FD" w14:textId="77777777" w:rsidR="00063B36" w:rsidRDefault="00063B36" w:rsidP="00063B36">
      <w:pPr>
        <w:pStyle w:val="ListNumber"/>
      </w:pPr>
      <w:r>
        <w:t>Penalties and interest play an integral role in the administration of the first home owner grant (FHOG) by:</w:t>
      </w:r>
    </w:p>
    <w:p w14:paraId="3142D373" w14:textId="77777777" w:rsidR="00063B36" w:rsidRDefault="00063B36" w:rsidP="00063B36">
      <w:pPr>
        <w:pStyle w:val="ListNumber2"/>
      </w:pPr>
      <w:r>
        <w:t>deterring people from attempting to access the FHOG when they are not eligible;</w:t>
      </w:r>
    </w:p>
    <w:p w14:paraId="6BB6A2C4" w14:textId="77777777" w:rsidR="00063B36" w:rsidRDefault="00063B36" w:rsidP="00063B36">
      <w:pPr>
        <w:pStyle w:val="ListNumber2"/>
      </w:pPr>
      <w:r>
        <w:t>encouraging people to repay the FHOG within the appropriate 30-day period (see below) or to make a full and immediate disclosure if they realise that they are ineligible after the 30-day period;</w:t>
      </w:r>
    </w:p>
    <w:p w14:paraId="588F17B0" w14:textId="77777777" w:rsidR="00063B36" w:rsidRDefault="00063B36" w:rsidP="00063B36">
      <w:pPr>
        <w:pStyle w:val="ListNumber2"/>
      </w:pPr>
      <w:r>
        <w:t>compensating the Government for the period that it was deprived of the use of the funds while the FHOG remained outstanding; and</w:t>
      </w:r>
    </w:p>
    <w:p w14:paraId="048C96BB" w14:textId="77777777" w:rsidR="00063B36" w:rsidRDefault="00063B36" w:rsidP="00063B36">
      <w:pPr>
        <w:pStyle w:val="ListNumber2"/>
      </w:pPr>
      <w:proofErr w:type="gramStart"/>
      <w:r>
        <w:t>deterring</w:t>
      </w:r>
      <w:proofErr w:type="gramEnd"/>
      <w:r>
        <w:t xml:space="preserve"> ineligible applicants from retaining or delaying the repayment of the FHOG.</w:t>
      </w:r>
    </w:p>
    <w:p w14:paraId="207F249B" w14:textId="77777777" w:rsidR="00063B36" w:rsidRDefault="00063B36" w:rsidP="00063B36">
      <w:pPr>
        <w:pStyle w:val="Heading1"/>
      </w:pPr>
      <w:r>
        <w:lastRenderedPageBreak/>
        <w:t>Requirement to repay the FHOG</w:t>
      </w:r>
    </w:p>
    <w:p w14:paraId="48AC0947" w14:textId="77777777" w:rsidR="00063B36" w:rsidRDefault="00063B36" w:rsidP="00063B36">
      <w:pPr>
        <w:pStyle w:val="ListNumber"/>
      </w:pPr>
      <w:r>
        <w:t>FHOG recipients must notify TRO and repay the amount of the FHOG within the time frames identified in each of the following circumstances.</w:t>
      </w:r>
      <w:r>
        <w:rPr>
          <w:rStyle w:val="FootnoteReference"/>
        </w:rPr>
        <w:footnoteReference w:id="1"/>
      </w:r>
      <w:r>
        <w:t xml:space="preserve"> </w:t>
      </w:r>
    </w:p>
    <w:p w14:paraId="0AECC0C3" w14:textId="77777777" w:rsidR="00063B36" w:rsidRDefault="00063B36" w:rsidP="00063B36">
      <w:pPr>
        <w:pStyle w:val="ListNumber2"/>
      </w:pPr>
      <w:r>
        <w:t xml:space="preserve">Where the applicant(s) were ineligible to apply for the FHOG – the FHOG is to be repaid within 30 days after payment.  </w:t>
      </w:r>
    </w:p>
    <w:p w14:paraId="37ABB5C2" w14:textId="77777777" w:rsidR="00063B36" w:rsidRPr="00BF7BCF" w:rsidRDefault="00063B36" w:rsidP="00BF7BCF">
      <w:pPr>
        <w:rPr>
          <w:rStyle w:val="StyleBold"/>
        </w:rPr>
      </w:pPr>
      <w:r w:rsidRPr="00BF7BCF">
        <w:rPr>
          <w:rStyle w:val="StyleBold"/>
        </w:rPr>
        <w:t>Examples include an applicant or an applicant’s spouse or de facto partner having prior ownership of residential prope</w:t>
      </w:r>
      <w:r w:rsidR="00871FBB" w:rsidRPr="00BF7BCF">
        <w:rPr>
          <w:rStyle w:val="StyleBold"/>
        </w:rPr>
        <w:t xml:space="preserve">rty or where no applicant is an </w:t>
      </w:r>
      <w:r w:rsidRPr="00BF7BCF">
        <w:rPr>
          <w:rStyle w:val="StyleBold"/>
        </w:rPr>
        <w:t>Australian citizen or permanent resident.</w:t>
      </w:r>
    </w:p>
    <w:p w14:paraId="5168A0CD" w14:textId="77777777" w:rsidR="00063B36" w:rsidRDefault="00063B36" w:rsidP="00063B36">
      <w:pPr>
        <w:pStyle w:val="ListNumber2"/>
      </w:pPr>
      <w:r>
        <w:t>Where otherwise eligible applicant(s) of the FHOG are overpaid – the overpayment is to be repaid within 30 days after the overpayment.</w:t>
      </w:r>
    </w:p>
    <w:p w14:paraId="35EDC3B2" w14:textId="65CC678A" w:rsidR="00063B36" w:rsidRPr="00BF7BCF" w:rsidRDefault="00063B36" w:rsidP="00BF7BCF">
      <w:pPr>
        <w:rPr>
          <w:rStyle w:val="StyleBold"/>
        </w:rPr>
      </w:pPr>
      <w:r w:rsidRPr="00BF7BCF">
        <w:rPr>
          <w:rStyle w:val="StyleBold"/>
        </w:rPr>
        <w:t>For example, where a person has been paid $15 000, but is only eligible for a grant of $10</w:t>
      </w:r>
      <w:r w:rsidR="00397439">
        <w:rPr>
          <w:rStyle w:val="StyleBold"/>
        </w:rPr>
        <w:t> </w:t>
      </w:r>
      <w:r w:rsidRPr="00BF7BCF">
        <w:rPr>
          <w:rStyle w:val="StyleBold"/>
        </w:rPr>
        <w:t xml:space="preserve">000, the $5 000 overpaid must be repaid within 30 days of the person receiving payment of the FHOG.  </w:t>
      </w:r>
    </w:p>
    <w:p w14:paraId="7D795ABA" w14:textId="77777777" w:rsidR="00063B36" w:rsidRDefault="00063B36" w:rsidP="00063B36">
      <w:pPr>
        <w:pStyle w:val="ListNumber2"/>
      </w:pPr>
      <w:r>
        <w:t>Where the applicant(s) fail to live in the home as their principal place of residence for a continuous period of at least six months</w:t>
      </w:r>
      <w:r w:rsidRPr="00757933">
        <w:t xml:space="preserve"> </w:t>
      </w:r>
      <w:r>
        <w:t>commencing within the 12 month requisite period – the FHOG is to be repaid within 30 days after the earlier of:</w:t>
      </w:r>
    </w:p>
    <w:p w14:paraId="339A9452" w14:textId="77777777" w:rsidR="00063B36" w:rsidRDefault="00063B36" w:rsidP="00063B36">
      <w:pPr>
        <w:pStyle w:val="ListNumber3"/>
      </w:pPr>
      <w:r>
        <w:t>the date by which the applicant(s) were to have occupied the home; or</w:t>
      </w:r>
    </w:p>
    <w:p w14:paraId="4C38E647" w14:textId="77777777" w:rsidR="00063B36" w:rsidRDefault="00063B36" w:rsidP="00063B36">
      <w:pPr>
        <w:pStyle w:val="ListNumber3"/>
      </w:pPr>
      <w:proofErr w:type="gramStart"/>
      <w:r>
        <w:t>the</w:t>
      </w:r>
      <w:proofErr w:type="gramEnd"/>
      <w:r>
        <w:t xml:space="preserve"> date on which it first became apparent that the residence requirements would not be complied with during the 12-month period allowed for compliance. </w:t>
      </w:r>
    </w:p>
    <w:p w14:paraId="3DE71F7D" w14:textId="77777777" w:rsidR="00063B36" w:rsidRPr="00BF7BCF" w:rsidRDefault="00063B36" w:rsidP="00BF7BCF">
      <w:r w:rsidRPr="00BF7BCF">
        <w:t>Note: From 28 April 2015, as long as one applicant occupies the home as their principal place of residence the other applicants are exempt from this requirement.</w:t>
      </w:r>
    </w:p>
    <w:p w14:paraId="66AFD540" w14:textId="77777777" w:rsidR="00063B36" w:rsidRDefault="00063B36" w:rsidP="00063B36">
      <w:pPr>
        <w:pStyle w:val="ListNumber2"/>
      </w:pPr>
      <w:r>
        <w:t xml:space="preserve">Where there is a breach of a special condition – the FHOG is to be repaid within 30 days of that breach. </w:t>
      </w:r>
    </w:p>
    <w:p w14:paraId="0294E619" w14:textId="77777777" w:rsidR="00063B36" w:rsidRPr="00BF7BCF" w:rsidRDefault="00063B36" w:rsidP="00BF7BCF">
      <w:pPr>
        <w:rPr>
          <w:rStyle w:val="StyleBold"/>
        </w:rPr>
      </w:pPr>
      <w:r w:rsidRPr="00BF7BCF">
        <w:rPr>
          <w:rStyle w:val="StyleBold"/>
        </w:rPr>
        <w:t>For example, where the FHOG is paid in anticipation of completion of a transaction and the transaction is not completed.</w:t>
      </w:r>
    </w:p>
    <w:p w14:paraId="254C0B80" w14:textId="77777777" w:rsidR="00063B36" w:rsidRDefault="00063B36" w:rsidP="00063B36">
      <w:pPr>
        <w:pStyle w:val="ListNumber2"/>
      </w:pPr>
      <w:r w:rsidRPr="004F1873">
        <w:t xml:space="preserve">Where the </w:t>
      </w:r>
      <w:r>
        <w:t>FHOG</w:t>
      </w:r>
      <w:r w:rsidRPr="004F1873">
        <w:t xml:space="preserve"> is paid </w:t>
      </w:r>
      <w:r>
        <w:t xml:space="preserve">in anticipation of </w:t>
      </w:r>
      <w:r w:rsidRPr="004F1873">
        <w:t>completion of the transaction</w:t>
      </w:r>
      <w:r>
        <w:t xml:space="preserve"> </w:t>
      </w:r>
      <w:r w:rsidRPr="004F1873">
        <w:t xml:space="preserve">and </w:t>
      </w:r>
      <w:r>
        <w:t xml:space="preserve">the transaction does not complete – the overpayment is to be repaid within 30 days of the applicant(s) becoming aware it would not complete. </w:t>
      </w:r>
    </w:p>
    <w:p w14:paraId="7161ECBD" w14:textId="2AE3DA8F" w:rsidR="00063B36" w:rsidRDefault="00624DEA" w:rsidP="00063B36">
      <w:pPr>
        <w:pStyle w:val="Heading2"/>
      </w:pPr>
      <w:r>
        <w:t>Repayment n</w:t>
      </w:r>
      <w:r w:rsidR="00063B36">
        <w:t>otice</w:t>
      </w:r>
    </w:p>
    <w:p w14:paraId="54C40B31" w14:textId="77777777" w:rsidR="00063B36" w:rsidRPr="009928D7" w:rsidRDefault="00063B36" w:rsidP="00063B36">
      <w:pPr>
        <w:pStyle w:val="ListNumber"/>
      </w:pPr>
      <w:r w:rsidRPr="009928D7">
        <w:t>If FHOG recipients do not repay or make arrangements with TRO to repay the FHOG or overpayment within the relevant 30-day period set out above (the ‘repayment period’), TRO will issue a written notice (a ‘repayment notice’) requiring the FHOG recipient to pay, within 30 days after the date of issue of the notice, the amount of the unpaid portion of the FHOG together with a penalty of up to the same amount; and setting out the reasons why payment is required.</w:t>
      </w:r>
      <w:r>
        <w:rPr>
          <w:rStyle w:val="FootnoteReference"/>
        </w:rPr>
        <w:footnoteReference w:id="2"/>
      </w:r>
      <w:r w:rsidRPr="009928D7">
        <w:t xml:space="preserve"> </w:t>
      </w:r>
    </w:p>
    <w:p w14:paraId="7FEE2C71" w14:textId="77777777" w:rsidR="00063B36" w:rsidRPr="009928D7" w:rsidRDefault="00063B36" w:rsidP="00063B36">
      <w:pPr>
        <w:pStyle w:val="ListNumber"/>
      </w:pPr>
      <w:r w:rsidRPr="009928D7">
        <w:t>The penalty actually imposed will generally be reduced to an amount representing the culpability of the FHOG recipient as set out in this Guideline.</w:t>
      </w:r>
    </w:p>
    <w:p w14:paraId="6F2BDC7D" w14:textId="5911957A" w:rsidR="00063B36" w:rsidRDefault="00063B36" w:rsidP="00063B36">
      <w:pPr>
        <w:pStyle w:val="Heading1"/>
      </w:pPr>
      <w:r>
        <w:lastRenderedPageBreak/>
        <w:t xml:space="preserve">Interest and </w:t>
      </w:r>
      <w:r w:rsidR="00624DEA">
        <w:t>p</w:t>
      </w:r>
      <w:r>
        <w:t>enalty</w:t>
      </w:r>
    </w:p>
    <w:p w14:paraId="00B6A7EB" w14:textId="77777777" w:rsidR="00063B36" w:rsidRPr="00D541CB" w:rsidRDefault="00063B36" w:rsidP="00063B36">
      <w:pPr>
        <w:pStyle w:val="ListNumber"/>
      </w:pPr>
      <w:r w:rsidRPr="00D541CB">
        <w:t>Where a FHOG applicant fails to repay the FHOG or an overpayment in full by the date required, interest is payable on the amount of the FHOG. The interest on the repayment of the FHOG is calculated for the period from the required repayment date (the end of the repayment period set out above) until the date the FHOG is repaid.</w:t>
      </w:r>
      <w:r>
        <w:rPr>
          <w:rStyle w:val="FootnoteReference"/>
        </w:rPr>
        <w:footnoteReference w:id="3"/>
      </w:r>
      <w:r w:rsidRPr="00D541CB">
        <w:t xml:space="preserve">  </w:t>
      </w:r>
    </w:p>
    <w:p w14:paraId="7A548343" w14:textId="77777777" w:rsidR="00063B36" w:rsidRDefault="00063B36" w:rsidP="00063B36">
      <w:pPr>
        <w:pStyle w:val="ListNumber"/>
      </w:pPr>
      <w:r>
        <w:t>Where TRO issues a repayment notice and the FHOG or overpayment together with any penalty are not paid in full within the 30-day period specified in the notice, interest will also be payable on the unpaid penalty in addition to the interest payable on the FHOG or overpayment.</w:t>
      </w:r>
      <w:r w:rsidR="009744C2">
        <w:rPr>
          <w:rStyle w:val="FootnoteReference"/>
        </w:rPr>
        <w:footnoteReference w:id="4"/>
      </w:r>
      <w:r>
        <w:t xml:space="preserve">  The interest on the penalty is calculated for the period from 30 days after the date the notice is issued by TRO until the date the penalty is paid.</w:t>
      </w:r>
    </w:p>
    <w:p w14:paraId="173C9795" w14:textId="77777777" w:rsidR="00063B36" w:rsidRDefault="00063B36" w:rsidP="00063B36">
      <w:pPr>
        <w:pStyle w:val="ListNumber"/>
      </w:pPr>
      <w:r>
        <w:t xml:space="preserve">Interest is applied in accordance with the </w:t>
      </w:r>
      <w:r w:rsidRPr="00940969">
        <w:rPr>
          <w:b/>
        </w:rPr>
        <w:t>statutory interest rate</w:t>
      </w:r>
      <w:r>
        <w:t xml:space="preserve"> in force during the relevant financial year.</w:t>
      </w:r>
      <w:r w:rsidR="009744C2">
        <w:rPr>
          <w:rStyle w:val="FootnoteReference"/>
        </w:rPr>
        <w:footnoteReference w:id="5"/>
      </w:r>
      <w:r>
        <w:t xml:space="preserve">  The statutory interest rate is the sum of:</w:t>
      </w:r>
    </w:p>
    <w:p w14:paraId="0A8FDFE9" w14:textId="77777777" w:rsidR="00063B36" w:rsidRDefault="00063B36" w:rsidP="00063B36">
      <w:pPr>
        <w:pStyle w:val="ListNumber2"/>
      </w:pPr>
      <w:r>
        <w:t xml:space="preserve">the </w:t>
      </w:r>
      <w:r w:rsidRPr="00940969">
        <w:rPr>
          <w:b/>
        </w:rPr>
        <w:t>market interest rate</w:t>
      </w:r>
      <w:r>
        <w:t>, which is the rate prescribed by regulation for the relevant financial year or if no rate is prescribed by regulation, the average yield (expressed as an annual rate) of the 90-day bank accepted bill published by the Reserve Bank of Australia for the month of May in the financial year immediately preceding the relevant year;</w:t>
      </w:r>
      <w:r w:rsidR="009744C2">
        <w:rPr>
          <w:rStyle w:val="FootnoteReference"/>
        </w:rPr>
        <w:footnoteReference w:id="6"/>
      </w:r>
      <w:r>
        <w:t xml:space="preserve">  and</w:t>
      </w:r>
    </w:p>
    <w:p w14:paraId="4C8DAAA3" w14:textId="77777777" w:rsidR="00063B36" w:rsidRDefault="00063B36" w:rsidP="00063B36">
      <w:pPr>
        <w:pStyle w:val="ListNumber2"/>
      </w:pPr>
      <w:proofErr w:type="gramStart"/>
      <w:r>
        <w:t>the</w:t>
      </w:r>
      <w:proofErr w:type="gramEnd"/>
      <w:r>
        <w:t xml:space="preserve"> </w:t>
      </w:r>
      <w:r w:rsidRPr="00940969">
        <w:rPr>
          <w:b/>
        </w:rPr>
        <w:t>premium interest rate</w:t>
      </w:r>
      <w:r>
        <w:t>, which is 8 per cent per annum.</w:t>
      </w:r>
      <w:r w:rsidR="009744C2">
        <w:rPr>
          <w:rStyle w:val="FootnoteReference"/>
        </w:rPr>
        <w:footnoteReference w:id="7"/>
      </w:r>
      <w:r>
        <w:t xml:space="preserve"> </w:t>
      </w:r>
    </w:p>
    <w:p w14:paraId="71D80382" w14:textId="3E853716" w:rsidR="00063B36" w:rsidRDefault="00063B36" w:rsidP="00063B36">
      <w:pPr>
        <w:pStyle w:val="ListNumber"/>
      </w:pPr>
      <w:r>
        <w:t xml:space="preserve">The interest rate for current and past years is available from </w:t>
      </w:r>
      <w:hyperlink r:id="rId8" w:history="1">
        <w:r w:rsidR="00940969" w:rsidRPr="00233B15">
          <w:rPr>
            <w:rStyle w:val="Hyperlink"/>
          </w:rPr>
          <w:t>www.revenue.nt.gov.au</w:t>
        </w:r>
      </w:hyperlink>
      <w:r w:rsidR="00940969">
        <w:t>.</w:t>
      </w:r>
    </w:p>
    <w:p w14:paraId="179F1A3E" w14:textId="1FA47B40" w:rsidR="00BE454D" w:rsidRDefault="00BE454D" w:rsidP="00BE454D">
      <w:pPr>
        <w:pStyle w:val="ListNumber"/>
      </w:pPr>
      <w:r>
        <w:t xml:space="preserve">From 1 January 2020 to 31 December 2020, a concessional interest rate may apply in limited circumstances to certain eligible tax defaults. Commissioner’s Guideline CG-GEN-006: </w:t>
      </w:r>
      <w:r>
        <w:rPr>
          <w:i/>
          <w:iCs/>
        </w:rPr>
        <w:t>Concessional interest rate</w:t>
      </w:r>
      <w:r>
        <w:t xml:space="preserve"> explains how TRO applies this rate and the conditions of eligibility.</w:t>
      </w:r>
    </w:p>
    <w:p w14:paraId="070B7955" w14:textId="77777777" w:rsidR="00063B36" w:rsidRPr="00D541CB" w:rsidRDefault="00063B36" w:rsidP="00063B36">
      <w:pPr>
        <w:pStyle w:val="Heading2"/>
      </w:pPr>
      <w:r>
        <w:t>No interest where recipient complies with notice and repayment requirements</w:t>
      </w:r>
    </w:p>
    <w:p w14:paraId="5E3A62F5" w14:textId="77777777" w:rsidR="00063B36" w:rsidRDefault="00063B36" w:rsidP="00063B36">
      <w:pPr>
        <w:pStyle w:val="ListNumber"/>
      </w:pPr>
      <w:r>
        <w:t xml:space="preserve">No interest is payable where the FHOG recipient complies with the requirement to notify TRO of their ineligibility, overpayment or non-compliance with the residence requirements and the FHOG is repaid within the repayment period. </w:t>
      </w:r>
    </w:p>
    <w:p w14:paraId="00F329DF" w14:textId="653062BB" w:rsidR="00063B36" w:rsidRDefault="00063B36" w:rsidP="00063B36">
      <w:pPr>
        <w:pStyle w:val="ListNumber"/>
      </w:pPr>
      <w:r>
        <w:t xml:space="preserve">However, interest may be payable where the FHOG recipient enters into an instalment arrangement to repay the FHOG and any penalty. For further information on instalment arrangements, refer to Commissioner’s Guideline </w:t>
      </w:r>
      <w:r w:rsidRPr="00086FD8">
        <w:t>CG-HI-007</w:t>
      </w:r>
      <w:r>
        <w:t xml:space="preserve">: </w:t>
      </w:r>
      <w:r w:rsidRPr="00086FD8">
        <w:rPr>
          <w:i/>
        </w:rPr>
        <w:t xml:space="preserve">First Home Owner Grant instalment </w:t>
      </w:r>
      <w:r w:rsidR="005E5569" w:rsidRPr="00086FD8">
        <w:rPr>
          <w:i/>
        </w:rPr>
        <w:t xml:space="preserve">arrangement </w:t>
      </w:r>
      <w:r w:rsidRPr="00086FD8">
        <w:rPr>
          <w:i/>
        </w:rPr>
        <w:t>policy</w:t>
      </w:r>
      <w:r>
        <w:t xml:space="preserve">. </w:t>
      </w:r>
    </w:p>
    <w:p w14:paraId="0B9A13D3" w14:textId="77777777" w:rsidR="00063B36" w:rsidRDefault="00063B36" w:rsidP="00063B36">
      <w:pPr>
        <w:pStyle w:val="Heading2"/>
      </w:pPr>
      <w:r>
        <w:t>Remission of interest</w:t>
      </w:r>
    </w:p>
    <w:p w14:paraId="30F747E4" w14:textId="77777777" w:rsidR="00063B36" w:rsidRPr="00D541CB" w:rsidRDefault="00063B36" w:rsidP="00063B36">
      <w:pPr>
        <w:pStyle w:val="ListNumber"/>
      </w:pPr>
      <w:r w:rsidRPr="00D541CB">
        <w:t>TRO may remit all or part of the interest payable where satisfied that it is appropriate to do so.</w:t>
      </w:r>
      <w:r w:rsidR="009744C2">
        <w:rPr>
          <w:rStyle w:val="FootnoteReference"/>
        </w:rPr>
        <w:footnoteReference w:id="8"/>
      </w:r>
      <w:r w:rsidRPr="00D541CB">
        <w:t xml:space="preserve">  However, generally the Commissioner will only consider it appropriate to remit </w:t>
      </w:r>
      <w:r w:rsidRPr="00D541CB">
        <w:lastRenderedPageBreak/>
        <w:t>interest below the market interest rate in exceptional circumstances, having regard to the role that interest plays in deterrence, equity and compensation.</w:t>
      </w:r>
    </w:p>
    <w:p w14:paraId="198DCAB0" w14:textId="77777777" w:rsidR="00063B36" w:rsidRDefault="00063B36" w:rsidP="00063B36">
      <w:pPr>
        <w:pStyle w:val="Heading2"/>
      </w:pPr>
      <w:r w:rsidRPr="00D541CB">
        <w:t>Amount of penalty imposed</w:t>
      </w:r>
    </w:p>
    <w:p w14:paraId="6FA57D64" w14:textId="77777777" w:rsidR="009744C2" w:rsidRDefault="00063B36" w:rsidP="00940969">
      <w:pPr>
        <w:pStyle w:val="ListNumber"/>
      </w:pPr>
      <w:r>
        <w:t>No penalty is imposed where the FHOG recipient complies with the requirement to notify TRO of their ineligibility, overpayment or non-compliance with the residence requirements and repays (or makes arrangements to repay) the FHOG within the repayment period.</w:t>
      </w:r>
    </w:p>
    <w:p w14:paraId="3AC85768" w14:textId="77777777" w:rsidR="00063B36" w:rsidRDefault="00063B36" w:rsidP="00063B36">
      <w:pPr>
        <w:pStyle w:val="ListNumber"/>
      </w:pPr>
      <w:r>
        <w:t xml:space="preserve">Where the Commissioner issues a repayment notice, generally a </w:t>
      </w:r>
      <w:r w:rsidRPr="00D541CB">
        <w:rPr>
          <w:b/>
        </w:rPr>
        <w:t>base penalty</w:t>
      </w:r>
      <w:r>
        <w:t xml:space="preserve"> equal to </w:t>
      </w:r>
      <w:r w:rsidRPr="00D541CB">
        <w:rPr>
          <w:b/>
        </w:rPr>
        <w:t>25 per cent</w:t>
      </w:r>
      <w:r>
        <w:t xml:space="preserve"> of the amount of the FHOG or overpayment will be imposed. This penalty reflects the FHOG recipient’s culpability arising from:</w:t>
      </w:r>
    </w:p>
    <w:p w14:paraId="32CE0C92" w14:textId="77777777" w:rsidR="00063B36" w:rsidRDefault="00063B36" w:rsidP="00063B36">
      <w:pPr>
        <w:pStyle w:val="ListNumber2"/>
      </w:pPr>
      <w:r>
        <w:t>the FHOG recipient not meeting their statutory obligation to inform the Commissioner of their ineligibility or overpayment and to repay the FHOG or amount of overpayment within the repayment period; and</w:t>
      </w:r>
    </w:p>
    <w:p w14:paraId="25C50413" w14:textId="77777777" w:rsidR="00063B36" w:rsidRDefault="00063B36" w:rsidP="00063B36">
      <w:pPr>
        <w:pStyle w:val="ListNumber2"/>
      </w:pPr>
      <w:proofErr w:type="gramStart"/>
      <w:r>
        <w:t>the</w:t>
      </w:r>
      <w:proofErr w:type="gramEnd"/>
      <w:r>
        <w:t xml:space="preserve"> FHOG recipient’s ineligibility or overpayment not arising from deliberate or reckless acts of the FHOG recipient (such as where the FHOG recipient intended to satisfy the residence requirements, but failed to do so because of particular circumstances).</w:t>
      </w:r>
    </w:p>
    <w:p w14:paraId="123A07E0" w14:textId="77777777" w:rsidR="00063B36" w:rsidRDefault="00063B36" w:rsidP="00063B36">
      <w:pPr>
        <w:pStyle w:val="ListNumber"/>
      </w:pPr>
      <w:r>
        <w:t xml:space="preserve">However, in the following circumstances, the base penalty will be changed from the default amount of 25 per cent of the amount of the FHOG or overpayment to: </w:t>
      </w:r>
    </w:p>
    <w:p w14:paraId="574CCDFA" w14:textId="77777777" w:rsidR="00063B36" w:rsidRDefault="00063B36" w:rsidP="00063B36">
      <w:pPr>
        <w:pStyle w:val="ListNumber2"/>
      </w:pPr>
      <w:r w:rsidRPr="00D541CB">
        <w:rPr>
          <w:b/>
        </w:rPr>
        <w:t>75 per cent</w:t>
      </w:r>
      <w:r>
        <w:t xml:space="preserve"> of that amount, where TRO is satisfied that the FHOG recipient intentionally disregarded the FHOG requirements because the recipient –</w:t>
      </w:r>
    </w:p>
    <w:p w14:paraId="3886D31A" w14:textId="77777777" w:rsidR="00063B36" w:rsidRDefault="00063B36" w:rsidP="00063B36">
      <w:pPr>
        <w:pStyle w:val="ListNumber3"/>
      </w:pPr>
      <w:r>
        <w:t>knowingly or recklessly made a false declaration on the application form (for example the FHOG recipient knows that they, their spouse or de facto have had a prior relevant interest in residential property that makes the recipient ineligible for the FHOG); or</w:t>
      </w:r>
    </w:p>
    <w:p w14:paraId="275D59C6" w14:textId="77777777" w:rsidR="00063B36" w:rsidRDefault="00063B36" w:rsidP="00063B36">
      <w:pPr>
        <w:pStyle w:val="ListNumber3"/>
      </w:pPr>
      <w:r>
        <w:t>did not satisfy, and had no intention of satisfying, the residence requirements (for example, where the FHOG is in respect of a home used as a rental or investment property or where an investment loan was obtained for such a property); or</w:t>
      </w:r>
    </w:p>
    <w:p w14:paraId="4349C5CA" w14:textId="77777777" w:rsidR="00063B36" w:rsidRDefault="00063B36" w:rsidP="00063B36">
      <w:pPr>
        <w:pStyle w:val="ListNumber3"/>
      </w:pPr>
      <w:r>
        <w:t xml:space="preserve">the FHOG recipient deliberately concealed or suppressed information from TRO relevant to determining the recipient’s eligibility for the FHOG or compliance with the residence requirements or hindered TRO’s investigation of the recipient’s eligibility or residence; and </w:t>
      </w:r>
    </w:p>
    <w:p w14:paraId="0035AD74" w14:textId="77777777" w:rsidR="00063B36" w:rsidRDefault="00063B36" w:rsidP="00063B36">
      <w:pPr>
        <w:pStyle w:val="ListNumber2"/>
      </w:pPr>
      <w:r w:rsidRPr="00D541CB">
        <w:rPr>
          <w:b/>
        </w:rPr>
        <w:t>95 per cent</w:t>
      </w:r>
      <w:r>
        <w:t xml:space="preserve"> of that amount, where the Commissioner is satisfied that there was both an intentional disregard of FHOG requirements and concealment, suppression or hindrance in the circumstances set out above.</w:t>
      </w:r>
    </w:p>
    <w:p w14:paraId="264BF12A" w14:textId="77777777" w:rsidR="00063B36" w:rsidRDefault="00063B36" w:rsidP="00063B36">
      <w:pPr>
        <w:pStyle w:val="ListNumber"/>
      </w:pPr>
      <w:r>
        <w:t>The base penalty will be reduced by up to:</w:t>
      </w:r>
    </w:p>
    <w:p w14:paraId="4A6FB0AD" w14:textId="77777777" w:rsidR="00063B36" w:rsidRDefault="00063B36" w:rsidP="00063B36">
      <w:pPr>
        <w:pStyle w:val="ListNumber2"/>
      </w:pPr>
      <w:r w:rsidRPr="00D541CB">
        <w:rPr>
          <w:b/>
        </w:rPr>
        <w:t>20 per cent</w:t>
      </w:r>
      <w:r>
        <w:t xml:space="preserve">, if TRO conducts an investigation of the FHOG recipient’s eligibility or residence and the recipient cooperates fully with the investigation.  </w:t>
      </w:r>
    </w:p>
    <w:p w14:paraId="39D9AB99" w14:textId="77777777" w:rsidR="00063B36" w:rsidRDefault="00063B36" w:rsidP="00063B36">
      <w:pPr>
        <w:pStyle w:val="ListNumber2"/>
      </w:pPr>
      <w:r w:rsidRPr="009E4B64">
        <w:rPr>
          <w:b/>
        </w:rPr>
        <w:t>80 per cent</w:t>
      </w:r>
      <w:r>
        <w:t xml:space="preserve">, if TRO has not commenced an investigation of the FHOG recipient’s eligibility or residence and the FHOG recipient’s full and immediate disclosure of their ineligibility or overpayment avoids the need for an investigation. </w:t>
      </w:r>
    </w:p>
    <w:p w14:paraId="6E98E2BF" w14:textId="77777777" w:rsidR="00063B36" w:rsidRDefault="00063B36" w:rsidP="00063B36">
      <w:pPr>
        <w:pStyle w:val="ListNumber"/>
      </w:pPr>
      <w:r>
        <w:lastRenderedPageBreak/>
        <w:t>In addition, where satisfied that it is appropriate to do so, the Commissioner’s has the ability to remit the penalty (wholly or in part).</w:t>
      </w:r>
      <w:r w:rsidR="00940969">
        <w:rPr>
          <w:rStyle w:val="FootnoteReference"/>
        </w:rPr>
        <w:footnoteReference w:id="9"/>
      </w:r>
      <w:r>
        <w:t xml:space="preserve"> </w:t>
      </w:r>
    </w:p>
    <w:p w14:paraId="7A3FB53D" w14:textId="0A2E26FB" w:rsidR="000B6E44" w:rsidRDefault="003713A5" w:rsidP="00940969">
      <w:pPr>
        <w:pStyle w:val="Heading1"/>
      </w:pPr>
      <w:r>
        <w:t>T</w:t>
      </w:r>
      <w:r w:rsidR="00940969" w:rsidRPr="00940969">
        <w:t>HOD</w:t>
      </w:r>
      <w:r>
        <w:t xml:space="preserve"> and</w:t>
      </w:r>
      <w:r w:rsidR="00940969" w:rsidRPr="00940969">
        <w:t xml:space="preserve"> SPCC</w:t>
      </w:r>
    </w:p>
    <w:p w14:paraId="7918EF1A" w14:textId="77777777" w:rsidR="00940969" w:rsidRPr="00940969" w:rsidRDefault="00940969" w:rsidP="00940969">
      <w:pPr>
        <w:pStyle w:val="ListNumber"/>
      </w:pPr>
      <w:r w:rsidRPr="00940969">
        <w:t>TRO will generally exercise the discretions under sections 38 and 44 of the TAA to achieve similar interest and penalty outcomes between the FHOG, THOD and SPCC.</w:t>
      </w:r>
    </w:p>
    <w:p w14:paraId="4C99A1B8" w14:textId="53C09EF9" w:rsidR="00940969" w:rsidRDefault="00624DEA" w:rsidP="00940969">
      <w:pPr>
        <w:pStyle w:val="Heading1"/>
      </w:pPr>
      <w:r>
        <w:t>Terms e</w:t>
      </w:r>
      <w:r w:rsidR="00940969">
        <w:t>xplained</w:t>
      </w:r>
    </w:p>
    <w:p w14:paraId="3CDDF1A0" w14:textId="194C463E" w:rsidR="00940969" w:rsidRDefault="00940969" w:rsidP="00940969">
      <w:pPr>
        <w:pStyle w:val="ListNumber"/>
      </w:pPr>
      <w:r>
        <w:t xml:space="preserve">Refer to Commissioner’s Guideline </w:t>
      </w:r>
      <w:r w:rsidRPr="00086FD8">
        <w:t>CG-GEN-002</w:t>
      </w:r>
      <w:r>
        <w:t xml:space="preserve">: </w:t>
      </w:r>
      <w:r w:rsidRPr="00086FD8">
        <w:rPr>
          <w:i/>
        </w:rPr>
        <w:t>Interest and penalty tax</w:t>
      </w:r>
      <w:r>
        <w:t xml:space="preserve"> for an explanation of the following concepts used in this Guideline.</w:t>
      </w:r>
    </w:p>
    <w:p w14:paraId="298B628A" w14:textId="77777777" w:rsidR="00940969" w:rsidRDefault="00940969" w:rsidP="00940969">
      <w:pPr>
        <w:pStyle w:val="ListNumber2"/>
      </w:pPr>
      <w:r>
        <w:t>Reasonable care to comply with the grant requirements / taxation law.</w:t>
      </w:r>
    </w:p>
    <w:p w14:paraId="635012AF" w14:textId="77777777" w:rsidR="00940969" w:rsidRDefault="00940969" w:rsidP="00940969">
      <w:pPr>
        <w:pStyle w:val="ListNumber2"/>
      </w:pPr>
      <w:r>
        <w:t>Intentional disregard of the FHOGA / taxation law.</w:t>
      </w:r>
    </w:p>
    <w:p w14:paraId="11E9B984" w14:textId="77777777" w:rsidR="00940969" w:rsidRDefault="00940969" w:rsidP="00940969">
      <w:pPr>
        <w:pStyle w:val="ListNumber2"/>
      </w:pPr>
      <w:r>
        <w:t>Deliberately concealing or suppressing relevant information or hindering the assessment of tax.</w:t>
      </w:r>
    </w:p>
    <w:p w14:paraId="4E7EACAF" w14:textId="77777777" w:rsidR="00940969" w:rsidRDefault="00940969" w:rsidP="00940969">
      <w:pPr>
        <w:pStyle w:val="ListNumber2"/>
      </w:pPr>
      <w:r>
        <w:t xml:space="preserve">Deliberately hindering an investigation. </w:t>
      </w:r>
    </w:p>
    <w:p w14:paraId="6CB38419" w14:textId="77777777" w:rsidR="00940969" w:rsidRDefault="00940969" w:rsidP="00940969">
      <w:pPr>
        <w:pStyle w:val="ListNumber2"/>
      </w:pPr>
      <w:r>
        <w:t>Full and immediate disclosure.</w:t>
      </w:r>
    </w:p>
    <w:p w14:paraId="3DDF9AB5" w14:textId="77777777" w:rsidR="00940969" w:rsidRDefault="00940969" w:rsidP="00940969">
      <w:pPr>
        <w:pStyle w:val="ListNumber2"/>
      </w:pPr>
      <w:r>
        <w:t>Full cooperation with an investigation.</w:t>
      </w:r>
    </w:p>
    <w:p w14:paraId="463EF3AF" w14:textId="77777777" w:rsidR="00940969" w:rsidRDefault="00940969" w:rsidP="00940969">
      <w:pPr>
        <w:pStyle w:val="ListNumber"/>
      </w:pPr>
      <w:r>
        <w:t>In addition, deliberately concealing or suppressing relevant information includes a FHOG, THOD or SPCC recipient taking steps to make it appear as though the residence requirements have been met when they have not.</w:t>
      </w:r>
    </w:p>
    <w:p w14:paraId="781769EC" w14:textId="492471A0" w:rsidR="00940969" w:rsidRDefault="00624DEA" w:rsidP="00940969">
      <w:pPr>
        <w:pStyle w:val="Heading1"/>
      </w:pPr>
      <w:r>
        <w:t>Residence r</w:t>
      </w:r>
      <w:r w:rsidR="00940969">
        <w:t>equirements</w:t>
      </w:r>
    </w:p>
    <w:p w14:paraId="35476B69" w14:textId="233C86E2" w:rsidR="00940969" w:rsidRPr="00940969" w:rsidRDefault="00940969" w:rsidP="00940969">
      <w:pPr>
        <w:pStyle w:val="ListNumber"/>
      </w:pPr>
      <w:r w:rsidRPr="00940969">
        <w:t xml:space="preserve">For details regarding the residence requirements for the FHOG, THOD and SPCC and the exemptions that may be available, please refer to the respective guide to the application and Commissioner’s Guideline </w:t>
      </w:r>
      <w:r w:rsidRPr="00086FD8">
        <w:t>CG-HI-003</w:t>
      </w:r>
      <w:r w:rsidRPr="00940969">
        <w:t xml:space="preserve">: </w:t>
      </w:r>
      <w:r w:rsidRPr="00086FD8">
        <w:rPr>
          <w:i/>
        </w:rPr>
        <w:t>Commissioner's discretion to exempt or vary compliance with the eligibility criteria</w:t>
      </w:r>
      <w:r w:rsidRPr="00940969">
        <w:t xml:space="preserve">. </w:t>
      </w:r>
    </w:p>
    <w:p w14:paraId="0FF06B8C" w14:textId="77777777" w:rsidR="00940969" w:rsidRDefault="00940969" w:rsidP="00940969">
      <w:pPr>
        <w:pStyle w:val="Heading1"/>
      </w:pPr>
      <w:r>
        <w:t>Matrix of penalties and penalty tax</w:t>
      </w:r>
    </w:p>
    <w:p w14:paraId="155A8984" w14:textId="77777777" w:rsidR="00940969" w:rsidRDefault="00940969" w:rsidP="00940969">
      <w:pPr>
        <w:pStyle w:val="ListNumber"/>
      </w:pPr>
      <w:r w:rsidRPr="00940969">
        <w:t xml:space="preserve">The table below sets out the base penalty and penalty tax that will apply in a given situation: </w:t>
      </w:r>
    </w:p>
    <w:tbl>
      <w:tblPr>
        <w:tblStyle w:val="NTGTable"/>
        <w:tblW w:w="0" w:type="auto"/>
        <w:tblLook w:val="04A0" w:firstRow="1" w:lastRow="0" w:firstColumn="1" w:lastColumn="0" w:noHBand="0" w:noVBand="1"/>
        <w:tblDescription w:val="Version history from 5 May 2005 to current"/>
      </w:tblPr>
      <w:tblGrid>
        <w:gridCol w:w="3819"/>
        <w:gridCol w:w="995"/>
        <w:gridCol w:w="2407"/>
        <w:gridCol w:w="2407"/>
      </w:tblGrid>
      <w:tr w:rsidR="00397439" w:rsidRPr="00745449" w14:paraId="0BB892A0" w14:textId="77777777" w:rsidTr="00397439">
        <w:trPr>
          <w:cnfStyle w:val="100000000000" w:firstRow="1" w:lastRow="0" w:firstColumn="0" w:lastColumn="0" w:oddVBand="0" w:evenVBand="0" w:oddHBand="0" w:evenHBand="0" w:firstRowFirstColumn="0" w:firstRowLastColumn="0" w:lastRowFirstColumn="0" w:lastRowLastColumn="0"/>
          <w:tblHeader w:val="0"/>
        </w:trPr>
        <w:tc>
          <w:tcPr>
            <w:cnfStyle w:val="001000000100" w:firstRow="0" w:lastRow="0" w:firstColumn="1" w:lastColumn="0" w:oddVBand="0" w:evenVBand="0" w:oddHBand="0" w:evenHBand="0" w:firstRowFirstColumn="1" w:firstRowLastColumn="0" w:lastRowFirstColumn="0" w:lastRowLastColumn="0"/>
            <w:tcW w:w="3819" w:type="dxa"/>
          </w:tcPr>
          <w:p w14:paraId="6EE20E78" w14:textId="532A767A" w:rsidR="00397439" w:rsidRPr="00DC3077" w:rsidRDefault="00397439" w:rsidP="00397439">
            <w:r w:rsidRPr="003128F8">
              <w:t>Penalty category</w:t>
            </w:r>
          </w:p>
        </w:tc>
        <w:tc>
          <w:tcPr>
            <w:tcW w:w="995" w:type="dxa"/>
          </w:tcPr>
          <w:p w14:paraId="7152019C" w14:textId="4458D144" w:rsidR="00397439" w:rsidRPr="007841EF" w:rsidRDefault="00397439" w:rsidP="007841EF">
            <w:pPr>
              <w:jc w:val="center"/>
              <w:cnfStyle w:val="100000000000" w:firstRow="1" w:lastRow="0" w:firstColumn="0" w:lastColumn="0" w:oddVBand="0" w:evenVBand="0" w:oddHBand="0" w:evenHBand="0" w:firstRowFirstColumn="0" w:firstRowLastColumn="0" w:lastRowFirstColumn="0" w:lastRowLastColumn="0"/>
            </w:pPr>
            <w:r w:rsidRPr="007841EF">
              <w:t>Base penalty</w:t>
            </w:r>
          </w:p>
        </w:tc>
        <w:tc>
          <w:tcPr>
            <w:tcW w:w="2407" w:type="dxa"/>
          </w:tcPr>
          <w:p w14:paraId="7214ACCA" w14:textId="06A11CB8" w:rsidR="00397439" w:rsidRPr="007841EF" w:rsidRDefault="00397439" w:rsidP="007841EF">
            <w:pPr>
              <w:jc w:val="center"/>
              <w:cnfStyle w:val="100000000000" w:firstRow="1" w:lastRow="0" w:firstColumn="0" w:lastColumn="0" w:oddVBand="0" w:evenVBand="0" w:oddHBand="0" w:evenHBand="0" w:firstRowFirstColumn="0" w:firstRowLastColumn="0" w:lastRowFirstColumn="0" w:lastRowLastColumn="0"/>
            </w:pPr>
            <w:r w:rsidRPr="007841EF">
              <w:t>Full and immediate disclosure before investigation</w:t>
            </w:r>
          </w:p>
        </w:tc>
        <w:tc>
          <w:tcPr>
            <w:tcW w:w="2407" w:type="dxa"/>
          </w:tcPr>
          <w:p w14:paraId="1E35A99C" w14:textId="7C88EE1F" w:rsidR="00397439" w:rsidRPr="007841EF" w:rsidRDefault="00397439" w:rsidP="007841EF">
            <w:pPr>
              <w:jc w:val="center"/>
              <w:cnfStyle w:val="100000000000" w:firstRow="1" w:lastRow="0" w:firstColumn="0" w:lastColumn="0" w:oddVBand="0" w:evenVBand="0" w:oddHBand="0" w:evenHBand="0" w:firstRowFirstColumn="0" w:firstRowLastColumn="0" w:lastRowFirstColumn="0" w:lastRowLastColumn="0"/>
            </w:pPr>
            <w:r w:rsidRPr="007841EF">
              <w:t>Full cooperation with investigation</w:t>
            </w:r>
          </w:p>
        </w:tc>
      </w:tr>
      <w:tr w:rsidR="00397439" w:rsidRPr="00745449" w14:paraId="55C0E160" w14:textId="77777777" w:rsidTr="00397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9" w:type="dxa"/>
          </w:tcPr>
          <w:p w14:paraId="42DDCC82" w14:textId="580651DC" w:rsidR="00397439" w:rsidRPr="00DC3077" w:rsidRDefault="00397439" w:rsidP="00397439">
            <w:r w:rsidRPr="00CF58C1">
              <w:rPr>
                <w:rFonts w:cs="Arial"/>
              </w:rPr>
              <w:t>Comply with requirement to notify and repay within the relevant 30-day repayment period</w:t>
            </w:r>
          </w:p>
        </w:tc>
        <w:tc>
          <w:tcPr>
            <w:tcW w:w="995" w:type="dxa"/>
          </w:tcPr>
          <w:p w14:paraId="51FB5C89" w14:textId="7CC5B9F3" w:rsidR="00397439" w:rsidRPr="00DC3077" w:rsidRDefault="00397439" w:rsidP="00624DEA">
            <w:pPr>
              <w:jc w:val="center"/>
              <w:cnfStyle w:val="000000100000" w:firstRow="0" w:lastRow="0" w:firstColumn="0" w:lastColumn="0" w:oddVBand="0" w:evenVBand="0" w:oddHBand="1" w:evenHBand="0" w:firstRowFirstColumn="0" w:firstRowLastColumn="0" w:lastRowFirstColumn="0" w:lastRowLastColumn="0"/>
            </w:pPr>
            <w:r w:rsidRPr="00CF58C1">
              <w:rPr>
                <w:rFonts w:cs="Arial"/>
              </w:rPr>
              <w:t>0%</w:t>
            </w:r>
          </w:p>
        </w:tc>
        <w:tc>
          <w:tcPr>
            <w:tcW w:w="2407" w:type="dxa"/>
          </w:tcPr>
          <w:p w14:paraId="3319CE49" w14:textId="48A7EE9B" w:rsidR="00397439" w:rsidRPr="00DC3077" w:rsidRDefault="00397439" w:rsidP="00624DEA">
            <w:pPr>
              <w:jc w:val="center"/>
              <w:cnfStyle w:val="000000100000" w:firstRow="0" w:lastRow="0" w:firstColumn="0" w:lastColumn="0" w:oddVBand="0" w:evenVBand="0" w:oddHBand="1" w:evenHBand="0" w:firstRowFirstColumn="0" w:firstRowLastColumn="0" w:lastRowFirstColumn="0" w:lastRowLastColumn="0"/>
            </w:pPr>
            <w:r w:rsidRPr="00CF58C1">
              <w:rPr>
                <w:rFonts w:cs="Arial"/>
              </w:rPr>
              <w:t>N/a</w:t>
            </w:r>
          </w:p>
        </w:tc>
        <w:tc>
          <w:tcPr>
            <w:tcW w:w="2407" w:type="dxa"/>
          </w:tcPr>
          <w:p w14:paraId="000B8A2F" w14:textId="6CA12F5C" w:rsidR="00397439" w:rsidRPr="00DC3077" w:rsidRDefault="00397439" w:rsidP="00624DEA">
            <w:pPr>
              <w:jc w:val="center"/>
              <w:cnfStyle w:val="000000100000" w:firstRow="0" w:lastRow="0" w:firstColumn="0" w:lastColumn="0" w:oddVBand="0" w:evenVBand="0" w:oddHBand="1" w:evenHBand="0" w:firstRowFirstColumn="0" w:firstRowLastColumn="0" w:lastRowFirstColumn="0" w:lastRowLastColumn="0"/>
            </w:pPr>
            <w:r w:rsidRPr="00CF58C1">
              <w:rPr>
                <w:rFonts w:cs="Arial"/>
              </w:rPr>
              <w:t>N/a</w:t>
            </w:r>
          </w:p>
        </w:tc>
      </w:tr>
      <w:tr w:rsidR="00397439" w:rsidRPr="00745449" w14:paraId="474F486A" w14:textId="77777777" w:rsidTr="003974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9" w:type="dxa"/>
          </w:tcPr>
          <w:p w14:paraId="6392F179" w14:textId="46C910F6" w:rsidR="00397439" w:rsidRPr="00DC3077" w:rsidRDefault="00397439" w:rsidP="00397439">
            <w:r w:rsidRPr="00CF58C1">
              <w:rPr>
                <w:rFonts w:cs="Arial"/>
              </w:rPr>
              <w:t xml:space="preserve">Failure to notify and repay within the repayment period where ineligible for </w:t>
            </w:r>
            <w:r>
              <w:rPr>
                <w:rFonts w:cs="Arial"/>
              </w:rPr>
              <w:t>FHOG</w:t>
            </w:r>
            <w:r w:rsidRPr="00CF58C1">
              <w:rPr>
                <w:rFonts w:cs="Arial"/>
              </w:rPr>
              <w:t>,</w:t>
            </w:r>
            <w:r>
              <w:rPr>
                <w:rFonts w:cs="Arial"/>
              </w:rPr>
              <w:t xml:space="preserve"> THOD or</w:t>
            </w:r>
            <w:r w:rsidRPr="00CF58C1">
              <w:rPr>
                <w:rFonts w:cs="Arial"/>
              </w:rPr>
              <w:t xml:space="preserve"> SPCC</w:t>
            </w:r>
          </w:p>
        </w:tc>
        <w:tc>
          <w:tcPr>
            <w:tcW w:w="995" w:type="dxa"/>
          </w:tcPr>
          <w:p w14:paraId="17468F05" w14:textId="520D0D26" w:rsidR="00397439" w:rsidRPr="00DC3077" w:rsidRDefault="00397439" w:rsidP="00624DEA">
            <w:pPr>
              <w:jc w:val="center"/>
              <w:cnfStyle w:val="000000010000" w:firstRow="0" w:lastRow="0" w:firstColumn="0" w:lastColumn="0" w:oddVBand="0" w:evenVBand="0" w:oddHBand="0" w:evenHBand="1" w:firstRowFirstColumn="0" w:firstRowLastColumn="0" w:lastRowFirstColumn="0" w:lastRowLastColumn="0"/>
            </w:pPr>
            <w:r w:rsidRPr="00CF58C1">
              <w:rPr>
                <w:rFonts w:cs="Arial"/>
              </w:rPr>
              <w:t>25%</w:t>
            </w:r>
          </w:p>
        </w:tc>
        <w:tc>
          <w:tcPr>
            <w:tcW w:w="2407" w:type="dxa"/>
          </w:tcPr>
          <w:p w14:paraId="08E9610D" w14:textId="755628D9" w:rsidR="00397439" w:rsidRPr="00DC3077" w:rsidRDefault="00397439" w:rsidP="00624DEA">
            <w:pPr>
              <w:jc w:val="center"/>
              <w:cnfStyle w:val="000000010000" w:firstRow="0" w:lastRow="0" w:firstColumn="0" w:lastColumn="0" w:oddVBand="0" w:evenVBand="0" w:oddHBand="0" w:evenHBand="1" w:firstRowFirstColumn="0" w:firstRowLastColumn="0" w:lastRowFirstColumn="0" w:lastRowLastColumn="0"/>
            </w:pPr>
            <w:r w:rsidRPr="00CF58C1">
              <w:rPr>
                <w:rFonts w:cs="Arial"/>
              </w:rPr>
              <w:t>5%</w:t>
            </w:r>
          </w:p>
        </w:tc>
        <w:tc>
          <w:tcPr>
            <w:tcW w:w="2407" w:type="dxa"/>
          </w:tcPr>
          <w:p w14:paraId="7C3CE5F8" w14:textId="50FB9E95" w:rsidR="00397439" w:rsidRPr="00DC3077" w:rsidRDefault="00397439" w:rsidP="00624DEA">
            <w:pPr>
              <w:jc w:val="center"/>
              <w:cnfStyle w:val="000000010000" w:firstRow="0" w:lastRow="0" w:firstColumn="0" w:lastColumn="0" w:oddVBand="0" w:evenVBand="0" w:oddHBand="0" w:evenHBand="1" w:firstRowFirstColumn="0" w:firstRowLastColumn="0" w:lastRowFirstColumn="0" w:lastRowLastColumn="0"/>
            </w:pPr>
            <w:r w:rsidRPr="00CF58C1">
              <w:rPr>
                <w:rFonts w:cs="Arial"/>
              </w:rPr>
              <w:t>20%</w:t>
            </w:r>
          </w:p>
        </w:tc>
      </w:tr>
      <w:tr w:rsidR="00397439" w:rsidRPr="00745449" w14:paraId="4481252E" w14:textId="77777777" w:rsidTr="00397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9" w:type="dxa"/>
          </w:tcPr>
          <w:p w14:paraId="4799E4F2" w14:textId="6EA5172E" w:rsidR="00397439" w:rsidRPr="00DC3077" w:rsidRDefault="00397439" w:rsidP="00397439">
            <w:r w:rsidRPr="00CF58C1">
              <w:rPr>
                <w:rFonts w:cs="Arial"/>
              </w:rPr>
              <w:lastRenderedPageBreak/>
              <w:t xml:space="preserve">Intentional disregard of the </w:t>
            </w:r>
            <w:r>
              <w:rPr>
                <w:rFonts w:cs="Arial"/>
              </w:rPr>
              <w:t>FHOG</w:t>
            </w:r>
            <w:r w:rsidRPr="00CF58C1">
              <w:rPr>
                <w:rFonts w:cs="Arial"/>
              </w:rPr>
              <w:t xml:space="preserve">, </w:t>
            </w:r>
            <w:r>
              <w:rPr>
                <w:rFonts w:cs="Arial"/>
              </w:rPr>
              <w:t xml:space="preserve">THOD or </w:t>
            </w:r>
            <w:r w:rsidRPr="00CF58C1">
              <w:rPr>
                <w:rFonts w:cs="Arial"/>
              </w:rPr>
              <w:t>SPCC requirements</w:t>
            </w:r>
          </w:p>
        </w:tc>
        <w:tc>
          <w:tcPr>
            <w:tcW w:w="995" w:type="dxa"/>
          </w:tcPr>
          <w:p w14:paraId="75F0FAF7" w14:textId="4EA273ED" w:rsidR="00397439" w:rsidRPr="00DC3077" w:rsidRDefault="00397439" w:rsidP="00624DEA">
            <w:pPr>
              <w:jc w:val="center"/>
              <w:cnfStyle w:val="000000100000" w:firstRow="0" w:lastRow="0" w:firstColumn="0" w:lastColumn="0" w:oddVBand="0" w:evenVBand="0" w:oddHBand="1" w:evenHBand="0" w:firstRowFirstColumn="0" w:firstRowLastColumn="0" w:lastRowFirstColumn="0" w:lastRowLastColumn="0"/>
            </w:pPr>
            <w:r w:rsidRPr="00CF58C1">
              <w:rPr>
                <w:rFonts w:cs="Arial"/>
              </w:rPr>
              <w:t>75%</w:t>
            </w:r>
          </w:p>
        </w:tc>
        <w:tc>
          <w:tcPr>
            <w:tcW w:w="2407" w:type="dxa"/>
          </w:tcPr>
          <w:p w14:paraId="38D8DAE1" w14:textId="235CF8DA" w:rsidR="00397439" w:rsidRPr="00DC3077" w:rsidRDefault="00397439" w:rsidP="00624DEA">
            <w:pPr>
              <w:jc w:val="center"/>
              <w:cnfStyle w:val="000000100000" w:firstRow="0" w:lastRow="0" w:firstColumn="0" w:lastColumn="0" w:oddVBand="0" w:evenVBand="0" w:oddHBand="1" w:evenHBand="0" w:firstRowFirstColumn="0" w:firstRowLastColumn="0" w:lastRowFirstColumn="0" w:lastRowLastColumn="0"/>
            </w:pPr>
            <w:r w:rsidRPr="00CF58C1">
              <w:rPr>
                <w:rFonts w:cs="Arial"/>
              </w:rPr>
              <w:t>15%</w:t>
            </w:r>
          </w:p>
        </w:tc>
        <w:tc>
          <w:tcPr>
            <w:tcW w:w="2407" w:type="dxa"/>
          </w:tcPr>
          <w:p w14:paraId="7251BB08" w14:textId="29752A93" w:rsidR="00397439" w:rsidRPr="00DC3077" w:rsidRDefault="00397439" w:rsidP="00624DEA">
            <w:pPr>
              <w:jc w:val="center"/>
              <w:cnfStyle w:val="000000100000" w:firstRow="0" w:lastRow="0" w:firstColumn="0" w:lastColumn="0" w:oddVBand="0" w:evenVBand="0" w:oddHBand="1" w:evenHBand="0" w:firstRowFirstColumn="0" w:firstRowLastColumn="0" w:lastRowFirstColumn="0" w:lastRowLastColumn="0"/>
            </w:pPr>
            <w:r w:rsidRPr="00CF58C1">
              <w:rPr>
                <w:rFonts w:cs="Arial"/>
              </w:rPr>
              <w:t>60%</w:t>
            </w:r>
          </w:p>
        </w:tc>
      </w:tr>
      <w:tr w:rsidR="00397439" w:rsidRPr="00745449" w14:paraId="015DD018" w14:textId="77777777" w:rsidTr="003974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9" w:type="dxa"/>
          </w:tcPr>
          <w:p w14:paraId="297C388B" w14:textId="05EE814C" w:rsidR="00397439" w:rsidRPr="00DC3077" w:rsidRDefault="00397439" w:rsidP="00397439">
            <w:r w:rsidRPr="00CF58C1">
              <w:rPr>
                <w:rFonts w:cs="Arial"/>
              </w:rPr>
              <w:t>Concealment or hindering an investigation or assessment</w:t>
            </w:r>
          </w:p>
        </w:tc>
        <w:tc>
          <w:tcPr>
            <w:tcW w:w="995" w:type="dxa"/>
          </w:tcPr>
          <w:p w14:paraId="1D91F661" w14:textId="00FD35B7" w:rsidR="00397439" w:rsidRPr="00DC3077" w:rsidRDefault="00397439" w:rsidP="00624DEA">
            <w:pPr>
              <w:jc w:val="center"/>
              <w:cnfStyle w:val="000000010000" w:firstRow="0" w:lastRow="0" w:firstColumn="0" w:lastColumn="0" w:oddVBand="0" w:evenVBand="0" w:oddHBand="0" w:evenHBand="1" w:firstRowFirstColumn="0" w:firstRowLastColumn="0" w:lastRowFirstColumn="0" w:lastRowLastColumn="0"/>
            </w:pPr>
            <w:r w:rsidRPr="00CF58C1">
              <w:rPr>
                <w:color w:val="000000"/>
              </w:rPr>
              <w:t>75%</w:t>
            </w:r>
          </w:p>
        </w:tc>
        <w:tc>
          <w:tcPr>
            <w:tcW w:w="2407" w:type="dxa"/>
          </w:tcPr>
          <w:p w14:paraId="03A59E77" w14:textId="2D3AA09B" w:rsidR="00397439" w:rsidRPr="00DC3077" w:rsidRDefault="00397439" w:rsidP="00624DEA">
            <w:pPr>
              <w:jc w:val="center"/>
              <w:cnfStyle w:val="000000010000" w:firstRow="0" w:lastRow="0" w:firstColumn="0" w:lastColumn="0" w:oddVBand="0" w:evenVBand="0" w:oddHBand="0" w:evenHBand="1" w:firstRowFirstColumn="0" w:firstRowLastColumn="0" w:lastRowFirstColumn="0" w:lastRowLastColumn="0"/>
            </w:pPr>
            <w:r w:rsidRPr="00CF58C1">
              <w:rPr>
                <w:color w:val="000000"/>
              </w:rPr>
              <w:t>N/a</w:t>
            </w:r>
          </w:p>
        </w:tc>
        <w:tc>
          <w:tcPr>
            <w:tcW w:w="2407" w:type="dxa"/>
          </w:tcPr>
          <w:p w14:paraId="03BCE9B1" w14:textId="787ACF05" w:rsidR="00397439" w:rsidRPr="00DC3077" w:rsidRDefault="00397439" w:rsidP="00624DEA">
            <w:pPr>
              <w:jc w:val="center"/>
              <w:cnfStyle w:val="000000010000" w:firstRow="0" w:lastRow="0" w:firstColumn="0" w:lastColumn="0" w:oddVBand="0" w:evenVBand="0" w:oddHBand="0" w:evenHBand="1" w:firstRowFirstColumn="0" w:firstRowLastColumn="0" w:lastRowFirstColumn="0" w:lastRowLastColumn="0"/>
            </w:pPr>
            <w:r w:rsidRPr="00CF58C1">
              <w:rPr>
                <w:color w:val="000000"/>
              </w:rPr>
              <w:t>N/a</w:t>
            </w:r>
          </w:p>
        </w:tc>
      </w:tr>
      <w:tr w:rsidR="00397439" w:rsidRPr="00745449" w14:paraId="3D840933" w14:textId="77777777" w:rsidTr="00397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9" w:type="dxa"/>
          </w:tcPr>
          <w:p w14:paraId="19FB9F19" w14:textId="77777777" w:rsidR="00397439" w:rsidRPr="00624DEA" w:rsidRDefault="00397439" w:rsidP="00624DEA">
            <w:r w:rsidRPr="00624DEA">
              <w:t xml:space="preserve">Intentional disregard of the FHOG, THOD or SPCC requirements </w:t>
            </w:r>
            <w:r w:rsidRPr="00624DEA">
              <w:rPr>
                <w:rStyle w:val="StyleBold"/>
              </w:rPr>
              <w:t>and</w:t>
            </w:r>
          </w:p>
          <w:p w14:paraId="63629ECE" w14:textId="651333D5" w:rsidR="00397439" w:rsidRPr="00CF58C1" w:rsidRDefault="00397439" w:rsidP="00624DEA">
            <w:r w:rsidRPr="00624DEA">
              <w:t>concealment or hindering an investigation or assessment</w:t>
            </w:r>
          </w:p>
        </w:tc>
        <w:tc>
          <w:tcPr>
            <w:tcW w:w="995" w:type="dxa"/>
          </w:tcPr>
          <w:p w14:paraId="597334ED" w14:textId="2CB86399" w:rsidR="00397439" w:rsidRPr="00CF58C1" w:rsidRDefault="00397439" w:rsidP="00624DEA">
            <w:pPr>
              <w:jc w:val="center"/>
              <w:cnfStyle w:val="000000100000" w:firstRow="0" w:lastRow="0" w:firstColumn="0" w:lastColumn="0" w:oddVBand="0" w:evenVBand="0" w:oddHBand="1" w:evenHBand="0" w:firstRowFirstColumn="0" w:firstRowLastColumn="0" w:lastRowFirstColumn="0" w:lastRowLastColumn="0"/>
              <w:rPr>
                <w:color w:val="000000"/>
              </w:rPr>
            </w:pPr>
            <w:r w:rsidRPr="00CF58C1">
              <w:rPr>
                <w:color w:val="000000"/>
              </w:rPr>
              <w:t>95%</w:t>
            </w:r>
          </w:p>
        </w:tc>
        <w:tc>
          <w:tcPr>
            <w:tcW w:w="2407" w:type="dxa"/>
          </w:tcPr>
          <w:p w14:paraId="33C25E1C" w14:textId="38D1A9AB" w:rsidR="00397439" w:rsidRPr="00CF58C1" w:rsidRDefault="00397439" w:rsidP="00624DEA">
            <w:pPr>
              <w:jc w:val="center"/>
              <w:cnfStyle w:val="000000100000" w:firstRow="0" w:lastRow="0" w:firstColumn="0" w:lastColumn="0" w:oddVBand="0" w:evenVBand="0" w:oddHBand="1" w:evenHBand="0" w:firstRowFirstColumn="0" w:firstRowLastColumn="0" w:lastRowFirstColumn="0" w:lastRowLastColumn="0"/>
              <w:rPr>
                <w:color w:val="000000"/>
              </w:rPr>
            </w:pPr>
            <w:r w:rsidRPr="00CF58C1">
              <w:rPr>
                <w:color w:val="000000"/>
              </w:rPr>
              <w:t>N/a</w:t>
            </w:r>
          </w:p>
        </w:tc>
        <w:tc>
          <w:tcPr>
            <w:tcW w:w="2407" w:type="dxa"/>
          </w:tcPr>
          <w:p w14:paraId="42A1353C" w14:textId="5E66CABA" w:rsidR="00397439" w:rsidRPr="00CF58C1" w:rsidRDefault="00397439" w:rsidP="00624DEA">
            <w:pPr>
              <w:jc w:val="center"/>
              <w:cnfStyle w:val="000000100000" w:firstRow="0" w:lastRow="0" w:firstColumn="0" w:lastColumn="0" w:oddVBand="0" w:evenVBand="0" w:oddHBand="1" w:evenHBand="0" w:firstRowFirstColumn="0" w:firstRowLastColumn="0" w:lastRowFirstColumn="0" w:lastRowLastColumn="0"/>
              <w:rPr>
                <w:color w:val="000000"/>
              </w:rPr>
            </w:pPr>
            <w:r w:rsidRPr="00CF58C1">
              <w:rPr>
                <w:color w:val="000000"/>
              </w:rPr>
              <w:t>N/a</w:t>
            </w:r>
          </w:p>
        </w:tc>
      </w:tr>
    </w:tbl>
    <w:p w14:paraId="7AD8A4B5" w14:textId="77777777" w:rsidR="00940969" w:rsidRDefault="00940969" w:rsidP="00940969">
      <w:pPr>
        <w:pStyle w:val="Heading1"/>
      </w:pPr>
      <w:r>
        <w:t>Commissioner’s Guidelines</w:t>
      </w:r>
    </w:p>
    <w:p w14:paraId="6433A891" w14:textId="5C83F25E" w:rsidR="00940969" w:rsidRPr="00940969" w:rsidRDefault="00940969" w:rsidP="00940969">
      <w:pPr>
        <w:pStyle w:val="ListNumber"/>
      </w:pPr>
      <w:r w:rsidRPr="00940969">
        <w:t xml:space="preserve">Commissioner’s Guideline </w:t>
      </w:r>
      <w:r w:rsidRPr="00086FD8">
        <w:t>CG-GEN-001</w:t>
      </w:r>
      <w:r w:rsidRPr="00940969">
        <w:t>, which sets out information on the revenue publication system, is incorporated into and is to be read as one with this Guideline. All Circulars and Guidelines are available from the TRO website.</w:t>
      </w:r>
      <w:bookmarkStart w:id="0" w:name="_GoBack"/>
      <w:bookmarkEnd w:id="0"/>
    </w:p>
    <w:p w14:paraId="2CD6A369" w14:textId="7B8FFBAE" w:rsidR="00940969" w:rsidRDefault="00624DEA" w:rsidP="00940969">
      <w:pPr>
        <w:pStyle w:val="Heading1"/>
      </w:pPr>
      <w:r>
        <w:t>Date of e</w:t>
      </w:r>
      <w:r w:rsidR="00940969">
        <w:t>ffect</w:t>
      </w:r>
    </w:p>
    <w:p w14:paraId="4147B9BA" w14:textId="77777777" w:rsidR="00940969" w:rsidRDefault="00940969" w:rsidP="00940969">
      <w:r>
        <w:t>This version of the Guideline takes effect from 7 May 2019.</w:t>
      </w:r>
      <w:r w:rsidRPr="00940969">
        <w:rPr>
          <w:rFonts w:ascii="Calibri" w:hAnsi="Calibri" w:cs="Calibri"/>
          <w:noProof/>
        </w:rPr>
        <w:t xml:space="preserve"> </w:t>
      </w:r>
    </w:p>
    <w:p w14:paraId="6586F1C3" w14:textId="77777777" w:rsidR="00BF7BCF" w:rsidRDefault="005B34BD" w:rsidP="00940969">
      <w:r>
        <w:rPr>
          <w:noProof/>
          <w:lang w:eastAsia="en-AU"/>
        </w:rPr>
        <w:drawing>
          <wp:inline distT="0" distB="0" distL="0" distR="0" wp14:anchorId="41EBE085" wp14:editId="12F1E911">
            <wp:extent cx="1711960" cy="562610"/>
            <wp:effectExtent l="0" t="0" r="2540" b="8890"/>
            <wp:docPr id="1094" name="Picture 1094" descr="Mick Butler signature"/>
            <wp:cNvGraphicFramePr/>
            <a:graphic xmlns:a="http://schemas.openxmlformats.org/drawingml/2006/main">
              <a:graphicData uri="http://schemas.openxmlformats.org/drawingml/2006/picture">
                <pic:pic xmlns:pic="http://schemas.openxmlformats.org/drawingml/2006/picture">
                  <pic:nvPicPr>
                    <pic:cNvPr id="1094" name="Picture 1094"/>
                    <pic:cNvPicPr/>
                  </pic:nvPicPr>
                  <pic:blipFill>
                    <a:blip r:embed="rId9">
                      <a:extLst>
                        <a:ext uri="{28A0092B-C50C-407E-A947-70E740481C1C}">
                          <a14:useLocalDpi xmlns:a14="http://schemas.microsoft.com/office/drawing/2010/main" val="0"/>
                        </a:ext>
                      </a:extLst>
                    </a:blip>
                    <a:stretch>
                      <a:fillRect/>
                    </a:stretch>
                  </pic:blipFill>
                  <pic:spPr>
                    <a:xfrm>
                      <a:off x="0" y="0"/>
                      <a:ext cx="1711960" cy="562610"/>
                    </a:xfrm>
                    <a:prstGeom prst="rect">
                      <a:avLst/>
                    </a:prstGeom>
                  </pic:spPr>
                </pic:pic>
              </a:graphicData>
            </a:graphic>
          </wp:inline>
        </w:drawing>
      </w:r>
    </w:p>
    <w:p w14:paraId="77ACF274" w14:textId="04F5B5B6" w:rsidR="00940969" w:rsidRDefault="00940969" w:rsidP="00940969">
      <w:r>
        <w:t>Mick Butler</w:t>
      </w:r>
    </w:p>
    <w:p w14:paraId="40DE3CD5" w14:textId="77777777" w:rsidR="00940969" w:rsidRPr="00624DEA" w:rsidRDefault="00940969" w:rsidP="00624DEA">
      <w:pPr>
        <w:rPr>
          <w:rStyle w:val="StyleBold"/>
        </w:rPr>
      </w:pPr>
      <w:r w:rsidRPr="00624DEA">
        <w:rPr>
          <w:rStyle w:val="StyleBold"/>
        </w:rPr>
        <w:t>COMMISSIONER OF TERRITORY REVENUE</w:t>
      </w:r>
    </w:p>
    <w:p w14:paraId="28D0986A" w14:textId="77777777" w:rsidR="00940969" w:rsidRDefault="00940969" w:rsidP="00940969">
      <w:r>
        <w:t>Date of Issue 7 May 2019</w:t>
      </w:r>
    </w:p>
    <w:p w14:paraId="6573D699" w14:textId="77777777" w:rsidR="005B34BD" w:rsidRDefault="005B34BD" w:rsidP="005B34BD">
      <w:r>
        <w:t>For further information please contact the Territory Revenue Office:</w:t>
      </w:r>
    </w:p>
    <w:p w14:paraId="27FC9F59" w14:textId="77777777" w:rsidR="005B34BD" w:rsidRDefault="005B34BD" w:rsidP="005B34BD">
      <w:r>
        <w:t>GPO Box 154</w:t>
      </w:r>
    </w:p>
    <w:p w14:paraId="2179E529" w14:textId="77777777" w:rsidR="005B34BD" w:rsidRDefault="005B34BD" w:rsidP="005B34BD">
      <w:proofErr w:type="gramStart"/>
      <w:r>
        <w:t>Darwin  NT</w:t>
      </w:r>
      <w:proofErr w:type="gramEnd"/>
      <w:r>
        <w:t xml:space="preserve">  0801</w:t>
      </w:r>
    </w:p>
    <w:p w14:paraId="5C5928D7" w14:textId="77777777" w:rsidR="005B34BD" w:rsidRDefault="005B34BD" w:rsidP="005B34BD">
      <w:r>
        <w:t xml:space="preserve">Email: </w:t>
      </w:r>
      <w:hyperlink r:id="rId10" w:history="1">
        <w:r w:rsidRPr="00233B15">
          <w:rPr>
            <w:rStyle w:val="Hyperlink"/>
          </w:rPr>
          <w:t>ntrevenue@nt.gov.au</w:t>
        </w:r>
      </w:hyperlink>
      <w:r>
        <w:t xml:space="preserve"> </w:t>
      </w:r>
    </w:p>
    <w:p w14:paraId="63809CDD" w14:textId="77777777" w:rsidR="005B34BD" w:rsidRDefault="005B34BD" w:rsidP="005B34BD">
      <w:r>
        <w:t>Phone: 1300 305 353</w:t>
      </w:r>
    </w:p>
    <w:p w14:paraId="49BD379E" w14:textId="6148C1DC" w:rsidR="00940969" w:rsidRPr="00940969" w:rsidRDefault="005B34BD" w:rsidP="00940969">
      <w:r>
        <w:t xml:space="preserve">Website: </w:t>
      </w:r>
      <w:hyperlink r:id="rId11" w:history="1">
        <w:r w:rsidRPr="00233B15">
          <w:rPr>
            <w:rStyle w:val="Hyperlink"/>
          </w:rPr>
          <w:t>www.revenue.nt.gov.au</w:t>
        </w:r>
      </w:hyperlink>
      <w:r>
        <w:t xml:space="preserve"> </w:t>
      </w:r>
    </w:p>
    <w:sectPr w:rsidR="00940969" w:rsidRPr="00940969" w:rsidSect="00705C9D">
      <w:headerReference w:type="default" r:id="rId12"/>
      <w:footerReference w:type="default" r:id="rId13"/>
      <w:headerReference w:type="first" r:id="rId14"/>
      <w:footerReference w:type="first" r:id="rId15"/>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6A7AC" w14:textId="77777777" w:rsidR="00AA164F" w:rsidRDefault="00AA164F" w:rsidP="007332FF">
      <w:r>
        <w:separator/>
      </w:r>
    </w:p>
    <w:p w14:paraId="3E7B43D5" w14:textId="77777777" w:rsidR="00AA164F" w:rsidRDefault="00AA164F"/>
  </w:endnote>
  <w:endnote w:type="continuationSeparator" w:id="0">
    <w:p w14:paraId="29AA9AFA" w14:textId="77777777" w:rsidR="00AA164F" w:rsidRDefault="00AA164F" w:rsidP="007332FF">
      <w:r>
        <w:continuationSeparator/>
      </w:r>
    </w:p>
    <w:p w14:paraId="110837F3" w14:textId="77777777" w:rsidR="00AA164F" w:rsidRDefault="00AA1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14:paraId="4A9A084C" w14:textId="77777777" w:rsidTr="002A6F6A">
      <w:trPr>
        <w:cantSplit/>
        <w:trHeight w:hRule="exact" w:val="1400"/>
        <w:tblHeader/>
      </w:trPr>
      <w:tc>
        <w:tcPr>
          <w:tcW w:w="8505" w:type="dxa"/>
          <w:vAlign w:val="center"/>
        </w:tcPr>
        <w:p w14:paraId="32702F8B" w14:textId="77777777" w:rsidR="00983000" w:rsidRPr="00705C9D" w:rsidRDefault="00983000" w:rsidP="00B11C67">
          <w:pPr>
            <w:pStyle w:val="NTGFooter1items"/>
            <w:rPr>
              <w:rStyle w:val="NTGFooterDepartmentNameChar"/>
            </w:rPr>
          </w:pPr>
          <w:r>
            <w:rPr>
              <w:rStyle w:val="NTGFooterDepartmentofChar"/>
            </w:rPr>
            <w:t xml:space="preserve">DEPARTMENT OF </w:t>
          </w:r>
          <w:r w:rsidR="00063B36">
            <w:rPr>
              <w:rStyle w:val="NTGFooterDepartmentNameChar"/>
            </w:rPr>
            <w:t>treasury and finance</w:t>
          </w:r>
        </w:p>
        <w:p w14:paraId="14DCB87F" w14:textId="25F21C5D" w:rsidR="00983000" w:rsidRPr="007B5DA2" w:rsidRDefault="00FD0CEE" w:rsidP="00FD0CEE">
          <w:pPr>
            <w:pStyle w:val="NTGFooter1items"/>
          </w:pPr>
          <w:r>
            <w:rPr>
              <w:rStyle w:val="NTGFooter1itemsChar"/>
            </w:rPr>
            <w:t>1</w:t>
          </w:r>
          <w:r w:rsidR="00CE0CF8">
            <w:rPr>
              <w:rStyle w:val="NTGFooter1itemsChar"/>
            </w:rPr>
            <w:t>7 </w:t>
          </w:r>
          <w:r>
            <w:rPr>
              <w:rStyle w:val="NTGFooter1itemsChar"/>
            </w:rPr>
            <w:t>December</w:t>
          </w:r>
          <w:r w:rsidR="00CE0CF8">
            <w:rPr>
              <w:rStyle w:val="NTGFooter1itemsChar"/>
            </w:rPr>
            <w:t> </w:t>
          </w:r>
          <w:r w:rsidR="00063B36">
            <w:rPr>
              <w:rStyle w:val="NTGFooter1itemsChar"/>
            </w:rPr>
            <w:t>2019</w:t>
          </w:r>
        </w:p>
      </w:tc>
      <w:tc>
        <w:tcPr>
          <w:tcW w:w="2268" w:type="dxa"/>
          <w:vAlign w:val="center"/>
        </w:tcPr>
        <w:p w14:paraId="729EA12C" w14:textId="292B6498" w:rsidR="00983000" w:rsidRPr="00DC1F0F" w:rsidRDefault="00983000" w:rsidP="0076380C">
          <w:pPr>
            <w:pStyle w:val="NTGFooter2deptpagenum"/>
          </w:pPr>
          <w:r w:rsidRPr="0076380C">
            <w:t xml:space="preserve">Page </w:t>
          </w:r>
          <w:r w:rsidRPr="0076380C">
            <w:fldChar w:fldCharType="begin"/>
          </w:r>
          <w:r w:rsidRPr="0076380C">
            <w:instrText xml:space="preserve"> PAGE  \* Arabic  \* MERGEFORMAT </w:instrText>
          </w:r>
          <w:r w:rsidRPr="0076380C">
            <w:fldChar w:fldCharType="separate"/>
          </w:r>
          <w:r w:rsidR="00086FD8">
            <w:rPr>
              <w:noProof/>
            </w:rPr>
            <w:t>6</w:t>
          </w:r>
          <w:r w:rsidRPr="0076380C">
            <w:fldChar w:fldCharType="end"/>
          </w:r>
          <w:r w:rsidRPr="0076380C">
            <w:t xml:space="preserve"> of</w:t>
          </w:r>
          <w:r w:rsidRPr="00DC1F0F">
            <w:t xml:space="preserve"> </w:t>
          </w:r>
          <w:r w:rsidR="006C2FBB">
            <w:rPr>
              <w:noProof/>
            </w:rPr>
            <w:fldChar w:fldCharType="begin"/>
          </w:r>
          <w:r w:rsidR="006C2FBB">
            <w:rPr>
              <w:noProof/>
            </w:rPr>
            <w:instrText xml:space="preserve"> NUMPAGES  \* Arabic  \* MERGEFORMAT </w:instrText>
          </w:r>
          <w:r w:rsidR="006C2FBB">
            <w:rPr>
              <w:noProof/>
            </w:rPr>
            <w:fldChar w:fldCharType="separate"/>
          </w:r>
          <w:r w:rsidR="00086FD8">
            <w:rPr>
              <w:noProof/>
            </w:rPr>
            <w:t>6</w:t>
          </w:r>
          <w:r w:rsidR="006C2FBB">
            <w:rPr>
              <w:noProof/>
            </w:rPr>
            <w:fldChar w:fldCharType="end"/>
          </w:r>
        </w:p>
      </w:tc>
    </w:tr>
  </w:tbl>
  <w:p w14:paraId="123D3A6E" w14:textId="77777777" w:rsidR="00983000" w:rsidRPr="00B11C67" w:rsidRDefault="00983000" w:rsidP="00B11C67">
    <w:pPr>
      <w:pStyle w:val="Footer"/>
      <w:rPr>
        <w:rStyle w:val="NTGFooter2deptpagenumChar"/>
        <w:sz w:val="4"/>
        <w:szCs w:val="4"/>
      </w:rPr>
    </w:pPr>
  </w:p>
  <w:p w14:paraId="51F75A3D" w14:textId="77777777" w:rsidR="00DE597E" w:rsidRDefault="00DE597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14:paraId="15B19104" w14:textId="77777777" w:rsidTr="007D4893">
      <w:trPr>
        <w:cantSplit/>
        <w:trHeight w:hRule="exact" w:val="1400"/>
        <w:tblHeader/>
      </w:trPr>
      <w:tc>
        <w:tcPr>
          <w:tcW w:w="8505" w:type="dxa"/>
          <w:vAlign w:val="center"/>
        </w:tcPr>
        <w:p w14:paraId="7E7B4245" w14:textId="77777777" w:rsidR="00983000" w:rsidRPr="00705C9D" w:rsidRDefault="00983000" w:rsidP="007B5DA2">
          <w:pPr>
            <w:pStyle w:val="NTGFooter1items"/>
            <w:rPr>
              <w:rStyle w:val="NTGFooterDepartmentNameChar"/>
            </w:rPr>
          </w:pPr>
          <w:r>
            <w:rPr>
              <w:rStyle w:val="NTGFooterDepartmentofChar"/>
            </w:rPr>
            <w:t xml:space="preserve">DEPARTMENT OF </w:t>
          </w:r>
          <w:r w:rsidR="00063B36">
            <w:rPr>
              <w:rStyle w:val="NTGFooterDepartmentNameChar"/>
            </w:rPr>
            <w:t>Treasury and finance</w:t>
          </w:r>
        </w:p>
        <w:p w14:paraId="59AA4BB9" w14:textId="3F021B10" w:rsidR="00983000" w:rsidRPr="007B5DA2" w:rsidRDefault="00983000" w:rsidP="00FD0CEE">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086FD8">
            <w:rPr>
              <w:noProof/>
            </w:rPr>
            <w:t>1</w:t>
          </w:r>
          <w:r w:rsidRPr="007B5DA2">
            <w:fldChar w:fldCharType="end"/>
          </w:r>
          <w:r w:rsidRPr="007B5DA2">
            <w:t xml:space="preserve"> of </w:t>
          </w:r>
          <w:r w:rsidR="00DB6D0A">
            <w:rPr>
              <w:noProof/>
            </w:rPr>
            <w:fldChar w:fldCharType="begin"/>
          </w:r>
          <w:r w:rsidR="00DB6D0A">
            <w:rPr>
              <w:noProof/>
            </w:rPr>
            <w:instrText xml:space="preserve"> NUMPAGES  \* Arabic  \* MERGEFORMAT </w:instrText>
          </w:r>
          <w:r w:rsidR="00DB6D0A">
            <w:rPr>
              <w:noProof/>
            </w:rPr>
            <w:fldChar w:fldCharType="separate"/>
          </w:r>
          <w:r w:rsidR="00086FD8">
            <w:rPr>
              <w:noProof/>
            </w:rPr>
            <w:t>6</w:t>
          </w:r>
          <w:r w:rsidR="00DB6D0A">
            <w:rPr>
              <w:noProof/>
            </w:rPr>
            <w:fldChar w:fldCharType="end"/>
          </w:r>
          <w:r w:rsidRPr="007B5DA2">
            <w:tab/>
          </w:r>
          <w:r w:rsidR="00FD0CEE">
            <w:t>1</w:t>
          </w:r>
          <w:r w:rsidR="006373AD">
            <w:t>7 </w:t>
          </w:r>
          <w:r w:rsidR="00FD0CEE">
            <w:t>December</w:t>
          </w:r>
          <w:r w:rsidR="00063B36">
            <w:t xml:space="preserve"> 2019</w:t>
          </w:r>
        </w:p>
      </w:tc>
      <w:tc>
        <w:tcPr>
          <w:tcW w:w="2268" w:type="dxa"/>
          <w:vAlign w:val="center"/>
        </w:tcPr>
        <w:p w14:paraId="7527DF61" w14:textId="77777777" w:rsidR="00983000" w:rsidRPr="001E14EB" w:rsidRDefault="00983000" w:rsidP="00B606A1">
          <w:pPr>
            <w:spacing w:after="0"/>
            <w:jc w:val="right"/>
          </w:pPr>
          <w:r>
            <w:rPr>
              <w:noProof/>
              <w:lang w:eastAsia="en-AU"/>
            </w:rPr>
            <w:drawing>
              <wp:inline distT="0" distB="0" distL="0" distR="0" wp14:anchorId="38BCBF76" wp14:editId="3C09E6E9">
                <wp:extent cx="1346400" cy="479412"/>
                <wp:effectExtent l="0" t="0" r="6350" b="0"/>
                <wp:docPr id="13" name="Picture 1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14:paraId="5814F4D5" w14:textId="77777777" w:rsidR="007606A0" w:rsidRDefault="007606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0F285" w14:textId="77777777" w:rsidR="00AA164F" w:rsidRDefault="00AA164F" w:rsidP="007332FF">
      <w:r>
        <w:separator/>
      </w:r>
    </w:p>
    <w:p w14:paraId="61E49DA0" w14:textId="77777777" w:rsidR="00AA164F" w:rsidRDefault="00AA164F"/>
  </w:footnote>
  <w:footnote w:type="continuationSeparator" w:id="0">
    <w:p w14:paraId="3666A03D" w14:textId="77777777" w:rsidR="00AA164F" w:rsidRDefault="00AA164F" w:rsidP="007332FF">
      <w:r>
        <w:continuationSeparator/>
      </w:r>
    </w:p>
    <w:p w14:paraId="1A1E1ED3" w14:textId="77777777" w:rsidR="00AA164F" w:rsidRDefault="00AA164F"/>
  </w:footnote>
  <w:footnote w:id="1">
    <w:p w14:paraId="62EC58B3" w14:textId="77777777" w:rsidR="00063B36" w:rsidRDefault="00063B36" w:rsidP="00063B36">
      <w:pPr>
        <w:pStyle w:val="FootnoteText"/>
      </w:pPr>
      <w:r>
        <w:rPr>
          <w:rStyle w:val="FootnoteReference"/>
        </w:rPr>
        <w:footnoteRef/>
      </w:r>
      <w:r>
        <w:t xml:space="preserve"> </w:t>
      </w:r>
      <w:r w:rsidRPr="009928D7">
        <w:t>Section 41(2), 41(2) and 41(2A) of the FHOGA.</w:t>
      </w:r>
    </w:p>
  </w:footnote>
  <w:footnote w:id="2">
    <w:p w14:paraId="2013C5FD" w14:textId="77777777" w:rsidR="00063B36" w:rsidRDefault="00063B36" w:rsidP="00063B36">
      <w:pPr>
        <w:pStyle w:val="FootnoteText"/>
      </w:pPr>
      <w:r>
        <w:rPr>
          <w:rStyle w:val="FootnoteReference"/>
        </w:rPr>
        <w:footnoteRef/>
      </w:r>
      <w:r>
        <w:t xml:space="preserve"> </w:t>
      </w:r>
      <w:r w:rsidRPr="00D541CB">
        <w:t>Section 41(3</w:t>
      </w:r>
      <w:proofErr w:type="gramStart"/>
      <w:r w:rsidRPr="00D541CB">
        <w:t>)(</w:t>
      </w:r>
      <w:proofErr w:type="gramEnd"/>
      <w:r w:rsidRPr="00D541CB">
        <w:t>b) of the FHOGA.</w:t>
      </w:r>
    </w:p>
  </w:footnote>
  <w:footnote w:id="3">
    <w:p w14:paraId="319F3129" w14:textId="77777777" w:rsidR="00063B36" w:rsidRPr="00D541CB" w:rsidRDefault="00063B36" w:rsidP="009744C2">
      <w:pPr>
        <w:pStyle w:val="FootnoteText"/>
      </w:pPr>
      <w:r>
        <w:rPr>
          <w:rStyle w:val="FootnoteReference"/>
        </w:rPr>
        <w:footnoteRef/>
      </w:r>
      <w:r>
        <w:t xml:space="preserve"> </w:t>
      </w:r>
      <w:r w:rsidRPr="00214CFD">
        <w:t>Section 41(3</w:t>
      </w:r>
      <w:proofErr w:type="gramStart"/>
      <w:r w:rsidRPr="00214CFD">
        <w:t>)(</w:t>
      </w:r>
      <w:proofErr w:type="gramEnd"/>
      <w:r w:rsidRPr="00214CFD">
        <w:t>a) of the FHOGA.</w:t>
      </w:r>
    </w:p>
  </w:footnote>
  <w:footnote w:id="4">
    <w:p w14:paraId="432DB8DA" w14:textId="77777777" w:rsidR="009744C2" w:rsidRDefault="009744C2" w:rsidP="009744C2">
      <w:pPr>
        <w:pStyle w:val="FootnoteText"/>
      </w:pPr>
      <w:r>
        <w:rPr>
          <w:rStyle w:val="FootnoteReference"/>
        </w:rPr>
        <w:footnoteRef/>
      </w:r>
      <w:r>
        <w:t xml:space="preserve"> </w:t>
      </w:r>
      <w:r w:rsidRPr="009744C2">
        <w:t>Section 41(3</w:t>
      </w:r>
      <w:proofErr w:type="gramStart"/>
      <w:r w:rsidRPr="009744C2">
        <w:t>)(</w:t>
      </w:r>
      <w:proofErr w:type="gramEnd"/>
      <w:r w:rsidRPr="009744C2">
        <w:t>c) of the FHOGA.</w:t>
      </w:r>
    </w:p>
  </w:footnote>
  <w:footnote w:id="5">
    <w:p w14:paraId="4C195D8F" w14:textId="77777777" w:rsidR="009744C2" w:rsidRDefault="009744C2" w:rsidP="009744C2">
      <w:pPr>
        <w:pStyle w:val="FootnoteText"/>
      </w:pPr>
      <w:r>
        <w:rPr>
          <w:rStyle w:val="FootnoteReference"/>
        </w:rPr>
        <w:footnoteRef/>
      </w:r>
      <w:r>
        <w:t xml:space="preserve"> </w:t>
      </w:r>
      <w:r w:rsidRPr="009744C2">
        <w:t>Section 41(12) of the FHOGA and definition of ‘statutory interest rate’ in section 3 of the FHOGA.</w:t>
      </w:r>
    </w:p>
  </w:footnote>
  <w:footnote w:id="6">
    <w:p w14:paraId="0427130A" w14:textId="77777777" w:rsidR="009744C2" w:rsidRPr="009744C2" w:rsidRDefault="009744C2" w:rsidP="009744C2">
      <w:pPr>
        <w:pStyle w:val="FootnoteText"/>
        <w:rPr>
          <w:i/>
        </w:rPr>
      </w:pPr>
      <w:r>
        <w:rPr>
          <w:rStyle w:val="FootnoteReference"/>
        </w:rPr>
        <w:footnoteRef/>
      </w:r>
      <w:r>
        <w:t xml:space="preserve"> </w:t>
      </w:r>
      <w:r w:rsidRPr="00214CFD">
        <w:t>S</w:t>
      </w:r>
      <w:r>
        <w:t>ection 35</w:t>
      </w:r>
      <w:r w:rsidRPr="00214CFD">
        <w:t xml:space="preserve"> of the </w:t>
      </w:r>
      <w:r>
        <w:t>TAA.</w:t>
      </w:r>
    </w:p>
  </w:footnote>
  <w:footnote w:id="7">
    <w:p w14:paraId="6A12232C" w14:textId="77777777" w:rsidR="009744C2" w:rsidRDefault="009744C2" w:rsidP="009744C2">
      <w:pPr>
        <w:pStyle w:val="FootnoteText"/>
      </w:pPr>
      <w:r>
        <w:rPr>
          <w:rStyle w:val="FootnoteReference"/>
        </w:rPr>
        <w:footnoteRef/>
      </w:r>
      <w:r>
        <w:t xml:space="preserve"> </w:t>
      </w:r>
      <w:r w:rsidRPr="00214CFD">
        <w:t>Section 35 of the TAA.</w:t>
      </w:r>
    </w:p>
  </w:footnote>
  <w:footnote w:id="8">
    <w:p w14:paraId="54DC4632" w14:textId="77777777" w:rsidR="009744C2" w:rsidRDefault="009744C2" w:rsidP="009744C2">
      <w:pPr>
        <w:pStyle w:val="FootnoteText"/>
      </w:pPr>
      <w:r>
        <w:rPr>
          <w:rStyle w:val="FootnoteReference"/>
        </w:rPr>
        <w:footnoteRef/>
      </w:r>
      <w:r>
        <w:t xml:space="preserve"> </w:t>
      </w:r>
      <w:r w:rsidRPr="009744C2">
        <w:t>Section 41(7) of the FHOGA.</w:t>
      </w:r>
    </w:p>
  </w:footnote>
  <w:footnote w:id="9">
    <w:p w14:paraId="217DC5A1" w14:textId="77777777" w:rsidR="00940969" w:rsidRDefault="00940969">
      <w:pPr>
        <w:pStyle w:val="FootnoteText"/>
      </w:pPr>
      <w:r>
        <w:rPr>
          <w:rStyle w:val="FootnoteReference"/>
        </w:rPr>
        <w:footnoteRef/>
      </w:r>
      <w:r>
        <w:t xml:space="preserve"> </w:t>
      </w:r>
      <w:r w:rsidRPr="00940969">
        <w:t>Section 41(7) of the FHOGA.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14:paraId="7CB97A83" w14:textId="6F5DE44C" w:rsidR="00983000" w:rsidRDefault="00BD73AA" w:rsidP="002926BC">
        <w:pPr>
          <w:pStyle w:val="Header"/>
          <w:tabs>
            <w:tab w:val="clear" w:pos="9026"/>
          </w:tabs>
          <w:ind w:right="-568"/>
        </w:pPr>
        <w:r>
          <w:t>Commissioner’s Guideline: Home owner assistance schemes – interest and penalties</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14:paraId="53E1879F" w14:textId="0FB671AA" w:rsidR="00DE597E" w:rsidRDefault="009131B9" w:rsidP="00063B36">
        <w:pPr>
          <w:pStyle w:val="Title"/>
        </w:pPr>
        <w:r>
          <w:t>Commissioner</w:t>
        </w:r>
        <w:r w:rsidR="006C352E">
          <w:t>’</w:t>
        </w:r>
        <w:r>
          <w:t>s Guideline: Home owner assistance s</w:t>
        </w:r>
        <w:r w:rsidR="006C352E">
          <w:t>chemes – interest and p</w:t>
        </w:r>
        <w:r w:rsidR="00BD73AA">
          <w:t>enalties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E78D274"/>
    <w:lvl w:ilvl="0">
      <w:start w:val="1"/>
      <w:numFmt w:val="decimal"/>
      <w:lvlText w:val="%1."/>
      <w:lvlJc w:val="left"/>
      <w:pPr>
        <w:tabs>
          <w:tab w:val="num" w:pos="360"/>
        </w:tabs>
        <w:ind w:left="360" w:hanging="360"/>
      </w:pPr>
    </w:lvl>
  </w:abstractNum>
  <w:abstractNum w:abstractNumId="1"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2"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BC6DBF"/>
    <w:multiLevelType w:val="hybridMultilevel"/>
    <w:tmpl w:val="1D2209EE"/>
    <w:lvl w:ilvl="0" w:tplc="6AD8497C">
      <w:start w:val="1"/>
      <w:numFmt w:val="decimal"/>
      <w:pStyle w:val="ListNumber"/>
      <w:lvlText w:val="%1."/>
      <w:lvlJc w:val="left"/>
      <w:pPr>
        <w:ind w:left="720" w:hanging="360"/>
      </w:pPr>
    </w:lvl>
    <w:lvl w:ilvl="1" w:tplc="B5C60C6C">
      <w:start w:val="1"/>
      <w:numFmt w:val="lowerLetter"/>
      <w:pStyle w:val="ListNumber2"/>
      <w:lvlText w:val="%2."/>
      <w:lvlJc w:val="left"/>
      <w:pPr>
        <w:ind w:left="1440" w:hanging="360"/>
      </w:pPr>
    </w:lvl>
    <w:lvl w:ilvl="2" w:tplc="3C48EE78">
      <w:start w:val="1"/>
      <w:numFmt w:val="lowerRoman"/>
      <w:pStyle w:val="ListNumber3"/>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B7245D0"/>
    <w:multiLevelType w:val="multilevel"/>
    <w:tmpl w:val="0C78A7AC"/>
    <w:name w:val="NTG Table Bullet List322"/>
    <w:numStyleLink w:val="Tablebulletlist"/>
  </w:abstractNum>
  <w:abstractNum w:abstractNumId="5" w15:restartNumberingAfterBreak="0">
    <w:nsid w:val="0D3A1944"/>
    <w:multiLevelType w:val="hybridMultilevel"/>
    <w:tmpl w:val="E7CE4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195B3C"/>
    <w:multiLevelType w:val="multilevel"/>
    <w:tmpl w:val="3928FD02"/>
    <w:name w:val="NTG Table Bullet List3322222"/>
    <w:numStyleLink w:val="Bulletlist"/>
  </w:abstractNum>
  <w:abstractNum w:abstractNumId="7" w15:restartNumberingAfterBreak="0">
    <w:nsid w:val="100244A1"/>
    <w:multiLevelType w:val="multilevel"/>
    <w:tmpl w:val="0C78A7AC"/>
    <w:name w:val="NTG Table Bullet List332"/>
    <w:numStyleLink w:val="Tablebulletlist"/>
  </w:abstractNum>
  <w:abstractNum w:abstractNumId="8" w15:restartNumberingAfterBreak="0">
    <w:nsid w:val="1012237B"/>
    <w:multiLevelType w:val="multilevel"/>
    <w:tmpl w:val="0C78A7AC"/>
    <w:name w:val="NTG Table Bullet List32"/>
    <w:numStyleLink w:val="Tablebulletlist"/>
  </w:abstractNum>
  <w:abstractNum w:abstractNumId="9" w15:restartNumberingAfterBreak="0">
    <w:nsid w:val="15E93577"/>
    <w:multiLevelType w:val="multilevel"/>
    <w:tmpl w:val="4E6AC8F6"/>
    <w:name w:val="NTG Table Bullet List33222222"/>
    <w:numStyleLink w:val="Numberlist"/>
  </w:abstractNum>
  <w:abstractNum w:abstractNumId="10"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4AA0AB0"/>
    <w:multiLevelType w:val="hybridMultilevel"/>
    <w:tmpl w:val="59A8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FD3A20"/>
    <w:multiLevelType w:val="multilevel"/>
    <w:tmpl w:val="3E5E177A"/>
    <w:name w:val="NTG Table Bullet List3322222222222"/>
    <w:numStyleLink w:val="Tablenumberlist"/>
  </w:abstractNum>
  <w:abstractNum w:abstractNumId="42"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3"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4"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5"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842BC6"/>
    <w:multiLevelType w:val="multilevel"/>
    <w:tmpl w:val="0C78A7AC"/>
    <w:numStyleLink w:val="Tablebulletlist"/>
  </w:abstractNum>
  <w:abstractNum w:abstractNumId="48"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9"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0" w15:restartNumberingAfterBreak="0">
    <w:nsid w:val="56DA2CAE"/>
    <w:multiLevelType w:val="multilevel"/>
    <w:tmpl w:val="3E5E177A"/>
    <w:name w:val="NTG Table Bullet List332222222222222"/>
    <w:numStyleLink w:val="Tablenumberlist"/>
  </w:abstractNum>
  <w:abstractNum w:abstractNumId="51" w15:restartNumberingAfterBreak="0">
    <w:nsid w:val="583359D9"/>
    <w:multiLevelType w:val="multilevel"/>
    <w:tmpl w:val="3E5E177A"/>
    <w:name w:val="NTG Table Bullet List332222222"/>
    <w:numStyleLink w:val="Tablenumberlist"/>
  </w:abstractNum>
  <w:abstractNum w:abstractNumId="52"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3"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8E21323"/>
    <w:multiLevelType w:val="multilevel"/>
    <w:tmpl w:val="4E6AC8F6"/>
    <w:numStyleLink w:val="Numberlist"/>
  </w:abstractNum>
  <w:abstractNum w:abstractNumId="55" w15:restartNumberingAfterBreak="0">
    <w:nsid w:val="5B9A5FFE"/>
    <w:multiLevelType w:val="multilevel"/>
    <w:tmpl w:val="0C78A7AC"/>
    <w:name w:val="NTG Table Bullet List33222222222222"/>
    <w:numStyleLink w:val="Tablebulletlist"/>
  </w:abstractNum>
  <w:abstractNum w:abstractNumId="56" w15:restartNumberingAfterBreak="0">
    <w:nsid w:val="5D444259"/>
    <w:multiLevelType w:val="multilevel"/>
    <w:tmpl w:val="0C78A7AC"/>
    <w:name w:val="NTG Table Bullet List332222"/>
    <w:numStyleLink w:val="Tablebulletlist"/>
  </w:abstractNum>
  <w:abstractNum w:abstractNumId="57"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9"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1"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69262556"/>
    <w:multiLevelType w:val="multilevel"/>
    <w:tmpl w:val="3E5E177A"/>
    <w:name w:val="NTG Table Bullet List3322222222222222"/>
    <w:numStyleLink w:val="Tablenumberlist"/>
  </w:abstractNum>
  <w:abstractNum w:abstractNumId="63"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71162497"/>
    <w:multiLevelType w:val="hybridMultilevel"/>
    <w:tmpl w:val="C98A5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453664D"/>
    <w:multiLevelType w:val="multilevel"/>
    <w:tmpl w:val="0C78A7AC"/>
    <w:name w:val="NTG Table Bullet List3322222222222222222"/>
    <w:numStyleLink w:val="Tablebulletlist"/>
  </w:abstractNum>
  <w:abstractNum w:abstractNumId="67" w15:restartNumberingAfterBreak="0">
    <w:nsid w:val="76141D1E"/>
    <w:multiLevelType w:val="multilevel"/>
    <w:tmpl w:val="0C78A7AC"/>
    <w:name w:val="NTG Table Bullet List332222222222"/>
    <w:numStyleLink w:val="Tablebulletlist"/>
  </w:abstractNum>
  <w:abstractNum w:abstractNumId="68" w15:restartNumberingAfterBreak="0">
    <w:nsid w:val="765A32D4"/>
    <w:multiLevelType w:val="multilevel"/>
    <w:tmpl w:val="4E6AC8F6"/>
    <w:numStyleLink w:val="Numberlist"/>
  </w:abstractNum>
  <w:abstractNum w:abstractNumId="69"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1"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4"/>
  </w:num>
  <w:num w:numId="2">
    <w:abstractNumId w:val="21"/>
  </w:num>
  <w:num w:numId="3">
    <w:abstractNumId w:val="70"/>
  </w:num>
  <w:num w:numId="4">
    <w:abstractNumId w:val="42"/>
  </w:num>
  <w:num w:numId="5">
    <w:abstractNumId w:val="27"/>
  </w:num>
  <w:num w:numId="6">
    <w:abstractNumId w:val="15"/>
  </w:num>
  <w:num w:numId="7">
    <w:abstractNumId w:val="47"/>
  </w:num>
  <w:num w:numId="8">
    <w:abstractNumId w:val="24"/>
  </w:num>
  <w:num w:numId="9">
    <w:abstractNumId w:val="54"/>
  </w:num>
  <w:num w:numId="10">
    <w:abstractNumId w:val="20"/>
  </w:num>
  <w:num w:numId="11">
    <w:abstractNumId w:val="59"/>
  </w:num>
  <w:num w:numId="12">
    <w:abstractNumId w:val="17"/>
  </w:num>
  <w:num w:numId="13">
    <w:abstractNumId w:val="2"/>
  </w:num>
  <w:num w:numId="14">
    <w:abstractNumId w:val="57"/>
  </w:num>
  <w:num w:numId="15">
    <w:abstractNumId w:val="26"/>
  </w:num>
  <w:num w:numId="16">
    <w:abstractNumId w:val="58"/>
  </w:num>
  <w:num w:numId="17">
    <w:abstractNumId w:val="68"/>
  </w:num>
  <w:num w:numId="18">
    <w:abstractNumId w:val="53"/>
  </w:num>
  <w:num w:numId="19">
    <w:abstractNumId w:val="45"/>
  </w:num>
  <w:num w:numId="20">
    <w:abstractNumId w:val="49"/>
  </w:num>
  <w:num w:numId="21">
    <w:abstractNumId w:val="38"/>
  </w:num>
  <w:num w:numId="22">
    <w:abstractNumId w:val="52"/>
  </w:num>
  <w:num w:numId="23">
    <w:abstractNumId w:val="44"/>
  </w:num>
  <w:num w:numId="24">
    <w:abstractNumId w:val="40"/>
  </w:num>
  <w:num w:numId="25">
    <w:abstractNumId w:val="36"/>
  </w:num>
  <w:num w:numId="26">
    <w:abstractNumId w:val="11"/>
  </w:num>
  <w:num w:numId="27">
    <w:abstractNumId w:val="69"/>
  </w:num>
  <w:num w:numId="28">
    <w:abstractNumId w:val="35"/>
  </w:num>
  <w:num w:numId="29">
    <w:abstractNumId w:val="28"/>
  </w:num>
  <w:num w:numId="30">
    <w:abstractNumId w:val="1"/>
  </w:num>
  <w:num w:numId="31">
    <w:abstractNumId w:val="39"/>
  </w:num>
  <w:num w:numId="32">
    <w:abstractNumId w:val="10"/>
  </w:num>
  <w:num w:numId="33">
    <w:abstractNumId w:val="60"/>
  </w:num>
  <w:num w:numId="34">
    <w:abstractNumId w:val="31"/>
  </w:num>
  <w:num w:numId="35">
    <w:abstractNumId w:val="46"/>
  </w:num>
  <w:num w:numId="36">
    <w:abstractNumId w:val="61"/>
  </w:num>
  <w:num w:numId="37">
    <w:abstractNumId w:val="63"/>
  </w:num>
  <w:num w:numId="38">
    <w:abstractNumId w:val="14"/>
  </w:num>
  <w:num w:numId="39">
    <w:abstractNumId w:val="25"/>
  </w:num>
  <w:num w:numId="40">
    <w:abstractNumId w:val="65"/>
  </w:num>
  <w:num w:numId="41">
    <w:abstractNumId w:val="3"/>
  </w:num>
  <w:num w:numId="42">
    <w:abstractNumId w:val="0"/>
  </w:num>
  <w:num w:numId="43">
    <w:abstractNumId w:val="3"/>
    <w:lvlOverride w:ilvl="0">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64"/>
  </w:num>
  <w:num w:numId="47">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9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1"/>
  <w:stylePaneSortMethod w:val="0000"/>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3MLOwtDQyNjQzMzNW0lEKTi0uzszPAykwqQUA821CfSwAAAA="/>
  </w:docVars>
  <w:rsids>
    <w:rsidRoot w:val="00063B36"/>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6DEF"/>
    <w:rsid w:val="00056EDC"/>
    <w:rsid w:val="00063B36"/>
    <w:rsid w:val="0006635A"/>
    <w:rsid w:val="000720BE"/>
    <w:rsid w:val="0007259C"/>
    <w:rsid w:val="00080202"/>
    <w:rsid w:val="00080DCD"/>
    <w:rsid w:val="00080E22"/>
    <w:rsid w:val="00082573"/>
    <w:rsid w:val="000840A3"/>
    <w:rsid w:val="00085062"/>
    <w:rsid w:val="00086A5F"/>
    <w:rsid w:val="00086FD8"/>
    <w:rsid w:val="000911EF"/>
    <w:rsid w:val="000962C5"/>
    <w:rsid w:val="000A4317"/>
    <w:rsid w:val="000A559C"/>
    <w:rsid w:val="000B2CA1"/>
    <w:rsid w:val="000B6E44"/>
    <w:rsid w:val="000D1F29"/>
    <w:rsid w:val="000D633D"/>
    <w:rsid w:val="000E342B"/>
    <w:rsid w:val="000E5DD2"/>
    <w:rsid w:val="000F2958"/>
    <w:rsid w:val="000F3850"/>
    <w:rsid w:val="00104E7F"/>
    <w:rsid w:val="001070BF"/>
    <w:rsid w:val="001137EC"/>
    <w:rsid w:val="001152F5"/>
    <w:rsid w:val="00117743"/>
    <w:rsid w:val="00117F5B"/>
    <w:rsid w:val="00132658"/>
    <w:rsid w:val="00150DC0"/>
    <w:rsid w:val="00156CD4"/>
    <w:rsid w:val="0016153B"/>
    <w:rsid w:val="00164A3E"/>
    <w:rsid w:val="00166FF6"/>
    <w:rsid w:val="0017432B"/>
    <w:rsid w:val="00176123"/>
    <w:rsid w:val="00181620"/>
    <w:rsid w:val="00192981"/>
    <w:rsid w:val="001957AD"/>
    <w:rsid w:val="001A2B7F"/>
    <w:rsid w:val="001A3AFD"/>
    <w:rsid w:val="001A496C"/>
    <w:rsid w:val="001A576A"/>
    <w:rsid w:val="001B2B6C"/>
    <w:rsid w:val="001D01C4"/>
    <w:rsid w:val="001D4F99"/>
    <w:rsid w:val="001D52B0"/>
    <w:rsid w:val="001D5A18"/>
    <w:rsid w:val="001D7CA4"/>
    <w:rsid w:val="001E057F"/>
    <w:rsid w:val="001E14EB"/>
    <w:rsid w:val="001F59E6"/>
    <w:rsid w:val="00203F1C"/>
    <w:rsid w:val="00206936"/>
    <w:rsid w:val="00206C6F"/>
    <w:rsid w:val="00206FBD"/>
    <w:rsid w:val="00207746"/>
    <w:rsid w:val="00225D8C"/>
    <w:rsid w:val="00230031"/>
    <w:rsid w:val="00235C01"/>
    <w:rsid w:val="00247343"/>
    <w:rsid w:val="00265C56"/>
    <w:rsid w:val="002716CD"/>
    <w:rsid w:val="00274D4B"/>
    <w:rsid w:val="002806F5"/>
    <w:rsid w:val="00281577"/>
    <w:rsid w:val="00287AF1"/>
    <w:rsid w:val="002926BC"/>
    <w:rsid w:val="00293A72"/>
    <w:rsid w:val="002A0160"/>
    <w:rsid w:val="002A30C3"/>
    <w:rsid w:val="002A6F6A"/>
    <w:rsid w:val="002A7712"/>
    <w:rsid w:val="002B38F7"/>
    <w:rsid w:val="002B5591"/>
    <w:rsid w:val="002B6AA4"/>
    <w:rsid w:val="002C1FE9"/>
    <w:rsid w:val="002C7325"/>
    <w:rsid w:val="002D3A57"/>
    <w:rsid w:val="002D7D05"/>
    <w:rsid w:val="002E20C8"/>
    <w:rsid w:val="002E4290"/>
    <w:rsid w:val="002E66A6"/>
    <w:rsid w:val="002F0DB1"/>
    <w:rsid w:val="002F2885"/>
    <w:rsid w:val="002F45A1"/>
    <w:rsid w:val="003037F9"/>
    <w:rsid w:val="0030583E"/>
    <w:rsid w:val="00307FE1"/>
    <w:rsid w:val="003128F8"/>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3A5"/>
    <w:rsid w:val="00371DC7"/>
    <w:rsid w:val="00377B21"/>
    <w:rsid w:val="00390CE3"/>
    <w:rsid w:val="00394876"/>
    <w:rsid w:val="00394AAF"/>
    <w:rsid w:val="00394CE5"/>
    <w:rsid w:val="00397439"/>
    <w:rsid w:val="003A6341"/>
    <w:rsid w:val="003B67FD"/>
    <w:rsid w:val="003B6A61"/>
    <w:rsid w:val="003C7699"/>
    <w:rsid w:val="003D0F63"/>
    <w:rsid w:val="003D42C0"/>
    <w:rsid w:val="003D5B29"/>
    <w:rsid w:val="003D7818"/>
    <w:rsid w:val="003E2445"/>
    <w:rsid w:val="003E3BB2"/>
    <w:rsid w:val="003F5B58"/>
    <w:rsid w:val="0040222A"/>
    <w:rsid w:val="004047BC"/>
    <w:rsid w:val="004100F7"/>
    <w:rsid w:val="00414CB3"/>
    <w:rsid w:val="0041563D"/>
    <w:rsid w:val="00423C86"/>
    <w:rsid w:val="00426E25"/>
    <w:rsid w:val="00427D9C"/>
    <w:rsid w:val="00427E7E"/>
    <w:rsid w:val="00432909"/>
    <w:rsid w:val="0044117C"/>
    <w:rsid w:val="00443B6E"/>
    <w:rsid w:val="0045420A"/>
    <w:rsid w:val="004554D4"/>
    <w:rsid w:val="00461744"/>
    <w:rsid w:val="00465AC1"/>
    <w:rsid w:val="00466185"/>
    <w:rsid w:val="00466303"/>
    <w:rsid w:val="004668A7"/>
    <w:rsid w:val="00466D96"/>
    <w:rsid w:val="00467747"/>
    <w:rsid w:val="00470017"/>
    <w:rsid w:val="00473C98"/>
    <w:rsid w:val="00474965"/>
    <w:rsid w:val="00482DF8"/>
    <w:rsid w:val="004864DE"/>
    <w:rsid w:val="00494BE5"/>
    <w:rsid w:val="004A0EBA"/>
    <w:rsid w:val="004A2538"/>
    <w:rsid w:val="004A2EF0"/>
    <w:rsid w:val="004B0C15"/>
    <w:rsid w:val="004B35EA"/>
    <w:rsid w:val="004B69E4"/>
    <w:rsid w:val="004C6C39"/>
    <w:rsid w:val="004D075F"/>
    <w:rsid w:val="004D1B76"/>
    <w:rsid w:val="004D344E"/>
    <w:rsid w:val="004E019E"/>
    <w:rsid w:val="004E06EC"/>
    <w:rsid w:val="004E0A3F"/>
    <w:rsid w:val="004E2CB7"/>
    <w:rsid w:val="004F016A"/>
    <w:rsid w:val="00500F94"/>
    <w:rsid w:val="00502FB3"/>
    <w:rsid w:val="00503DE9"/>
    <w:rsid w:val="0050530C"/>
    <w:rsid w:val="00505DEA"/>
    <w:rsid w:val="00507782"/>
    <w:rsid w:val="00512A04"/>
    <w:rsid w:val="00520499"/>
    <w:rsid w:val="005249F5"/>
    <w:rsid w:val="005260F7"/>
    <w:rsid w:val="00543BD1"/>
    <w:rsid w:val="00556113"/>
    <w:rsid w:val="00564C12"/>
    <w:rsid w:val="005654B8"/>
    <w:rsid w:val="005762CC"/>
    <w:rsid w:val="00582D3D"/>
    <w:rsid w:val="00595386"/>
    <w:rsid w:val="00597234"/>
    <w:rsid w:val="005A4AC0"/>
    <w:rsid w:val="005A5FDF"/>
    <w:rsid w:val="005B0FB7"/>
    <w:rsid w:val="005B122A"/>
    <w:rsid w:val="005B1FCB"/>
    <w:rsid w:val="005B34BD"/>
    <w:rsid w:val="005B5AC2"/>
    <w:rsid w:val="005C2833"/>
    <w:rsid w:val="005E144D"/>
    <w:rsid w:val="005E1500"/>
    <w:rsid w:val="005E3A43"/>
    <w:rsid w:val="005E5569"/>
    <w:rsid w:val="005F0B17"/>
    <w:rsid w:val="005F77C7"/>
    <w:rsid w:val="00620675"/>
    <w:rsid w:val="00622910"/>
    <w:rsid w:val="00624DEA"/>
    <w:rsid w:val="006254B6"/>
    <w:rsid w:val="00627FC8"/>
    <w:rsid w:val="0063710A"/>
    <w:rsid w:val="006373AD"/>
    <w:rsid w:val="006433C3"/>
    <w:rsid w:val="00650F5B"/>
    <w:rsid w:val="006670D7"/>
    <w:rsid w:val="006719EA"/>
    <w:rsid w:val="00671F13"/>
    <w:rsid w:val="0067400A"/>
    <w:rsid w:val="006847AD"/>
    <w:rsid w:val="00690D18"/>
    <w:rsid w:val="0069114B"/>
    <w:rsid w:val="006A270F"/>
    <w:rsid w:val="006A4E91"/>
    <w:rsid w:val="006A756A"/>
    <w:rsid w:val="006C2F90"/>
    <w:rsid w:val="006C2FBB"/>
    <w:rsid w:val="006C352E"/>
    <w:rsid w:val="006D18C7"/>
    <w:rsid w:val="006D66F7"/>
    <w:rsid w:val="006E2CFD"/>
    <w:rsid w:val="00701DD7"/>
    <w:rsid w:val="00705C9D"/>
    <w:rsid w:val="00705F13"/>
    <w:rsid w:val="00714F1D"/>
    <w:rsid w:val="00715225"/>
    <w:rsid w:val="00720CC6"/>
    <w:rsid w:val="00722DDB"/>
    <w:rsid w:val="00724728"/>
    <w:rsid w:val="00724F98"/>
    <w:rsid w:val="00730B9B"/>
    <w:rsid w:val="0073182E"/>
    <w:rsid w:val="007332FF"/>
    <w:rsid w:val="007408F5"/>
    <w:rsid w:val="00741EAE"/>
    <w:rsid w:val="00755248"/>
    <w:rsid w:val="007606A0"/>
    <w:rsid w:val="0076190B"/>
    <w:rsid w:val="0076355D"/>
    <w:rsid w:val="0076380C"/>
    <w:rsid w:val="00763A2D"/>
    <w:rsid w:val="007676A4"/>
    <w:rsid w:val="00777795"/>
    <w:rsid w:val="00783A57"/>
    <w:rsid w:val="007841EF"/>
    <w:rsid w:val="00784C92"/>
    <w:rsid w:val="007859CD"/>
    <w:rsid w:val="007907E4"/>
    <w:rsid w:val="00793716"/>
    <w:rsid w:val="00796461"/>
    <w:rsid w:val="007A6A4F"/>
    <w:rsid w:val="007B03F5"/>
    <w:rsid w:val="007B5C09"/>
    <w:rsid w:val="007B5DA2"/>
    <w:rsid w:val="007C0966"/>
    <w:rsid w:val="007C19E7"/>
    <w:rsid w:val="007C5CFD"/>
    <w:rsid w:val="007C6D9F"/>
    <w:rsid w:val="007D4893"/>
    <w:rsid w:val="007E70CF"/>
    <w:rsid w:val="007E74A4"/>
    <w:rsid w:val="007F263F"/>
    <w:rsid w:val="008015A8"/>
    <w:rsid w:val="0080766E"/>
    <w:rsid w:val="00811169"/>
    <w:rsid w:val="00815297"/>
    <w:rsid w:val="008170DB"/>
    <w:rsid w:val="00817BA1"/>
    <w:rsid w:val="00823022"/>
    <w:rsid w:val="0082634E"/>
    <w:rsid w:val="008313C4"/>
    <w:rsid w:val="00835434"/>
    <w:rsid w:val="008358C0"/>
    <w:rsid w:val="00842838"/>
    <w:rsid w:val="00854EC1"/>
    <w:rsid w:val="0085797F"/>
    <w:rsid w:val="00861DC3"/>
    <w:rsid w:val="00867019"/>
    <w:rsid w:val="00871FBB"/>
    <w:rsid w:val="008735A9"/>
    <w:rsid w:val="00877BC5"/>
    <w:rsid w:val="00877D20"/>
    <w:rsid w:val="0088195E"/>
    <w:rsid w:val="00881C48"/>
    <w:rsid w:val="00885B80"/>
    <w:rsid w:val="00885C30"/>
    <w:rsid w:val="00885E9B"/>
    <w:rsid w:val="00893C96"/>
    <w:rsid w:val="0089500A"/>
    <w:rsid w:val="008962F9"/>
    <w:rsid w:val="00897C94"/>
    <w:rsid w:val="008A7C12"/>
    <w:rsid w:val="008B03CE"/>
    <w:rsid w:val="008B529E"/>
    <w:rsid w:val="008C17FB"/>
    <w:rsid w:val="008D1B00"/>
    <w:rsid w:val="008D57B8"/>
    <w:rsid w:val="008E03FC"/>
    <w:rsid w:val="008E510B"/>
    <w:rsid w:val="008F601D"/>
    <w:rsid w:val="00902B13"/>
    <w:rsid w:val="00911941"/>
    <w:rsid w:val="009131B9"/>
    <w:rsid w:val="0092024D"/>
    <w:rsid w:val="00925F0F"/>
    <w:rsid w:val="00932F6B"/>
    <w:rsid w:val="00940969"/>
    <w:rsid w:val="009468BC"/>
    <w:rsid w:val="009616DF"/>
    <w:rsid w:val="0096542F"/>
    <w:rsid w:val="00967847"/>
    <w:rsid w:val="00967FA7"/>
    <w:rsid w:val="00971645"/>
    <w:rsid w:val="009744C2"/>
    <w:rsid w:val="00977919"/>
    <w:rsid w:val="00983000"/>
    <w:rsid w:val="009870FA"/>
    <w:rsid w:val="00990A92"/>
    <w:rsid w:val="009921C3"/>
    <w:rsid w:val="0099551D"/>
    <w:rsid w:val="009A5897"/>
    <w:rsid w:val="009A5F24"/>
    <w:rsid w:val="009B0B3E"/>
    <w:rsid w:val="009B1913"/>
    <w:rsid w:val="009B6657"/>
    <w:rsid w:val="009D0EB5"/>
    <w:rsid w:val="009D14F9"/>
    <w:rsid w:val="009D2B74"/>
    <w:rsid w:val="009D63FF"/>
    <w:rsid w:val="009E175D"/>
    <w:rsid w:val="009E3CC2"/>
    <w:rsid w:val="009E4B64"/>
    <w:rsid w:val="009F06BD"/>
    <w:rsid w:val="009F2A4D"/>
    <w:rsid w:val="00A00828"/>
    <w:rsid w:val="00A03290"/>
    <w:rsid w:val="00A0387E"/>
    <w:rsid w:val="00A07490"/>
    <w:rsid w:val="00A10655"/>
    <w:rsid w:val="00A12B64"/>
    <w:rsid w:val="00A22C38"/>
    <w:rsid w:val="00A25193"/>
    <w:rsid w:val="00A26E80"/>
    <w:rsid w:val="00A31AE8"/>
    <w:rsid w:val="00A3739D"/>
    <w:rsid w:val="00A37DDA"/>
    <w:rsid w:val="00A45005"/>
    <w:rsid w:val="00A62E6B"/>
    <w:rsid w:val="00A76790"/>
    <w:rsid w:val="00A925EC"/>
    <w:rsid w:val="00A929AA"/>
    <w:rsid w:val="00A92B6B"/>
    <w:rsid w:val="00AA164F"/>
    <w:rsid w:val="00AA541E"/>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18D"/>
    <w:rsid w:val="00B614F7"/>
    <w:rsid w:val="00B61B26"/>
    <w:rsid w:val="00B65E6B"/>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3AA"/>
    <w:rsid w:val="00BD7FE1"/>
    <w:rsid w:val="00BE37CA"/>
    <w:rsid w:val="00BE454D"/>
    <w:rsid w:val="00BE6144"/>
    <w:rsid w:val="00BE635A"/>
    <w:rsid w:val="00BF17E9"/>
    <w:rsid w:val="00BF2ABB"/>
    <w:rsid w:val="00BF5099"/>
    <w:rsid w:val="00BF7BCF"/>
    <w:rsid w:val="00C0772C"/>
    <w:rsid w:val="00C10F10"/>
    <w:rsid w:val="00C15D4D"/>
    <w:rsid w:val="00C175DC"/>
    <w:rsid w:val="00C30171"/>
    <w:rsid w:val="00C309D8"/>
    <w:rsid w:val="00C43519"/>
    <w:rsid w:val="00C51537"/>
    <w:rsid w:val="00C52BC3"/>
    <w:rsid w:val="00C61AFA"/>
    <w:rsid w:val="00C61D64"/>
    <w:rsid w:val="00C62099"/>
    <w:rsid w:val="00C64EA3"/>
    <w:rsid w:val="00C72867"/>
    <w:rsid w:val="00C75E81"/>
    <w:rsid w:val="00C86609"/>
    <w:rsid w:val="00C92B4C"/>
    <w:rsid w:val="00C93DE2"/>
    <w:rsid w:val="00C954F6"/>
    <w:rsid w:val="00CA6BC5"/>
    <w:rsid w:val="00CC61CD"/>
    <w:rsid w:val="00CC737B"/>
    <w:rsid w:val="00CD5011"/>
    <w:rsid w:val="00CE0CF8"/>
    <w:rsid w:val="00CE640F"/>
    <w:rsid w:val="00CE76BC"/>
    <w:rsid w:val="00CF540E"/>
    <w:rsid w:val="00D02F07"/>
    <w:rsid w:val="00D0409D"/>
    <w:rsid w:val="00D27EBE"/>
    <w:rsid w:val="00D36A49"/>
    <w:rsid w:val="00D517C6"/>
    <w:rsid w:val="00D71D84"/>
    <w:rsid w:val="00D72464"/>
    <w:rsid w:val="00D768EB"/>
    <w:rsid w:val="00D81E17"/>
    <w:rsid w:val="00D82D1E"/>
    <w:rsid w:val="00D832D9"/>
    <w:rsid w:val="00D90F00"/>
    <w:rsid w:val="00D975C0"/>
    <w:rsid w:val="00DA5285"/>
    <w:rsid w:val="00DB191D"/>
    <w:rsid w:val="00DB4F91"/>
    <w:rsid w:val="00DB6D0A"/>
    <w:rsid w:val="00DC06BE"/>
    <w:rsid w:val="00DC1F0F"/>
    <w:rsid w:val="00DC3077"/>
    <w:rsid w:val="00DC3117"/>
    <w:rsid w:val="00DC5DD9"/>
    <w:rsid w:val="00DC6D2D"/>
    <w:rsid w:val="00DD4E59"/>
    <w:rsid w:val="00DE33B5"/>
    <w:rsid w:val="00DE597E"/>
    <w:rsid w:val="00DE5E18"/>
    <w:rsid w:val="00DF0487"/>
    <w:rsid w:val="00DF5EA4"/>
    <w:rsid w:val="00E02681"/>
    <w:rsid w:val="00E02792"/>
    <w:rsid w:val="00E034D8"/>
    <w:rsid w:val="00E04CC0"/>
    <w:rsid w:val="00E15816"/>
    <w:rsid w:val="00E160D5"/>
    <w:rsid w:val="00E239FF"/>
    <w:rsid w:val="00E27D7B"/>
    <w:rsid w:val="00E30556"/>
    <w:rsid w:val="00E30981"/>
    <w:rsid w:val="00E33136"/>
    <w:rsid w:val="00E34D7C"/>
    <w:rsid w:val="00E3723D"/>
    <w:rsid w:val="00E44C89"/>
    <w:rsid w:val="00E61BA2"/>
    <w:rsid w:val="00E63864"/>
    <w:rsid w:val="00E6403F"/>
    <w:rsid w:val="00E770C4"/>
    <w:rsid w:val="00E84C5A"/>
    <w:rsid w:val="00E861DB"/>
    <w:rsid w:val="00E93406"/>
    <w:rsid w:val="00E956C5"/>
    <w:rsid w:val="00E95C39"/>
    <w:rsid w:val="00EA2C39"/>
    <w:rsid w:val="00EA60EC"/>
    <w:rsid w:val="00EB0A3C"/>
    <w:rsid w:val="00EB0A96"/>
    <w:rsid w:val="00EB77F9"/>
    <w:rsid w:val="00EC5769"/>
    <w:rsid w:val="00EC7D00"/>
    <w:rsid w:val="00ED0304"/>
    <w:rsid w:val="00EE38FA"/>
    <w:rsid w:val="00EE3E2C"/>
    <w:rsid w:val="00EE5D23"/>
    <w:rsid w:val="00EE750D"/>
    <w:rsid w:val="00EF3CA4"/>
    <w:rsid w:val="00EF7859"/>
    <w:rsid w:val="00F014DA"/>
    <w:rsid w:val="00F02591"/>
    <w:rsid w:val="00F12843"/>
    <w:rsid w:val="00F5696E"/>
    <w:rsid w:val="00F60EFF"/>
    <w:rsid w:val="00F67D2D"/>
    <w:rsid w:val="00F858F2"/>
    <w:rsid w:val="00F860CC"/>
    <w:rsid w:val="00F94398"/>
    <w:rsid w:val="00FA1D50"/>
    <w:rsid w:val="00FB2B56"/>
    <w:rsid w:val="00FB55D5"/>
    <w:rsid w:val="00FC12BF"/>
    <w:rsid w:val="00FC2C60"/>
    <w:rsid w:val="00FD0CEE"/>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8509A"/>
  <w15:docId w15:val="{05639708-B563-48F2-8057-B01C3E92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5" w:unhideWhenUsed="1"/>
    <w:lsdException w:name="List 2" w:semiHidden="1" w:unhideWhenUsed="1"/>
    <w:lsdException w:name="List 3" w:semiHidden="1" w:unhideWhenUsed="1"/>
    <w:lsdException w:name="List 4" w:semiHidden="1" w:unhideWhenUsed="1"/>
    <w:lsdException w:name="List 5" w:semiHidden="1" w:unhideWhenUsed="1"/>
    <w:lsdException w:name="List Number 2" w:uiPriority="5"/>
    <w:lsdException w:name="List Number 3" w:uiPriority="5"/>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1EF"/>
  </w:style>
  <w:style w:type="paragraph" w:styleId="Heading1">
    <w:name w:val="heading 1"/>
    <w:basedOn w:val="Normal"/>
    <w:next w:val="Normal"/>
    <w:link w:val="Heading1Char"/>
    <w:uiPriority w:val="1"/>
    <w:qFormat/>
    <w:rsid w:val="001A576A"/>
    <w:pPr>
      <w:keepNext/>
      <w:keepLines/>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1A576A"/>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1A576A"/>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1A576A"/>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1070BF"/>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1070BF"/>
    <w:rPr>
      <w:b/>
    </w:rPr>
  </w:style>
  <w:style w:type="paragraph" w:styleId="Footer">
    <w:name w:val="footer"/>
    <w:basedOn w:val="Normal"/>
    <w:link w:val="FooterChar"/>
    <w:rsid w:val="00B02EF1"/>
    <w:pPr>
      <w:tabs>
        <w:tab w:val="center" w:pos="4513"/>
        <w:tab w:val="right" w:pos="9026"/>
      </w:tabs>
      <w:spacing w:after="0"/>
    </w:pPr>
  </w:style>
  <w:style w:type="character" w:customStyle="1" w:styleId="FooterChar">
    <w:name w:val="Footer Char"/>
    <w:basedOn w:val="DefaultParagraphFont"/>
    <w:link w:val="Footer"/>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rsid w:val="001070BF"/>
    <w:rPr>
      <w:rFonts w:cs="Arial"/>
      <w:sz w:val="20"/>
      <w:szCs w:val="16"/>
    </w:rPr>
  </w:style>
  <w:style w:type="character" w:customStyle="1" w:styleId="NTGFooterDepartmentofChar">
    <w:name w:val="NTG Footer Department of Char"/>
    <w:basedOn w:val="DefaultParagraphFont"/>
    <w:link w:val="NTGFooterDepartmentof"/>
    <w:uiPriority w:val="9"/>
    <w:rsid w:val="001070BF"/>
    <w:rPr>
      <w:rFonts w:cs="Arial"/>
      <w:caps/>
      <w:szCs w:val="16"/>
    </w:rPr>
  </w:style>
  <w:style w:type="character" w:customStyle="1" w:styleId="NTGFooterDepartmentNameChar">
    <w:name w:val="NTG Footer Department Name Char"/>
    <w:basedOn w:val="NTGFooterDepartmentofChar"/>
    <w:link w:val="NTGFooterDepartmentName"/>
    <w:uiPriority w:val="9"/>
    <w:rsid w:val="001070BF"/>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9"/>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rsid w:val="0076380C"/>
    <w:pPr>
      <w:tabs>
        <w:tab w:val="right" w:pos="9639"/>
      </w:tabs>
      <w:spacing w:after="0"/>
      <w:jc w:val="right"/>
    </w:pPr>
    <w:rPr>
      <w:sz w:val="20"/>
    </w:rPr>
  </w:style>
  <w:style w:type="character" w:customStyle="1" w:styleId="NTGFooter2deptpagenumChar">
    <w:name w:val="NTG Footer 2 dept &amp; page num Char"/>
    <w:basedOn w:val="DefaultParagraphFont"/>
    <w:link w:val="NTGFooter2deptpagenum"/>
    <w:uiPriority w:val="9"/>
    <w:rsid w:val="0076380C"/>
    <w:rPr>
      <w:sz w:val="20"/>
    </w:rPr>
  </w:style>
  <w:style w:type="character" w:customStyle="1" w:styleId="NTGFooter2DateVersionChar">
    <w:name w:val="NTG Footer 2 Date &amp; Version Char"/>
    <w:basedOn w:val="NTGFooter2deptpagenumChar"/>
    <w:link w:val="NTGFooter2DateVersion"/>
    <w:uiPriority w:val="9"/>
    <w:rsid w:val="0076380C"/>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rsid w:val="00C0772C"/>
    <w:pPr>
      <w:numPr>
        <w:numId w:val="41"/>
      </w:numPr>
      <w:spacing w:after="120"/>
    </w:pPr>
  </w:style>
  <w:style w:type="paragraph" w:styleId="ListNumber2">
    <w:name w:val="List Number 2"/>
    <w:aliases w:val="Number list level 2"/>
    <w:basedOn w:val="ListNumber"/>
    <w:uiPriority w:val="5"/>
    <w:rsid w:val="001070BF"/>
    <w:pPr>
      <w:numPr>
        <w:ilvl w:val="1"/>
      </w:numPr>
    </w:pPr>
  </w:style>
  <w:style w:type="paragraph" w:styleId="ListNumber3">
    <w:name w:val="List Number 3"/>
    <w:aliases w:val="Number list level 3"/>
    <w:basedOn w:val="ListNumber2"/>
    <w:uiPriority w:val="5"/>
    <w:rsid w:val="001070BF"/>
    <w:pPr>
      <w:numPr>
        <w:ilvl w:val="2"/>
      </w:numPr>
    </w:pPr>
  </w:style>
  <w:style w:type="paragraph" w:styleId="ListNumber4">
    <w:name w:val="List Number 4"/>
    <w:aliases w:val="Number list level 4"/>
    <w:basedOn w:val="Normal"/>
    <w:uiPriority w:val="5"/>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rsid w:val="00176123"/>
    <w:pPr>
      <w:numPr>
        <w:numId w:val="8"/>
      </w:numPr>
      <w:spacing w:after="120"/>
      <w:ind w:left="0" w:firstLine="0"/>
    </w:pPr>
  </w:style>
  <w:style w:type="paragraph" w:styleId="ListBullet2">
    <w:name w:val="List Bullet 2"/>
    <w:aliases w:val="Bullet list level 2"/>
    <w:basedOn w:val="Normal"/>
    <w:uiPriority w:val="4"/>
    <w:rsid w:val="006847AD"/>
    <w:pPr>
      <w:numPr>
        <w:ilvl w:val="1"/>
        <w:numId w:val="8"/>
      </w:numPr>
      <w:spacing w:after="120"/>
    </w:pPr>
  </w:style>
  <w:style w:type="paragraph" w:styleId="ListBullet3">
    <w:name w:val="List Bullet 3"/>
    <w:aliases w:val="Bullet list level 3"/>
    <w:basedOn w:val="Normal"/>
    <w:uiPriority w:val="4"/>
    <w:rsid w:val="006847AD"/>
    <w:pPr>
      <w:numPr>
        <w:ilvl w:val="2"/>
        <w:numId w:val="8"/>
      </w:numPr>
      <w:spacing w:after="120"/>
    </w:pPr>
  </w:style>
  <w:style w:type="paragraph" w:styleId="ListBullet4">
    <w:name w:val="List Bullet 4"/>
    <w:aliases w:val="Bullet list level 4"/>
    <w:basedOn w:val="Normal"/>
    <w:uiPriority w:val="4"/>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BF7BCF"/>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customStyle="1" w:styleId="Tabletext-centred">
    <w:name w:val="Table text - centred"/>
    <w:qFormat/>
    <w:rsid w:val="000B6E44"/>
    <w:pPr>
      <w:spacing w:after="20"/>
      <w:jc w:val="center"/>
    </w:pPr>
  </w:style>
  <w:style w:type="paragraph" w:customStyle="1" w:styleId="Tabletext-leftaligned">
    <w:name w:val="Table text - left aligned"/>
    <w:qFormat/>
    <w:rsid w:val="0088195E"/>
    <w:pPr>
      <w:spacing w:after="20"/>
    </w:pPr>
  </w:style>
  <w:style w:type="table" w:styleId="PlainTable1">
    <w:name w:val="Plain Table 1"/>
    <w:basedOn w:val="TableNormal"/>
    <w:uiPriority w:val="41"/>
    <w:rsid w:val="000B6E44"/>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B6E44"/>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B6E44"/>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B6E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B6E44"/>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B6E44"/>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B6E44"/>
    <w:pPr>
      <w:spacing w:after="0"/>
    </w:pPr>
    <w:tblPr>
      <w:tblStyleRowBandSize w:val="1"/>
      <w:tblStyleColBandSize w:val="1"/>
      <w:tblBorders>
        <w:top w:val="single" w:sz="4" w:space="0" w:color="B8C9DB" w:themeColor="accent1" w:themeTint="66"/>
        <w:left w:val="single" w:sz="4" w:space="0" w:color="B8C9DB" w:themeColor="accent1" w:themeTint="66"/>
        <w:bottom w:val="single" w:sz="4" w:space="0" w:color="B8C9DB" w:themeColor="accent1" w:themeTint="66"/>
        <w:right w:val="single" w:sz="4" w:space="0" w:color="B8C9DB" w:themeColor="accent1" w:themeTint="66"/>
        <w:insideH w:val="single" w:sz="4" w:space="0" w:color="B8C9DB" w:themeColor="accent1" w:themeTint="66"/>
        <w:insideV w:val="single" w:sz="4" w:space="0" w:color="B8C9DB" w:themeColor="accent1" w:themeTint="66"/>
      </w:tblBorders>
    </w:tblPr>
    <w:tblStylePr w:type="firstRow">
      <w:rPr>
        <w:b/>
        <w:bCs/>
      </w:rPr>
      <w:tblPr/>
      <w:tcPr>
        <w:tcBorders>
          <w:bottom w:val="single" w:sz="12" w:space="0" w:color="94AFC9" w:themeColor="accent1" w:themeTint="99"/>
        </w:tcBorders>
      </w:tcPr>
    </w:tblStylePr>
    <w:tblStylePr w:type="lastRow">
      <w:rPr>
        <w:b/>
        <w:bCs/>
      </w:rPr>
      <w:tblPr/>
      <w:tcPr>
        <w:tcBorders>
          <w:top w:val="double" w:sz="2" w:space="0" w:color="94AFC9"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B6E44"/>
    <w:pPr>
      <w:spacing w:after="0"/>
    </w:pPr>
    <w:tblPr>
      <w:tblStyleRowBandSize w:val="1"/>
      <w:tblStyleColBandSize w:val="1"/>
      <w:tblBorders>
        <w:top w:val="single" w:sz="4" w:space="0" w:color="CDCFB1" w:themeColor="accent2" w:themeTint="66"/>
        <w:left w:val="single" w:sz="4" w:space="0" w:color="CDCFB1" w:themeColor="accent2" w:themeTint="66"/>
        <w:bottom w:val="single" w:sz="4" w:space="0" w:color="CDCFB1" w:themeColor="accent2" w:themeTint="66"/>
        <w:right w:val="single" w:sz="4" w:space="0" w:color="CDCFB1" w:themeColor="accent2" w:themeTint="66"/>
        <w:insideH w:val="single" w:sz="4" w:space="0" w:color="CDCFB1" w:themeColor="accent2" w:themeTint="66"/>
        <w:insideV w:val="single" w:sz="4" w:space="0" w:color="CDCFB1" w:themeColor="accent2" w:themeTint="66"/>
      </w:tblBorders>
    </w:tblPr>
    <w:tblStylePr w:type="firstRow">
      <w:rPr>
        <w:b/>
        <w:bCs/>
      </w:rPr>
      <w:tblPr/>
      <w:tcPr>
        <w:tcBorders>
          <w:bottom w:val="single" w:sz="12" w:space="0" w:color="B4B68A" w:themeColor="accent2" w:themeTint="99"/>
        </w:tcBorders>
      </w:tcPr>
    </w:tblStylePr>
    <w:tblStylePr w:type="lastRow">
      <w:rPr>
        <w:b/>
        <w:bCs/>
      </w:rPr>
      <w:tblPr/>
      <w:tcPr>
        <w:tcBorders>
          <w:top w:val="double" w:sz="2" w:space="0" w:color="B4B68A" w:themeColor="accent2"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B6E44"/>
    <w:pPr>
      <w:spacing w:after="0"/>
    </w:pPr>
    <w:tblPr>
      <w:tblStyleRowBandSize w:val="1"/>
      <w:tblStyleColBandSize w:val="1"/>
      <w:tblBorders>
        <w:top w:val="single" w:sz="4" w:space="0" w:color="E9C696" w:themeColor="accent5" w:themeTint="66"/>
        <w:left w:val="single" w:sz="4" w:space="0" w:color="E9C696" w:themeColor="accent5" w:themeTint="66"/>
        <w:bottom w:val="single" w:sz="4" w:space="0" w:color="E9C696" w:themeColor="accent5" w:themeTint="66"/>
        <w:right w:val="single" w:sz="4" w:space="0" w:color="E9C696" w:themeColor="accent5" w:themeTint="66"/>
        <w:insideH w:val="single" w:sz="4" w:space="0" w:color="E9C696" w:themeColor="accent5" w:themeTint="66"/>
        <w:insideV w:val="single" w:sz="4" w:space="0" w:color="E9C696" w:themeColor="accent5" w:themeTint="66"/>
      </w:tblBorders>
    </w:tblPr>
    <w:tblStylePr w:type="firstRow">
      <w:rPr>
        <w:b/>
        <w:bCs/>
      </w:rPr>
      <w:tblPr/>
      <w:tcPr>
        <w:tcBorders>
          <w:bottom w:val="single" w:sz="12" w:space="0" w:color="DFA961" w:themeColor="accent5" w:themeTint="99"/>
        </w:tcBorders>
      </w:tcPr>
    </w:tblStylePr>
    <w:tblStylePr w:type="lastRow">
      <w:rPr>
        <w:b/>
        <w:bCs/>
      </w:rPr>
      <w:tblPr/>
      <w:tcPr>
        <w:tcBorders>
          <w:top w:val="double" w:sz="2" w:space="0" w:color="DFA961" w:themeColor="accent5" w:themeTint="99"/>
        </w:tcBorders>
      </w:tcPr>
    </w:tblStylePr>
    <w:tblStylePr w:type="firstCol">
      <w:rPr>
        <w:b/>
        <w:bCs/>
      </w:rPr>
    </w:tblStylePr>
    <w:tblStylePr w:type="lastCol">
      <w:rPr>
        <w:b/>
        <w:bCs/>
      </w:rPr>
    </w:tblStylePr>
  </w:style>
  <w:style w:type="table" w:customStyle="1" w:styleId="Style1-allborders">
    <w:name w:val="Style1 - all borders"/>
    <w:basedOn w:val="TableNormal"/>
    <w:uiPriority w:val="99"/>
    <w:rsid w:val="008F601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character" w:customStyle="1" w:styleId="StyleBold">
    <w:name w:val="Style Bold"/>
    <w:rsid w:val="0088195E"/>
    <w:rPr>
      <w:b/>
      <w:bCs/>
    </w:rPr>
  </w:style>
  <w:style w:type="table" w:customStyle="1" w:styleId="Style2-topandbottomborders">
    <w:name w:val="Style2 - top and bottom borders"/>
    <w:basedOn w:val="TableNormal"/>
    <w:uiPriority w:val="99"/>
    <w:rsid w:val="008F601D"/>
    <w:pPr>
      <w:spacing w:after="0"/>
    </w:pPr>
    <w:tblPr>
      <w:tblBorders>
        <w:top w:val="single" w:sz="4" w:space="0" w:color="auto"/>
        <w:bottom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paragraph" w:styleId="FootnoteText">
    <w:name w:val="footnote text"/>
    <w:basedOn w:val="Normal"/>
    <w:link w:val="FootnoteTextChar"/>
    <w:rsid w:val="00465AC1"/>
    <w:pPr>
      <w:spacing w:after="0"/>
    </w:pPr>
    <w:rPr>
      <w:sz w:val="18"/>
      <w:szCs w:val="20"/>
    </w:rPr>
  </w:style>
  <w:style w:type="character" w:customStyle="1" w:styleId="FootnoteTextChar">
    <w:name w:val="Footnote Text Char"/>
    <w:basedOn w:val="DefaultParagraphFont"/>
    <w:link w:val="FootnoteText"/>
    <w:uiPriority w:val="99"/>
    <w:rsid w:val="0017432B"/>
    <w:rPr>
      <w:sz w:val="18"/>
      <w:szCs w:val="20"/>
    </w:rPr>
  </w:style>
  <w:style w:type="character" w:styleId="FootnoteReference">
    <w:name w:val="footnote reference"/>
    <w:basedOn w:val="DefaultParagraphFont"/>
    <w:uiPriority w:val="99"/>
    <w:rsid w:val="00465AC1"/>
    <w:rPr>
      <w:vertAlign w:val="superscript"/>
    </w:rPr>
  </w:style>
  <w:style w:type="character" w:styleId="BookTitle">
    <w:name w:val="Book Title"/>
    <w:basedOn w:val="DefaultParagraphFont"/>
    <w:uiPriority w:val="33"/>
    <w:semiHidden/>
    <w:rsid w:val="0017432B"/>
    <w:rPr>
      <w:b/>
      <w:bCs/>
      <w:i/>
      <w:iCs/>
      <w:spacing w:val="5"/>
    </w:rPr>
  </w:style>
  <w:style w:type="paragraph" w:customStyle="1" w:styleId="BodyText0">
    <w:name w:val="Body Text."/>
    <w:basedOn w:val="Normal"/>
    <w:rsid w:val="00940969"/>
    <w:pPr>
      <w:spacing w:before="240" w:after="0" w:line="260" w:lineRule="exact"/>
    </w:pPr>
    <w:rPr>
      <w:rFonts w:eastAsia="Times New Roman"/>
      <w:szCs w:val="20"/>
      <w:lang w:eastAsia="en-AU"/>
    </w:rPr>
  </w:style>
  <w:style w:type="character" w:styleId="CommentReference">
    <w:name w:val="annotation reference"/>
    <w:basedOn w:val="DefaultParagraphFont"/>
    <w:uiPriority w:val="99"/>
    <w:semiHidden/>
    <w:unhideWhenUsed/>
    <w:rsid w:val="003713A5"/>
    <w:rPr>
      <w:sz w:val="16"/>
      <w:szCs w:val="16"/>
    </w:rPr>
  </w:style>
  <w:style w:type="paragraph" w:styleId="CommentText">
    <w:name w:val="annotation text"/>
    <w:basedOn w:val="Normal"/>
    <w:link w:val="CommentTextChar"/>
    <w:uiPriority w:val="99"/>
    <w:semiHidden/>
    <w:unhideWhenUsed/>
    <w:rsid w:val="003713A5"/>
    <w:rPr>
      <w:sz w:val="20"/>
      <w:szCs w:val="20"/>
    </w:rPr>
  </w:style>
  <w:style w:type="character" w:customStyle="1" w:styleId="CommentTextChar">
    <w:name w:val="Comment Text Char"/>
    <w:basedOn w:val="DefaultParagraphFont"/>
    <w:link w:val="CommentText"/>
    <w:uiPriority w:val="99"/>
    <w:semiHidden/>
    <w:rsid w:val="003713A5"/>
    <w:rPr>
      <w:sz w:val="20"/>
      <w:szCs w:val="20"/>
    </w:rPr>
  </w:style>
  <w:style w:type="paragraph" w:styleId="CommentSubject">
    <w:name w:val="annotation subject"/>
    <w:basedOn w:val="CommentText"/>
    <w:next w:val="CommentText"/>
    <w:link w:val="CommentSubjectChar"/>
    <w:uiPriority w:val="99"/>
    <w:semiHidden/>
    <w:unhideWhenUsed/>
    <w:rsid w:val="003713A5"/>
    <w:rPr>
      <w:b/>
      <w:bCs/>
    </w:rPr>
  </w:style>
  <w:style w:type="character" w:customStyle="1" w:styleId="CommentSubjectChar">
    <w:name w:val="Comment Subject Char"/>
    <w:basedOn w:val="CommentTextChar"/>
    <w:link w:val="CommentSubject"/>
    <w:uiPriority w:val="99"/>
    <w:semiHidden/>
    <w:rsid w:val="003713A5"/>
    <w:rPr>
      <w:b/>
      <w:bCs/>
      <w:sz w:val="20"/>
      <w:szCs w:val="20"/>
    </w:rPr>
  </w:style>
  <w:style w:type="paragraph" w:styleId="BalloonText">
    <w:name w:val="Balloon Text"/>
    <w:basedOn w:val="Normal"/>
    <w:link w:val="BalloonTextChar"/>
    <w:uiPriority w:val="99"/>
    <w:semiHidden/>
    <w:unhideWhenUsed/>
    <w:rsid w:val="003713A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3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06971">
      <w:bodyDiv w:val="1"/>
      <w:marLeft w:val="0"/>
      <w:marRight w:val="0"/>
      <w:marTop w:val="0"/>
      <w:marBottom w:val="0"/>
      <w:divBdr>
        <w:top w:val="none" w:sz="0" w:space="0" w:color="auto"/>
        <w:left w:val="none" w:sz="0" w:space="0" w:color="auto"/>
        <w:bottom w:val="none" w:sz="0" w:space="0" w:color="auto"/>
        <w:right w:val="none" w:sz="0" w:space="0" w:color="auto"/>
      </w:divBdr>
    </w:div>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094281215">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venue.nt.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venue.nt.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trevenue@nt.gov.a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BC5915"/>
      </a:dk2>
      <a:lt2>
        <a:srgbClr val="FFFFFF"/>
      </a:lt2>
      <a:accent1>
        <a:srgbClr val="527AA1"/>
      </a:accent1>
      <a:accent2>
        <a:srgbClr val="77794B"/>
      </a:accent2>
      <a:accent3>
        <a:srgbClr val="6E7C00"/>
      </a:accent3>
      <a:accent4>
        <a:srgbClr val="8C4799"/>
      </a:accent4>
      <a:accent5>
        <a:srgbClr val="A26B21"/>
      </a:accent5>
      <a:accent6>
        <a:srgbClr val="BD47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5C34B-645D-4F8D-BA56-70AB830B6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1843</Words>
  <Characters>10510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Commissioner’s Guideline: Home owner assistance schemes – interest and penalties</vt:lpstr>
    </vt:vector>
  </TitlesOfParts>
  <Company>Northern Territory Government</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Commissioner’s Guideline: Home owner assistance schemes – interest and penalties</dc:title>
  <dc:creator>Northern Territory Government</dc:creator>
  <cp:lastModifiedBy>Kathleen Lai</cp:lastModifiedBy>
  <cp:revision>2</cp:revision>
  <cp:lastPrinted>2016-02-04T04:37:00Z</cp:lastPrinted>
  <dcterms:created xsi:type="dcterms:W3CDTF">2019-12-17T06:25:00Z</dcterms:created>
  <dcterms:modified xsi:type="dcterms:W3CDTF">2019-12-17T06:25:00Z</dcterms:modified>
</cp:coreProperties>
</file>